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4D3" w:rsidRDefault="006F64D3" w:rsidP="00034A61">
      <w:pPr>
        <w:spacing w:line="360" w:lineRule="auto"/>
        <w:ind w:firstLineChars="50" w:firstLine="160"/>
        <w:rPr>
          <w:sz w:val="32"/>
          <w:szCs w:val="32"/>
        </w:rPr>
      </w:pPr>
      <w:r w:rsidRPr="00034A61">
        <w:rPr>
          <w:sz w:val="32"/>
          <w:szCs w:val="32"/>
        </w:rPr>
        <w:t>Array 375XA&amp;376XA Electronic Load SCPI Programming Manual</w:t>
      </w:r>
    </w:p>
    <w:p w:rsidR="00034A61" w:rsidRPr="00034A61" w:rsidRDefault="00034A61" w:rsidP="00034A61">
      <w:pPr>
        <w:spacing w:line="360" w:lineRule="auto"/>
        <w:ind w:firstLineChars="50" w:firstLine="160"/>
        <w:rPr>
          <w:rStyle w:val="ac"/>
          <w:i w:val="0"/>
          <w:iCs w:val="0"/>
          <w:sz w:val="32"/>
          <w:szCs w:val="32"/>
        </w:rPr>
      </w:pPr>
    </w:p>
    <w:p w:rsidR="006F64D3" w:rsidRPr="0057702A" w:rsidRDefault="00774D4E" w:rsidP="00043D36">
      <w:pPr>
        <w:pStyle w:val="1"/>
        <w:tabs>
          <w:tab w:val="right" w:leader="dot" w:pos="9060"/>
        </w:tabs>
      </w:pPr>
      <w:r w:rsidRPr="0057702A">
        <w:rPr>
          <w:sz w:val="32"/>
          <w:szCs w:val="32"/>
        </w:rPr>
        <w:fldChar w:fldCharType="begin"/>
      </w:r>
      <w:r w:rsidR="006F64D3" w:rsidRPr="0057702A">
        <w:rPr>
          <w:sz w:val="32"/>
          <w:szCs w:val="32"/>
        </w:rPr>
        <w:instrText xml:space="preserve">TOC \o "1-4" \h  \u </w:instrText>
      </w:r>
      <w:r w:rsidRPr="0057702A">
        <w:rPr>
          <w:sz w:val="32"/>
          <w:szCs w:val="32"/>
        </w:rPr>
        <w:fldChar w:fldCharType="separate"/>
      </w:r>
      <w:hyperlink w:anchor="_Toc264883437" w:history="1">
        <w:r w:rsidR="006F64D3">
          <w:rPr>
            <w:rStyle w:val="a5"/>
          </w:rPr>
          <w:t>Chapter I General Introduction</w:t>
        </w:r>
        <w:r w:rsidR="006F64D3" w:rsidRPr="0057702A">
          <w:tab/>
          <w:t>5</w:t>
        </w:r>
      </w:hyperlink>
    </w:p>
    <w:p w:rsidR="006F64D3" w:rsidRPr="0057702A" w:rsidRDefault="006F64D3" w:rsidP="00043D36">
      <w:pPr>
        <w:pStyle w:val="2"/>
        <w:tabs>
          <w:tab w:val="right" w:leader="dot" w:pos="9060"/>
        </w:tabs>
        <w:ind w:leftChars="0" w:left="0"/>
      </w:pPr>
      <w:r>
        <w:t xml:space="preserve">    </w:t>
      </w:r>
      <w:hyperlink w:anchor="_Toc264883438" w:history="1">
        <w:r>
          <w:rPr>
            <w:rStyle w:val="a5"/>
          </w:rPr>
          <w:t>Purpose</w:t>
        </w:r>
        <w:r w:rsidRPr="0057702A">
          <w:tab/>
          <w:t>5</w:t>
        </w:r>
      </w:hyperlink>
    </w:p>
    <w:p w:rsidR="006F64D3" w:rsidRPr="0057702A" w:rsidRDefault="006F64D3" w:rsidP="00043D36">
      <w:pPr>
        <w:pStyle w:val="2"/>
        <w:tabs>
          <w:tab w:val="right" w:leader="dot" w:pos="9060"/>
        </w:tabs>
        <w:ind w:leftChars="0" w:left="0"/>
      </w:pPr>
      <w:r>
        <w:t xml:space="preserve">    </w:t>
      </w:r>
      <w:hyperlink w:anchor="_Toc264883438" w:history="1">
        <w:r>
          <w:rPr>
            <w:rStyle w:val="a5"/>
          </w:rPr>
          <w:t>Supplied Documentation</w:t>
        </w:r>
        <w:r w:rsidRPr="0057702A">
          <w:tab/>
          <w:t>5</w:t>
        </w:r>
      </w:hyperlink>
    </w:p>
    <w:p w:rsidR="006F64D3" w:rsidRPr="0057702A" w:rsidRDefault="006F64D3" w:rsidP="00043D36">
      <w:pPr>
        <w:pStyle w:val="2"/>
        <w:tabs>
          <w:tab w:val="right" w:leader="dot" w:pos="9060"/>
        </w:tabs>
        <w:ind w:leftChars="0" w:left="0"/>
      </w:pPr>
      <w:r>
        <w:t xml:space="preserve">    </w:t>
      </w:r>
      <w:hyperlink w:anchor="_Toc264883438" w:history="1">
        <w:r>
          <w:t>Reference Documenatation</w:t>
        </w:r>
        <w:r w:rsidRPr="0057702A">
          <w:tab/>
          <w:t>5</w:t>
        </w:r>
      </w:hyperlink>
    </w:p>
    <w:p w:rsidR="006F64D3" w:rsidRPr="0057702A" w:rsidRDefault="006F64D3" w:rsidP="00043D36">
      <w:pPr>
        <w:pStyle w:val="2"/>
        <w:tabs>
          <w:tab w:val="right" w:leader="dot" w:pos="9060"/>
        </w:tabs>
        <w:ind w:leftChars="0" w:left="0"/>
      </w:pPr>
      <w:r>
        <w:t xml:space="preserve">    </w:t>
      </w:r>
      <w:hyperlink w:anchor="_Toc264883438" w:history="1">
        <w:r>
          <w:rPr>
            <w:rStyle w:val="a5"/>
          </w:rPr>
          <w:t>About the Manual</w:t>
        </w:r>
        <w:r w:rsidRPr="0057702A">
          <w:tab/>
          <w:t>5</w:t>
        </w:r>
      </w:hyperlink>
    </w:p>
    <w:p w:rsidR="006F64D3" w:rsidRPr="0057702A" w:rsidRDefault="006F64D3" w:rsidP="00043D36">
      <w:pPr>
        <w:pStyle w:val="2"/>
        <w:tabs>
          <w:tab w:val="right" w:leader="dot" w:pos="9060"/>
        </w:tabs>
        <w:ind w:leftChars="0" w:left="0"/>
      </w:pPr>
      <w:r>
        <w:t xml:space="preserve">    </w:t>
      </w:r>
      <w:hyperlink w:anchor="_Toc264883438" w:history="1">
        <w:r>
          <w:rPr>
            <w:rStyle w:val="a5"/>
          </w:rPr>
          <w:t>What You Should Already Know</w:t>
        </w:r>
        <w:r w:rsidRPr="0057702A">
          <w:tab/>
          <w:t>5</w:t>
        </w:r>
      </w:hyperlink>
    </w:p>
    <w:p w:rsidR="006F64D3" w:rsidRPr="0057702A" w:rsidRDefault="00774D4E" w:rsidP="00043D36">
      <w:pPr>
        <w:pStyle w:val="1"/>
        <w:tabs>
          <w:tab w:val="right" w:leader="dot" w:pos="9060"/>
        </w:tabs>
      </w:pPr>
      <w:hyperlink w:anchor="_Toc264883437" w:history="1">
        <w:r w:rsidR="006F64D3">
          <w:rPr>
            <w:rStyle w:val="a5"/>
          </w:rPr>
          <w:t>Chatper II Introduction to Programming</w:t>
        </w:r>
        <w:r w:rsidR="006F64D3" w:rsidRPr="0057702A">
          <w:tab/>
          <w:t>6</w:t>
        </w:r>
      </w:hyperlink>
    </w:p>
    <w:p w:rsidR="006F64D3" w:rsidRPr="0057702A" w:rsidRDefault="00774D4E" w:rsidP="00043D36">
      <w:pPr>
        <w:pStyle w:val="2"/>
        <w:tabs>
          <w:tab w:val="right" w:leader="dot" w:pos="9060"/>
        </w:tabs>
        <w:ind w:leftChars="0" w:left="0"/>
      </w:pPr>
      <w:hyperlink w:anchor="_Toc264883439" w:history="1">
        <w:r w:rsidR="006F64D3" w:rsidRPr="0057702A">
          <w:rPr>
            <w:rStyle w:val="a5"/>
          </w:rPr>
          <w:t xml:space="preserve">2.1 </w:t>
        </w:r>
        <w:r w:rsidR="006F64D3">
          <w:rPr>
            <w:rStyle w:val="a5"/>
          </w:rPr>
          <w:t>GPIB Capabilities of the Electronic Load</w:t>
        </w:r>
        <w:r w:rsidR="006F64D3" w:rsidRPr="0057702A">
          <w:tab/>
        </w:r>
        <w:r w:rsidR="006F64D3">
          <w:t>6</w:t>
        </w:r>
      </w:hyperlink>
    </w:p>
    <w:p w:rsidR="006F64D3" w:rsidRPr="0057702A" w:rsidRDefault="006F64D3" w:rsidP="00043D36">
      <w:pPr>
        <w:pStyle w:val="4"/>
        <w:tabs>
          <w:tab w:val="right" w:leader="dot" w:pos="9060"/>
        </w:tabs>
        <w:ind w:leftChars="0" w:left="0"/>
      </w:pPr>
      <w:r w:rsidRPr="0057702A">
        <w:t xml:space="preserve">    </w:t>
      </w:r>
      <w:hyperlink w:anchor="_Toc264883441" w:history="1">
        <w:r w:rsidRPr="0057702A">
          <w:rPr>
            <w:rStyle w:val="a5"/>
          </w:rPr>
          <w:t>GPIB</w:t>
        </w:r>
        <w:r>
          <w:rPr>
            <w:rStyle w:val="a5"/>
          </w:rPr>
          <w:t xml:space="preserve"> Address</w:t>
        </w:r>
        <w:r w:rsidRPr="0057702A">
          <w:tab/>
          <w:t>6</w:t>
        </w:r>
      </w:hyperlink>
    </w:p>
    <w:p w:rsidR="006F64D3" w:rsidRPr="0057702A" w:rsidRDefault="00774D4E" w:rsidP="00043D36">
      <w:pPr>
        <w:pStyle w:val="3"/>
        <w:tabs>
          <w:tab w:val="right" w:leader="dot" w:pos="9060"/>
        </w:tabs>
        <w:ind w:leftChars="0" w:left="0"/>
      </w:pPr>
      <w:hyperlink w:anchor="_Toc264883440" w:history="1">
        <w:r w:rsidR="006F64D3" w:rsidRPr="0057702A">
          <w:rPr>
            <w:rStyle w:val="a5"/>
          </w:rPr>
          <w:t xml:space="preserve">2.2 </w:t>
        </w:r>
        <w:r w:rsidR="006F64D3">
          <w:rPr>
            <w:rStyle w:val="a5"/>
          </w:rPr>
          <w:t>RS-232 Capabilities of the Electronic Load</w:t>
        </w:r>
        <w:r w:rsidR="006F64D3" w:rsidRPr="0057702A">
          <w:tab/>
        </w:r>
        <w:r w:rsidR="006F64D3">
          <w:t>7</w:t>
        </w:r>
      </w:hyperlink>
    </w:p>
    <w:p w:rsidR="006F64D3" w:rsidRPr="0057702A" w:rsidRDefault="006F64D3" w:rsidP="00043D36">
      <w:pPr>
        <w:pStyle w:val="4"/>
        <w:tabs>
          <w:tab w:val="right" w:leader="dot" w:pos="9060"/>
        </w:tabs>
        <w:ind w:leftChars="0" w:left="0"/>
      </w:pPr>
      <w:r w:rsidRPr="0057702A">
        <w:t xml:space="preserve">    </w:t>
      </w:r>
      <w:hyperlink w:anchor="_Toc264883441" w:history="1">
        <w:r w:rsidRPr="0057702A">
          <w:rPr>
            <w:rStyle w:val="a5"/>
          </w:rPr>
          <w:t>RS-232</w:t>
        </w:r>
        <w:r>
          <w:rPr>
            <w:rStyle w:val="a5"/>
          </w:rPr>
          <w:t xml:space="preserve"> Data Format</w:t>
        </w:r>
        <w:r w:rsidRPr="0057702A">
          <w:tab/>
        </w:r>
        <w:r>
          <w:t>7</w:t>
        </w:r>
      </w:hyperlink>
    </w:p>
    <w:p w:rsidR="006F64D3" w:rsidRPr="0057702A" w:rsidRDefault="006F64D3" w:rsidP="00043D36">
      <w:pPr>
        <w:pStyle w:val="4"/>
        <w:tabs>
          <w:tab w:val="right" w:leader="dot" w:pos="9060"/>
        </w:tabs>
        <w:ind w:leftChars="0" w:left="0"/>
      </w:pPr>
      <w:r w:rsidRPr="0057702A">
        <w:t xml:space="preserve">    </w:t>
      </w:r>
      <w:hyperlink w:anchor="_Toc264883442" w:history="1">
        <w:r>
          <w:rPr>
            <w:rStyle w:val="a5"/>
          </w:rPr>
          <w:t>Baud Rate</w:t>
        </w:r>
        <w:r w:rsidRPr="0057702A">
          <w:tab/>
          <w:t>7</w:t>
        </w:r>
      </w:hyperlink>
    </w:p>
    <w:p w:rsidR="006F64D3" w:rsidRPr="0057702A" w:rsidRDefault="00774D4E" w:rsidP="00043D36">
      <w:pPr>
        <w:pStyle w:val="3"/>
        <w:tabs>
          <w:tab w:val="right" w:leader="dot" w:pos="9060"/>
        </w:tabs>
        <w:ind w:leftChars="0" w:left="0"/>
      </w:pPr>
      <w:hyperlink w:anchor="_Toc264883443" w:history="1">
        <w:r w:rsidR="006F64D3" w:rsidRPr="0057702A">
          <w:rPr>
            <w:rStyle w:val="a5"/>
          </w:rPr>
          <w:t xml:space="preserve">2.3 </w:t>
        </w:r>
        <w:r w:rsidR="006F64D3">
          <w:rPr>
            <w:rStyle w:val="a5"/>
          </w:rPr>
          <w:t xml:space="preserve">Introduction to </w:t>
        </w:r>
        <w:r w:rsidR="006F64D3" w:rsidRPr="0057702A">
          <w:rPr>
            <w:rStyle w:val="a5"/>
          </w:rPr>
          <w:t>SCPI</w:t>
        </w:r>
        <w:r w:rsidR="006F64D3" w:rsidRPr="0057702A">
          <w:tab/>
          <w:t>7</w:t>
        </w:r>
      </w:hyperlink>
    </w:p>
    <w:p w:rsidR="006F64D3" w:rsidRPr="0057702A" w:rsidRDefault="006F64D3" w:rsidP="00043D36">
      <w:pPr>
        <w:pStyle w:val="3"/>
        <w:tabs>
          <w:tab w:val="right" w:leader="dot" w:pos="9060"/>
        </w:tabs>
        <w:ind w:leftChars="0" w:left="0"/>
      </w:pPr>
      <w:r w:rsidRPr="0057702A">
        <w:t xml:space="preserve">   </w:t>
      </w:r>
      <w:hyperlink w:anchor="_Toc264883444" w:history="1">
        <w:r>
          <w:rPr>
            <w:rStyle w:val="a5"/>
          </w:rPr>
          <w:t>Conventions for this manual</w:t>
        </w:r>
        <w:r w:rsidRPr="0057702A">
          <w:tab/>
          <w:t>7</w:t>
        </w:r>
      </w:hyperlink>
    </w:p>
    <w:p w:rsidR="006F64D3" w:rsidRPr="0057702A" w:rsidRDefault="006F64D3" w:rsidP="00043D36">
      <w:pPr>
        <w:pStyle w:val="4"/>
        <w:tabs>
          <w:tab w:val="right" w:leader="dot" w:pos="9060"/>
        </w:tabs>
        <w:ind w:leftChars="0" w:left="0"/>
      </w:pPr>
      <w:r w:rsidRPr="0057702A">
        <w:t xml:space="preserve">   </w:t>
      </w:r>
      <w:r>
        <w:t xml:space="preserve">Types of </w:t>
      </w:r>
      <w:r w:rsidRPr="0057702A">
        <w:t>SCPI</w:t>
      </w:r>
      <w:r>
        <w:t xml:space="preserve"> Command</w:t>
      </w:r>
      <w:hyperlink w:anchor="_Toc264883445" w:history="1">
        <w:r w:rsidRPr="0057702A">
          <w:tab/>
        </w:r>
        <w:r>
          <w:t>8</w:t>
        </w:r>
      </w:hyperlink>
    </w:p>
    <w:p w:rsidR="006F64D3" w:rsidRPr="0057702A" w:rsidRDefault="006F64D3" w:rsidP="00043D36">
      <w:pPr>
        <w:pStyle w:val="4"/>
        <w:tabs>
          <w:tab w:val="right" w:leader="dot" w:pos="9060"/>
        </w:tabs>
        <w:ind w:leftChars="0" w:left="0"/>
      </w:pPr>
      <w:r w:rsidRPr="0057702A">
        <w:t xml:space="preserve">   </w:t>
      </w:r>
      <w:r>
        <w:t xml:space="preserve">Multiple </w:t>
      </w:r>
      <w:hyperlink w:anchor="_Toc264883446" w:history="1">
        <w:r w:rsidRPr="0057702A">
          <w:rPr>
            <w:rStyle w:val="a5"/>
          </w:rPr>
          <w:t>SCPI</w:t>
        </w:r>
        <w:r>
          <w:rPr>
            <w:rStyle w:val="a5"/>
          </w:rPr>
          <w:t xml:space="preserve"> Commands in a Message</w:t>
        </w:r>
        <w:r w:rsidRPr="0057702A">
          <w:tab/>
          <w:t>8</w:t>
        </w:r>
      </w:hyperlink>
    </w:p>
    <w:p w:rsidR="006F64D3" w:rsidRPr="0057702A" w:rsidRDefault="006F64D3" w:rsidP="00043D36">
      <w:pPr>
        <w:pStyle w:val="4"/>
        <w:tabs>
          <w:tab w:val="right" w:leader="dot" w:pos="9060"/>
        </w:tabs>
        <w:ind w:leftChars="0" w:left="0"/>
      </w:pPr>
      <w:r w:rsidRPr="0057702A">
        <w:t xml:space="preserve">   </w:t>
      </w:r>
      <w:r>
        <w:t>Moving among Subsystems</w:t>
      </w:r>
      <w:hyperlink w:anchor="_Toc264883447" w:history="1">
        <w:r w:rsidRPr="0057702A">
          <w:tab/>
        </w:r>
        <w:r>
          <w:t>9</w:t>
        </w:r>
      </w:hyperlink>
    </w:p>
    <w:p w:rsidR="006F64D3" w:rsidRPr="0057702A" w:rsidRDefault="006F64D3" w:rsidP="00043D36">
      <w:pPr>
        <w:pStyle w:val="4"/>
        <w:tabs>
          <w:tab w:val="right" w:leader="dot" w:pos="9060"/>
        </w:tabs>
        <w:ind w:leftChars="0" w:left="0"/>
      </w:pPr>
      <w:r w:rsidRPr="0057702A">
        <w:t xml:space="preserve">   </w:t>
      </w:r>
      <w:hyperlink w:anchor="_Toc264883448" w:history="1">
        <w:r>
          <w:rPr>
            <w:rStyle w:val="a5"/>
          </w:rPr>
          <w:t>Including Common Commands</w:t>
        </w:r>
        <w:r w:rsidRPr="0057702A">
          <w:tab/>
          <w:t>9</w:t>
        </w:r>
      </w:hyperlink>
    </w:p>
    <w:p w:rsidR="006F64D3" w:rsidRPr="0057702A" w:rsidRDefault="006F64D3" w:rsidP="00043D36">
      <w:pPr>
        <w:pStyle w:val="3"/>
        <w:tabs>
          <w:tab w:val="right" w:leader="dot" w:pos="9060"/>
        </w:tabs>
        <w:ind w:leftChars="0" w:left="0"/>
      </w:pPr>
      <w:r w:rsidRPr="0057702A">
        <w:t xml:space="preserve">   </w:t>
      </w:r>
      <w:r>
        <w:t>Using Queries</w:t>
      </w:r>
      <w:hyperlink w:anchor="_Toc264883449" w:history="1">
        <w:r w:rsidRPr="0057702A">
          <w:tab/>
          <w:t>9</w:t>
        </w:r>
      </w:hyperlink>
    </w:p>
    <w:p w:rsidR="006F64D3" w:rsidRPr="0057702A" w:rsidRDefault="006F64D3" w:rsidP="00043D36">
      <w:pPr>
        <w:pStyle w:val="2"/>
        <w:tabs>
          <w:tab w:val="right" w:leader="dot" w:pos="9060"/>
        </w:tabs>
        <w:ind w:leftChars="0" w:left="0"/>
      </w:pPr>
      <w:r w:rsidRPr="0057702A">
        <w:t xml:space="preserve">   </w:t>
      </w:r>
      <w:r>
        <w:t xml:space="preserve">Types of </w:t>
      </w:r>
      <w:hyperlink w:anchor="_Toc264883450" w:history="1">
        <w:r w:rsidRPr="0057702A">
          <w:rPr>
            <w:rStyle w:val="a5"/>
          </w:rPr>
          <w:t>SCPI</w:t>
        </w:r>
        <w:r>
          <w:rPr>
            <w:rStyle w:val="a5"/>
          </w:rPr>
          <w:t xml:space="preserve"> Message</w:t>
        </w:r>
        <w:r w:rsidRPr="0057702A">
          <w:tab/>
        </w:r>
        <w:r>
          <w:t>9</w:t>
        </w:r>
      </w:hyperlink>
    </w:p>
    <w:p w:rsidR="006F64D3" w:rsidRPr="0057702A" w:rsidRDefault="006F64D3" w:rsidP="00043D36">
      <w:pPr>
        <w:pStyle w:val="3"/>
        <w:tabs>
          <w:tab w:val="right" w:leader="dot" w:pos="9060"/>
        </w:tabs>
        <w:ind w:leftChars="0" w:left="0"/>
      </w:pPr>
      <w:r w:rsidRPr="0057702A">
        <w:t xml:space="preserve">   </w:t>
      </w:r>
      <w:r>
        <w:t>The Message Unit</w:t>
      </w:r>
      <w:hyperlink w:anchor="_Toc264883451" w:history="1">
        <w:r w:rsidRPr="0057702A">
          <w:tab/>
        </w:r>
        <w:r>
          <w:t>10</w:t>
        </w:r>
      </w:hyperlink>
    </w:p>
    <w:p w:rsidR="006F64D3" w:rsidRPr="0057702A" w:rsidRDefault="006F64D3" w:rsidP="00043D36">
      <w:pPr>
        <w:pStyle w:val="3"/>
        <w:tabs>
          <w:tab w:val="right" w:leader="dot" w:pos="9060"/>
        </w:tabs>
        <w:ind w:leftChars="0" w:left="0"/>
      </w:pPr>
      <w:r w:rsidRPr="0057702A">
        <w:t xml:space="preserve">   </w:t>
      </w:r>
      <w:hyperlink w:anchor="_Toc264883452" w:history="1">
        <w:r>
          <w:rPr>
            <w:rStyle w:val="a5"/>
          </w:rPr>
          <w:t>Header</w:t>
        </w:r>
        <w:r w:rsidRPr="0057702A">
          <w:tab/>
        </w:r>
        <w:r>
          <w:t>10</w:t>
        </w:r>
      </w:hyperlink>
    </w:p>
    <w:p w:rsidR="006F64D3" w:rsidRPr="0057702A" w:rsidRDefault="006F64D3" w:rsidP="00043D36">
      <w:pPr>
        <w:pStyle w:val="3"/>
        <w:tabs>
          <w:tab w:val="right" w:leader="dot" w:pos="9060"/>
        </w:tabs>
        <w:ind w:leftChars="0" w:left="0"/>
      </w:pPr>
      <w:r w:rsidRPr="0057702A">
        <w:t xml:space="preserve">   </w:t>
      </w:r>
      <w:r>
        <w:t>Query Indicator</w:t>
      </w:r>
      <w:hyperlink w:anchor="_Toc264883453" w:history="1">
        <w:r w:rsidRPr="0057702A">
          <w:tab/>
        </w:r>
        <w:r>
          <w:t>1</w:t>
        </w:r>
        <w:r w:rsidR="009D0E47">
          <w:rPr>
            <w:rFonts w:hint="eastAsia"/>
          </w:rPr>
          <w:t>1</w:t>
        </w:r>
      </w:hyperlink>
    </w:p>
    <w:p w:rsidR="006F64D3" w:rsidRPr="0057702A" w:rsidRDefault="006F64D3" w:rsidP="00043D36">
      <w:pPr>
        <w:pStyle w:val="3"/>
        <w:tabs>
          <w:tab w:val="right" w:leader="dot" w:pos="9060"/>
        </w:tabs>
        <w:ind w:leftChars="0" w:left="0"/>
      </w:pPr>
      <w:r w:rsidRPr="0057702A">
        <w:t xml:space="preserve">   </w:t>
      </w:r>
      <w:hyperlink w:anchor="_Toc264883454" w:history="1">
        <w:r>
          <w:rPr>
            <w:rStyle w:val="a5"/>
          </w:rPr>
          <w:t>Command Separator</w:t>
        </w:r>
        <w:r w:rsidRPr="0057702A">
          <w:tab/>
        </w:r>
        <w:r>
          <w:t>11</w:t>
        </w:r>
      </w:hyperlink>
    </w:p>
    <w:p w:rsidR="006F64D3" w:rsidRPr="0057702A" w:rsidRDefault="006F64D3" w:rsidP="00043D36">
      <w:pPr>
        <w:pStyle w:val="4"/>
        <w:tabs>
          <w:tab w:val="right" w:leader="dot" w:pos="9060"/>
        </w:tabs>
        <w:ind w:leftChars="0" w:left="0"/>
      </w:pPr>
      <w:r w:rsidRPr="0057702A">
        <w:t xml:space="preserve">   </w:t>
      </w:r>
      <w:hyperlink w:anchor="_Toc264883448" w:history="1">
        <w:r>
          <w:rPr>
            <w:rStyle w:val="a5"/>
          </w:rPr>
          <w:t>Root Specifier</w:t>
        </w:r>
        <w:r w:rsidRPr="0057702A">
          <w:tab/>
        </w:r>
        <w:r>
          <w:t>11</w:t>
        </w:r>
      </w:hyperlink>
    </w:p>
    <w:p w:rsidR="006F64D3" w:rsidRPr="0057702A" w:rsidRDefault="006F64D3" w:rsidP="00043D36">
      <w:pPr>
        <w:pStyle w:val="3"/>
        <w:tabs>
          <w:tab w:val="right" w:leader="dot" w:pos="9060"/>
        </w:tabs>
        <w:ind w:leftChars="0" w:left="0"/>
      </w:pPr>
      <w:r w:rsidRPr="0057702A">
        <w:t xml:space="preserve">   </w:t>
      </w:r>
      <w:hyperlink w:anchor="_Toc264883449" w:history="1">
        <w:r>
          <w:rPr>
            <w:rStyle w:val="a5"/>
          </w:rPr>
          <w:t>Terminator</w:t>
        </w:r>
        <w:r w:rsidRPr="0057702A">
          <w:tab/>
        </w:r>
        <w:r>
          <w:t>11</w:t>
        </w:r>
      </w:hyperlink>
    </w:p>
    <w:p w:rsidR="006F64D3" w:rsidRPr="0057702A" w:rsidRDefault="006F64D3" w:rsidP="00043D36">
      <w:pPr>
        <w:pStyle w:val="2"/>
        <w:tabs>
          <w:tab w:val="right" w:leader="dot" w:pos="9060"/>
        </w:tabs>
        <w:ind w:leftChars="0" w:left="0"/>
      </w:pPr>
      <w:r w:rsidRPr="0057702A">
        <w:t xml:space="preserve">   </w:t>
      </w:r>
      <w:hyperlink w:anchor="_Toc264883450" w:history="1">
        <w:r w:rsidRPr="0057702A">
          <w:rPr>
            <w:rStyle w:val="a5"/>
          </w:rPr>
          <w:t>SCPI</w:t>
        </w:r>
        <w:r>
          <w:rPr>
            <w:rStyle w:val="a5"/>
          </w:rPr>
          <w:t xml:space="preserve"> Data Format</w:t>
        </w:r>
        <w:r w:rsidRPr="0057702A">
          <w:tab/>
        </w:r>
        <w:r>
          <w:t>11</w:t>
        </w:r>
      </w:hyperlink>
    </w:p>
    <w:p w:rsidR="006F64D3" w:rsidRPr="0057702A" w:rsidRDefault="006F64D3" w:rsidP="00043D36">
      <w:pPr>
        <w:pStyle w:val="3"/>
        <w:tabs>
          <w:tab w:val="right" w:leader="dot" w:pos="9060"/>
        </w:tabs>
        <w:ind w:leftChars="0" w:left="0"/>
      </w:pPr>
      <w:r w:rsidRPr="0057702A">
        <w:t xml:space="preserve">   </w:t>
      </w:r>
      <w:r>
        <w:t>Data Unit</w:t>
      </w:r>
      <w:hyperlink w:anchor="_Toc264883451" w:history="1">
        <w:r w:rsidRPr="0057702A">
          <w:tab/>
        </w:r>
        <w:r>
          <w:t>11</w:t>
        </w:r>
      </w:hyperlink>
    </w:p>
    <w:p w:rsidR="006F64D3" w:rsidRPr="0057702A" w:rsidRDefault="006F64D3" w:rsidP="00043D36">
      <w:pPr>
        <w:pStyle w:val="3"/>
        <w:tabs>
          <w:tab w:val="right" w:leader="dot" w:pos="9060"/>
        </w:tabs>
        <w:ind w:leftChars="0" w:left="0"/>
      </w:pPr>
      <w:r w:rsidRPr="0057702A">
        <w:t xml:space="preserve">   </w:t>
      </w:r>
      <w:hyperlink w:anchor="_Toc264883452" w:history="1">
        <w:r>
          <w:rPr>
            <w:rStyle w:val="a5"/>
          </w:rPr>
          <w:t>Character String Data Format</w:t>
        </w:r>
        <w:r w:rsidRPr="0057702A">
          <w:tab/>
          <w:t>1</w:t>
        </w:r>
        <w:r>
          <w:t>2</w:t>
        </w:r>
      </w:hyperlink>
    </w:p>
    <w:p w:rsidR="006F64D3" w:rsidRPr="0057702A" w:rsidRDefault="006F64D3" w:rsidP="00043D36">
      <w:pPr>
        <w:pStyle w:val="4"/>
        <w:tabs>
          <w:tab w:val="right" w:leader="dot" w:pos="9060"/>
        </w:tabs>
        <w:ind w:leftChars="0" w:left="0"/>
      </w:pPr>
      <w:r w:rsidRPr="0057702A">
        <w:t xml:space="preserve">   </w:t>
      </w:r>
      <w:hyperlink w:anchor="_Toc264883448" w:history="1">
        <w:r w:rsidRPr="0057702A">
          <w:rPr>
            <w:rStyle w:val="a5"/>
          </w:rPr>
          <w:t>SCPI</w:t>
        </w:r>
        <w:r>
          <w:rPr>
            <w:rStyle w:val="a5"/>
          </w:rPr>
          <w:t xml:space="preserve"> Command Execution</w:t>
        </w:r>
        <w:r w:rsidRPr="0057702A">
          <w:tab/>
          <w:t>1</w:t>
        </w:r>
        <w:r>
          <w:t>2</w:t>
        </w:r>
      </w:hyperlink>
    </w:p>
    <w:p w:rsidR="006F64D3" w:rsidRPr="0057702A" w:rsidRDefault="006F64D3" w:rsidP="00043D36">
      <w:pPr>
        <w:pStyle w:val="3"/>
        <w:tabs>
          <w:tab w:val="right" w:leader="dot" w:pos="9060"/>
        </w:tabs>
        <w:ind w:leftChars="0" w:left="0"/>
      </w:pPr>
      <w:r w:rsidRPr="0057702A">
        <w:t xml:space="preserve">   </w:t>
      </w:r>
      <w:hyperlink w:anchor="_Toc264883449" w:history="1">
        <w:r>
          <w:rPr>
            <w:rStyle w:val="a5"/>
          </w:rPr>
          <w:t>Device Clear</w:t>
        </w:r>
        <w:r w:rsidRPr="0057702A">
          <w:tab/>
          <w:t>1</w:t>
        </w:r>
        <w:r>
          <w:t>2</w:t>
        </w:r>
      </w:hyperlink>
    </w:p>
    <w:p w:rsidR="006F64D3" w:rsidRPr="0057702A" w:rsidRDefault="006F64D3" w:rsidP="00043D36">
      <w:pPr>
        <w:pStyle w:val="2"/>
        <w:tabs>
          <w:tab w:val="right" w:leader="dot" w:pos="9060"/>
        </w:tabs>
        <w:ind w:leftChars="0" w:left="0"/>
      </w:pPr>
      <w:r w:rsidRPr="0057702A">
        <w:t xml:space="preserve">   </w:t>
      </w:r>
      <w:hyperlink w:anchor="_Toc264883450" w:history="1">
        <w:r w:rsidRPr="0057702A">
          <w:t>RS-232</w:t>
        </w:r>
        <w:r>
          <w:rPr>
            <w:rStyle w:val="a5"/>
          </w:rPr>
          <w:t xml:space="preserve"> Troubleshooting</w:t>
        </w:r>
        <w:r w:rsidRPr="0057702A">
          <w:tab/>
          <w:t>1</w:t>
        </w:r>
        <w:r>
          <w:t>3</w:t>
        </w:r>
      </w:hyperlink>
    </w:p>
    <w:p w:rsidR="006F64D3" w:rsidRPr="0057702A" w:rsidRDefault="006F64D3" w:rsidP="00043D36">
      <w:pPr>
        <w:pStyle w:val="3"/>
        <w:tabs>
          <w:tab w:val="right" w:leader="dot" w:pos="9060"/>
        </w:tabs>
        <w:ind w:leftChars="0" w:left="0"/>
      </w:pPr>
      <w:r w:rsidRPr="0057702A">
        <w:t xml:space="preserve">   SCPI</w:t>
      </w:r>
      <w:r>
        <w:t xml:space="preserve"> Conformance Information</w:t>
      </w:r>
      <w:hyperlink w:anchor="_Toc264883451" w:history="1">
        <w:r w:rsidRPr="0057702A">
          <w:tab/>
          <w:t>1</w:t>
        </w:r>
        <w:r>
          <w:t>3</w:t>
        </w:r>
      </w:hyperlink>
    </w:p>
    <w:p w:rsidR="006F64D3" w:rsidRPr="0057702A" w:rsidRDefault="006F64D3" w:rsidP="00043D36">
      <w:pPr>
        <w:pStyle w:val="3"/>
        <w:tabs>
          <w:tab w:val="right" w:leader="dot" w:pos="9060"/>
        </w:tabs>
        <w:ind w:leftChars="0" w:left="0"/>
      </w:pPr>
      <w:r w:rsidRPr="0057702A">
        <w:t xml:space="preserve">   </w:t>
      </w:r>
      <w:hyperlink w:anchor="_Toc264883452" w:history="1">
        <w:r w:rsidRPr="0057702A">
          <w:rPr>
            <w:rStyle w:val="a5"/>
          </w:rPr>
          <w:t>SCPI</w:t>
        </w:r>
        <w:r>
          <w:rPr>
            <w:rStyle w:val="a5"/>
          </w:rPr>
          <w:t xml:space="preserve"> Confirmed </w:t>
        </w:r>
        <w:bookmarkStart w:id="0" w:name="OLE_LINK1"/>
        <w:bookmarkStart w:id="1" w:name="OLE_LINK2"/>
        <w:r>
          <w:rPr>
            <w:rStyle w:val="a5"/>
          </w:rPr>
          <w:t>Commands</w:t>
        </w:r>
        <w:bookmarkEnd w:id="0"/>
        <w:bookmarkEnd w:id="1"/>
        <w:r w:rsidRPr="0057702A">
          <w:tab/>
          <w:t>1</w:t>
        </w:r>
        <w:r>
          <w:t>3</w:t>
        </w:r>
      </w:hyperlink>
    </w:p>
    <w:p w:rsidR="006F64D3" w:rsidRPr="0057702A" w:rsidRDefault="006F64D3" w:rsidP="00043D36">
      <w:pPr>
        <w:pStyle w:val="3"/>
        <w:tabs>
          <w:tab w:val="right" w:leader="dot" w:pos="9060"/>
        </w:tabs>
        <w:ind w:leftChars="0" w:left="0"/>
      </w:pPr>
      <w:r w:rsidRPr="0057702A">
        <w:t xml:space="preserve">   </w:t>
      </w:r>
      <w:r>
        <w:t>Non-</w:t>
      </w:r>
      <w:r w:rsidRPr="0057702A">
        <w:t>SCPI</w:t>
      </w:r>
      <w:r w:rsidR="00253180">
        <w:rPr>
          <w:rFonts w:hint="eastAsia"/>
        </w:rPr>
        <w:t xml:space="preserve"> </w:t>
      </w:r>
      <w:r w:rsidR="00253180" w:rsidRPr="00253180">
        <w:t xml:space="preserve">Commands </w:t>
      </w:r>
      <w:hyperlink w:anchor="_Toc264883453" w:history="1">
        <w:r w:rsidRPr="0057702A">
          <w:tab/>
          <w:t>1</w:t>
        </w:r>
        <w:r>
          <w:t>3</w:t>
        </w:r>
      </w:hyperlink>
    </w:p>
    <w:p w:rsidR="006F64D3" w:rsidRPr="0057702A" w:rsidRDefault="00774D4E" w:rsidP="00043D36">
      <w:pPr>
        <w:pStyle w:val="1"/>
        <w:tabs>
          <w:tab w:val="right" w:leader="dot" w:pos="9060"/>
        </w:tabs>
      </w:pPr>
      <w:hyperlink w:anchor="_Toc264883455" w:history="1">
        <w:r w:rsidR="006F64D3">
          <w:rPr>
            <w:rStyle w:val="a5"/>
          </w:rPr>
          <w:t>Chapter III Command Dictionary</w:t>
        </w:r>
        <w:r w:rsidR="006F64D3" w:rsidRPr="0057702A">
          <w:tab/>
          <w:t>1</w:t>
        </w:r>
        <w:r w:rsidR="009D0E47">
          <w:rPr>
            <w:rFonts w:hint="eastAsia"/>
          </w:rPr>
          <w:t>6</w:t>
        </w:r>
      </w:hyperlink>
    </w:p>
    <w:p w:rsidR="006F64D3" w:rsidRPr="0057702A" w:rsidRDefault="00774D4E" w:rsidP="00043D36">
      <w:pPr>
        <w:pStyle w:val="2"/>
        <w:tabs>
          <w:tab w:val="right" w:leader="dot" w:pos="9060"/>
        </w:tabs>
        <w:ind w:leftChars="0" w:left="0"/>
        <w:rPr>
          <w:rStyle w:val="a5"/>
        </w:rPr>
      </w:pPr>
      <w:hyperlink w:anchor="_Toc264883456" w:history="1">
        <w:r w:rsidR="006F64D3" w:rsidRPr="0057702A">
          <w:rPr>
            <w:rStyle w:val="a5"/>
          </w:rPr>
          <w:t xml:space="preserve">3.1 </w:t>
        </w:r>
        <w:r w:rsidR="006F64D3">
          <w:rPr>
            <w:rStyle w:val="a5"/>
          </w:rPr>
          <w:t>General Introduction</w:t>
        </w:r>
        <w:r w:rsidR="006F64D3" w:rsidRPr="0057702A">
          <w:tab/>
          <w:t>1</w:t>
        </w:r>
        <w:r w:rsidR="009D0E47">
          <w:rPr>
            <w:rFonts w:hint="eastAsia"/>
          </w:rPr>
          <w:t>6</w:t>
        </w:r>
      </w:hyperlink>
    </w:p>
    <w:p w:rsidR="006F64D3" w:rsidRPr="0057702A" w:rsidRDefault="006F64D3" w:rsidP="00043D36">
      <w:pPr>
        <w:pStyle w:val="2"/>
        <w:tabs>
          <w:tab w:val="right" w:leader="dot" w:pos="9060"/>
        </w:tabs>
        <w:ind w:leftChars="0" w:left="0"/>
        <w:rPr>
          <w:rStyle w:val="a5"/>
        </w:rPr>
      </w:pPr>
      <w:r w:rsidRPr="0057702A">
        <w:t xml:space="preserve">    </w:t>
      </w:r>
      <w:hyperlink w:anchor="_Toc264883456" w:history="1">
        <w:r>
          <w:rPr>
            <w:rStyle w:val="a5"/>
          </w:rPr>
          <w:t>Syntax Forms</w:t>
        </w:r>
        <w:r w:rsidRPr="0057702A">
          <w:tab/>
          <w:t>1</w:t>
        </w:r>
        <w:r w:rsidR="009D0E47">
          <w:rPr>
            <w:rFonts w:hint="eastAsia"/>
          </w:rPr>
          <w:t>6</w:t>
        </w:r>
      </w:hyperlink>
    </w:p>
    <w:p w:rsidR="006F64D3" w:rsidRPr="0057702A" w:rsidRDefault="006F64D3" w:rsidP="00043D36">
      <w:pPr>
        <w:pStyle w:val="2"/>
        <w:tabs>
          <w:tab w:val="right" w:leader="dot" w:pos="9060"/>
        </w:tabs>
        <w:ind w:leftChars="0" w:left="0"/>
        <w:rPr>
          <w:rStyle w:val="a5"/>
        </w:rPr>
      </w:pPr>
      <w:r w:rsidRPr="0057702A">
        <w:t xml:space="preserve">    </w:t>
      </w:r>
      <w:hyperlink w:anchor="_Toc264883456" w:history="1">
        <w:r>
          <w:rPr>
            <w:rStyle w:val="a5"/>
          </w:rPr>
          <w:t>Parameters</w:t>
        </w:r>
        <w:r w:rsidRPr="0057702A">
          <w:tab/>
          <w:t>1</w:t>
        </w:r>
        <w:r w:rsidR="009D0E47">
          <w:rPr>
            <w:rFonts w:hint="eastAsia"/>
          </w:rPr>
          <w:t>6</w:t>
        </w:r>
      </w:hyperlink>
    </w:p>
    <w:p w:rsidR="006F64D3" w:rsidRPr="0057702A" w:rsidRDefault="006F64D3" w:rsidP="00043D36">
      <w:pPr>
        <w:pStyle w:val="2"/>
        <w:tabs>
          <w:tab w:val="right" w:leader="dot" w:pos="9060"/>
        </w:tabs>
        <w:ind w:leftChars="0" w:left="0"/>
        <w:rPr>
          <w:rStyle w:val="a5"/>
        </w:rPr>
      </w:pPr>
      <w:r w:rsidRPr="0057702A">
        <w:t xml:space="preserve">    </w:t>
      </w:r>
      <w:hyperlink w:anchor="_Toc264883456" w:history="1">
        <w:r>
          <w:rPr>
            <w:rStyle w:val="a5"/>
          </w:rPr>
          <w:t>Related Commands</w:t>
        </w:r>
        <w:r w:rsidRPr="0057702A">
          <w:tab/>
          <w:t>1</w:t>
        </w:r>
        <w:r w:rsidR="009D0E47">
          <w:rPr>
            <w:rFonts w:hint="eastAsia"/>
          </w:rPr>
          <w:t>6</w:t>
        </w:r>
      </w:hyperlink>
    </w:p>
    <w:p w:rsidR="006F64D3" w:rsidRPr="0057702A" w:rsidRDefault="006F64D3" w:rsidP="00043D36">
      <w:pPr>
        <w:pStyle w:val="2"/>
        <w:tabs>
          <w:tab w:val="right" w:leader="dot" w:pos="9060"/>
        </w:tabs>
        <w:ind w:leftChars="0" w:left="0"/>
        <w:rPr>
          <w:rStyle w:val="a5"/>
        </w:rPr>
      </w:pPr>
      <w:r w:rsidRPr="0057702A">
        <w:lastRenderedPageBreak/>
        <w:t xml:space="preserve">    </w:t>
      </w:r>
      <w:hyperlink w:anchor="_Toc264883456" w:history="1">
        <w:r>
          <w:rPr>
            <w:rStyle w:val="a5"/>
          </w:rPr>
          <w:t>Presentation Order</w:t>
        </w:r>
        <w:r w:rsidRPr="0057702A">
          <w:tab/>
          <w:t>1</w:t>
        </w:r>
        <w:r w:rsidR="009D0E47">
          <w:rPr>
            <w:rFonts w:hint="eastAsia"/>
          </w:rPr>
          <w:t>6</w:t>
        </w:r>
      </w:hyperlink>
    </w:p>
    <w:p w:rsidR="006F64D3" w:rsidRPr="0057702A" w:rsidRDefault="006F64D3" w:rsidP="00043D36">
      <w:pPr>
        <w:pStyle w:val="2"/>
        <w:tabs>
          <w:tab w:val="right" w:leader="dot" w:pos="9060"/>
        </w:tabs>
        <w:ind w:leftChars="0" w:left="0"/>
        <w:rPr>
          <w:rStyle w:val="a5"/>
        </w:rPr>
      </w:pPr>
      <w:r w:rsidRPr="0057702A">
        <w:t xml:space="preserve">    </w:t>
      </w:r>
      <w:r>
        <w:t xml:space="preserve">Range of </w:t>
      </w:r>
      <w:hyperlink w:anchor="_Toc264883456" w:history="1">
        <w:r>
          <w:rPr>
            <w:rStyle w:val="a5"/>
          </w:rPr>
          <w:t xml:space="preserve">Programming Parameters </w:t>
        </w:r>
        <w:r w:rsidRPr="0057702A">
          <w:tab/>
          <w:t>1</w:t>
        </w:r>
        <w:r w:rsidR="009D0E47">
          <w:rPr>
            <w:rFonts w:hint="eastAsia"/>
          </w:rPr>
          <w:t>6</w:t>
        </w:r>
      </w:hyperlink>
    </w:p>
    <w:p w:rsidR="006F64D3" w:rsidRPr="0057702A" w:rsidRDefault="00774D4E" w:rsidP="00043D36">
      <w:pPr>
        <w:pStyle w:val="2"/>
        <w:tabs>
          <w:tab w:val="right" w:leader="dot" w:pos="9060"/>
        </w:tabs>
        <w:ind w:leftChars="0" w:left="0"/>
        <w:rPr>
          <w:rStyle w:val="a5"/>
        </w:rPr>
      </w:pPr>
      <w:hyperlink w:anchor="_Toc264883456" w:history="1">
        <w:r w:rsidR="006F64D3" w:rsidRPr="0057702A">
          <w:rPr>
            <w:rStyle w:val="a5"/>
          </w:rPr>
          <w:t>3.2 IEEE488.2</w:t>
        </w:r>
        <w:r w:rsidR="006F64D3">
          <w:rPr>
            <w:rStyle w:val="a5"/>
          </w:rPr>
          <w:t xml:space="preserve"> Common Commands</w:t>
        </w:r>
        <w:r w:rsidR="006F64D3" w:rsidRPr="0057702A">
          <w:tab/>
        </w:r>
        <w:r w:rsidR="009D0E47">
          <w:rPr>
            <w:rFonts w:hint="eastAsia"/>
          </w:rPr>
          <w:t>21</w:t>
        </w:r>
      </w:hyperlink>
    </w:p>
    <w:p w:rsidR="006F64D3" w:rsidRPr="0057702A" w:rsidRDefault="006F64D3" w:rsidP="007942D8">
      <w:pPr>
        <w:pStyle w:val="3"/>
        <w:tabs>
          <w:tab w:val="right" w:leader="dot" w:pos="9060"/>
        </w:tabs>
        <w:ind w:leftChars="0" w:left="0"/>
      </w:pPr>
      <w:r w:rsidRPr="0057702A">
        <w:t xml:space="preserve">   </w:t>
      </w:r>
      <w:r>
        <w:t xml:space="preserve"> </w:t>
      </w:r>
      <w:hyperlink w:anchor="_Toc264883459" w:history="1">
        <w:r w:rsidRPr="00876D59">
          <w:rPr>
            <w:rStyle w:val="a5"/>
          </w:rPr>
          <w:t>*</w:t>
        </w:r>
        <w:r w:rsidRPr="008D738E">
          <w:rPr>
            <w:rStyle w:val="a5"/>
            <w:b/>
          </w:rPr>
          <w:t>CLS</w:t>
        </w:r>
        <w:r w:rsidRPr="0057702A">
          <w:tab/>
        </w:r>
        <w:r w:rsidR="009D0E47">
          <w:rPr>
            <w:rFonts w:hint="eastAsia"/>
          </w:rPr>
          <w:t>2</w:t>
        </w:r>
        <w:r w:rsidRPr="0057702A">
          <w:t>1</w:t>
        </w:r>
      </w:hyperlink>
    </w:p>
    <w:p w:rsidR="006F64D3" w:rsidRPr="0057702A" w:rsidRDefault="006F64D3" w:rsidP="007942D8">
      <w:pPr>
        <w:pStyle w:val="3"/>
        <w:tabs>
          <w:tab w:val="right" w:leader="dot" w:pos="9060"/>
        </w:tabs>
        <w:ind w:leftChars="0" w:left="0"/>
      </w:pPr>
      <w:r w:rsidRPr="0057702A">
        <w:t xml:space="preserve">   </w:t>
      </w:r>
      <w:r>
        <w:t xml:space="preserve"> </w:t>
      </w:r>
      <w:hyperlink w:anchor="_Toc264883460" w:history="1">
        <w:r w:rsidRPr="00876D59">
          <w:rPr>
            <w:rStyle w:val="a5"/>
          </w:rPr>
          <w:t>*</w:t>
        </w:r>
        <w:r w:rsidRPr="008D738E">
          <w:rPr>
            <w:rStyle w:val="a5"/>
            <w:b/>
          </w:rPr>
          <w:t>ESE</w:t>
        </w:r>
        <w:r w:rsidRPr="0057702A">
          <w:tab/>
        </w:r>
        <w:r w:rsidR="009D0E47">
          <w:rPr>
            <w:rFonts w:hint="eastAsia"/>
          </w:rPr>
          <w:t>21</w:t>
        </w:r>
      </w:hyperlink>
    </w:p>
    <w:p w:rsidR="006F64D3" w:rsidRPr="0057702A" w:rsidRDefault="006F64D3" w:rsidP="007942D8">
      <w:pPr>
        <w:pStyle w:val="3"/>
        <w:tabs>
          <w:tab w:val="right" w:leader="dot" w:pos="9060"/>
        </w:tabs>
        <w:ind w:leftChars="0" w:left="0"/>
      </w:pPr>
      <w:r w:rsidRPr="0057702A">
        <w:t xml:space="preserve">   </w:t>
      </w:r>
      <w:r>
        <w:t xml:space="preserve"> </w:t>
      </w:r>
      <w:hyperlink w:anchor="_Toc264883461" w:history="1">
        <w:r w:rsidRPr="00876D59">
          <w:rPr>
            <w:rStyle w:val="a5"/>
          </w:rPr>
          <w:t>*</w:t>
        </w:r>
        <w:r w:rsidRPr="008D738E">
          <w:rPr>
            <w:rStyle w:val="a5"/>
            <w:b/>
          </w:rPr>
          <w:t>ESE?</w:t>
        </w:r>
        <w:r w:rsidRPr="0057702A">
          <w:tab/>
        </w:r>
        <w:r w:rsidR="009D0E47">
          <w:rPr>
            <w:rFonts w:hint="eastAsia"/>
          </w:rPr>
          <w:t>22</w:t>
        </w:r>
      </w:hyperlink>
    </w:p>
    <w:p w:rsidR="006F64D3" w:rsidRPr="0057702A" w:rsidRDefault="006F64D3" w:rsidP="007942D8">
      <w:pPr>
        <w:pStyle w:val="3"/>
        <w:tabs>
          <w:tab w:val="right" w:leader="dot" w:pos="9060"/>
        </w:tabs>
        <w:ind w:leftChars="0" w:left="0"/>
        <w:rPr>
          <w:rStyle w:val="a5"/>
        </w:rPr>
      </w:pPr>
      <w:r w:rsidRPr="0057702A">
        <w:t xml:space="preserve">   </w:t>
      </w:r>
      <w:r>
        <w:t xml:space="preserve"> </w:t>
      </w:r>
      <w:hyperlink w:anchor="_Toc264883462" w:history="1">
        <w:r w:rsidRPr="00876D59">
          <w:rPr>
            <w:rStyle w:val="a5"/>
          </w:rPr>
          <w:t>*</w:t>
        </w:r>
        <w:r w:rsidRPr="008D738E">
          <w:rPr>
            <w:rStyle w:val="a5"/>
            <w:b/>
          </w:rPr>
          <w:t>ESR?</w:t>
        </w:r>
        <w:r w:rsidRPr="0057702A">
          <w:rPr>
            <w:rStyle w:val="a5"/>
          </w:rPr>
          <w:tab/>
        </w:r>
      </w:hyperlink>
      <w:r w:rsidR="009D0E47">
        <w:rPr>
          <w:rFonts w:hint="eastAsia"/>
        </w:rPr>
        <w:t>22</w:t>
      </w:r>
    </w:p>
    <w:p w:rsidR="006F64D3" w:rsidRPr="0057702A" w:rsidRDefault="006F64D3" w:rsidP="00043D36">
      <w:pPr>
        <w:pStyle w:val="3"/>
        <w:tabs>
          <w:tab w:val="right" w:leader="dot" w:pos="9060"/>
        </w:tabs>
        <w:ind w:leftChars="0" w:left="0"/>
      </w:pPr>
      <w:r w:rsidRPr="0057702A">
        <w:t xml:space="preserve">   </w:t>
      </w:r>
      <w:r>
        <w:t xml:space="preserve"> </w:t>
      </w:r>
      <w:hyperlink w:anchor="_Toc264883463" w:history="1">
        <w:r w:rsidRPr="00876D59">
          <w:rPr>
            <w:rStyle w:val="a5"/>
          </w:rPr>
          <w:t>*</w:t>
        </w:r>
        <w:r w:rsidRPr="008D738E">
          <w:rPr>
            <w:rStyle w:val="a5"/>
            <w:b/>
          </w:rPr>
          <w:t>IDN?</w:t>
        </w:r>
        <w:r w:rsidRPr="0057702A">
          <w:tab/>
        </w:r>
        <w:r w:rsidR="009D0E47">
          <w:rPr>
            <w:rFonts w:hint="eastAsia"/>
          </w:rPr>
          <w:t>22</w:t>
        </w:r>
      </w:hyperlink>
    </w:p>
    <w:p w:rsidR="006F64D3" w:rsidRPr="0057702A" w:rsidRDefault="006F64D3" w:rsidP="00043D36">
      <w:pPr>
        <w:pStyle w:val="3"/>
        <w:tabs>
          <w:tab w:val="right" w:leader="dot" w:pos="9060"/>
        </w:tabs>
        <w:ind w:leftChars="0" w:left="0"/>
        <w:rPr>
          <w:szCs w:val="21"/>
        </w:rPr>
      </w:pPr>
      <w:r w:rsidRPr="0057702A">
        <w:rPr>
          <w:szCs w:val="21"/>
        </w:rPr>
        <w:t xml:space="preserve">   </w:t>
      </w:r>
      <w:r>
        <w:rPr>
          <w:szCs w:val="21"/>
        </w:rPr>
        <w:t xml:space="preserve"> </w:t>
      </w:r>
      <w:hyperlink w:anchor="_Toc264883464" w:history="1">
        <w:r w:rsidRPr="00876D59">
          <w:rPr>
            <w:rStyle w:val="a5"/>
            <w:szCs w:val="21"/>
          </w:rPr>
          <w:t>*</w:t>
        </w:r>
        <w:r w:rsidRPr="008D738E">
          <w:rPr>
            <w:rStyle w:val="a5"/>
            <w:b/>
            <w:szCs w:val="21"/>
          </w:rPr>
          <w:t>OPC</w:t>
        </w:r>
        <w:r w:rsidRPr="0057702A">
          <w:rPr>
            <w:szCs w:val="21"/>
          </w:rPr>
          <w:tab/>
        </w:r>
        <w:r w:rsidR="009D0E47">
          <w:rPr>
            <w:rFonts w:hint="eastAsia"/>
            <w:szCs w:val="21"/>
          </w:rPr>
          <w:t>22</w:t>
        </w:r>
      </w:hyperlink>
    </w:p>
    <w:p w:rsidR="006F64D3" w:rsidRPr="0057702A" w:rsidRDefault="006F64D3" w:rsidP="00043D36">
      <w:pPr>
        <w:pStyle w:val="3"/>
        <w:tabs>
          <w:tab w:val="right" w:leader="dot" w:pos="9060"/>
        </w:tabs>
        <w:ind w:leftChars="0" w:left="0"/>
        <w:rPr>
          <w:szCs w:val="21"/>
        </w:rPr>
      </w:pPr>
      <w:r w:rsidRPr="0057702A">
        <w:rPr>
          <w:szCs w:val="21"/>
        </w:rPr>
        <w:t xml:space="preserve">   </w:t>
      </w:r>
      <w:r>
        <w:rPr>
          <w:szCs w:val="21"/>
        </w:rPr>
        <w:t xml:space="preserve"> </w:t>
      </w:r>
      <w:hyperlink w:anchor="_Toc264883465" w:history="1">
        <w:r w:rsidRPr="00876D59">
          <w:rPr>
            <w:rStyle w:val="a5"/>
            <w:szCs w:val="21"/>
          </w:rPr>
          <w:t>*</w:t>
        </w:r>
        <w:r w:rsidRPr="008D738E">
          <w:rPr>
            <w:rStyle w:val="a5"/>
            <w:b/>
            <w:szCs w:val="21"/>
          </w:rPr>
          <w:t>OPC?</w:t>
        </w:r>
        <w:r w:rsidRPr="0057702A">
          <w:rPr>
            <w:szCs w:val="21"/>
          </w:rPr>
          <w:tab/>
        </w:r>
        <w:r w:rsidR="009D0E47">
          <w:rPr>
            <w:rFonts w:hint="eastAsia"/>
            <w:szCs w:val="21"/>
          </w:rPr>
          <w:t>23</w:t>
        </w:r>
      </w:hyperlink>
    </w:p>
    <w:p w:rsidR="006F64D3" w:rsidRPr="0057702A" w:rsidRDefault="006F64D3" w:rsidP="007942D8">
      <w:pPr>
        <w:pStyle w:val="3"/>
        <w:tabs>
          <w:tab w:val="right" w:leader="dot" w:pos="9060"/>
        </w:tabs>
        <w:ind w:leftChars="0" w:left="0"/>
        <w:rPr>
          <w:rStyle w:val="a5"/>
        </w:rPr>
      </w:pPr>
      <w:r w:rsidRPr="0057702A">
        <w:t xml:space="preserve">  </w:t>
      </w:r>
      <w:r>
        <w:t xml:space="preserve"> </w:t>
      </w:r>
      <w:r w:rsidRPr="0057702A">
        <w:t xml:space="preserve"> </w:t>
      </w:r>
      <w:hyperlink w:anchor="_Toc264883462" w:history="1">
        <w:r w:rsidRPr="00876D59">
          <w:rPr>
            <w:rStyle w:val="a5"/>
          </w:rPr>
          <w:t>*</w:t>
        </w:r>
        <w:r w:rsidRPr="008D738E">
          <w:rPr>
            <w:rStyle w:val="a5"/>
            <w:b/>
          </w:rPr>
          <w:t>PSC</w:t>
        </w:r>
        <w:r w:rsidRPr="0057702A">
          <w:rPr>
            <w:rStyle w:val="a5"/>
          </w:rPr>
          <w:tab/>
        </w:r>
      </w:hyperlink>
      <w:r w:rsidR="009D0E47">
        <w:rPr>
          <w:rFonts w:hint="eastAsia"/>
        </w:rPr>
        <w:t>23</w:t>
      </w:r>
    </w:p>
    <w:p w:rsidR="006F64D3" w:rsidRPr="0057702A" w:rsidRDefault="006F64D3" w:rsidP="007942D8">
      <w:pPr>
        <w:pStyle w:val="3"/>
        <w:tabs>
          <w:tab w:val="right" w:leader="dot" w:pos="9060"/>
        </w:tabs>
        <w:ind w:leftChars="0" w:left="0"/>
      </w:pPr>
      <w:r w:rsidRPr="0057702A">
        <w:t xml:space="preserve">   </w:t>
      </w:r>
      <w:r>
        <w:t xml:space="preserve"> </w:t>
      </w:r>
      <w:hyperlink w:anchor="_Toc264883463" w:history="1">
        <w:r w:rsidRPr="00876D59">
          <w:rPr>
            <w:rStyle w:val="a5"/>
          </w:rPr>
          <w:t>*</w:t>
        </w:r>
        <w:r w:rsidRPr="008D738E">
          <w:rPr>
            <w:rStyle w:val="a5"/>
            <w:b/>
          </w:rPr>
          <w:t>PSC?</w:t>
        </w:r>
        <w:r w:rsidRPr="0057702A">
          <w:tab/>
        </w:r>
      </w:hyperlink>
      <w:r w:rsidR="009D0E47">
        <w:rPr>
          <w:rFonts w:hint="eastAsia"/>
        </w:rPr>
        <w:t>23</w:t>
      </w:r>
    </w:p>
    <w:p w:rsidR="006F64D3" w:rsidRPr="0057702A" w:rsidRDefault="006F64D3" w:rsidP="007942D8">
      <w:pPr>
        <w:pStyle w:val="3"/>
        <w:tabs>
          <w:tab w:val="right" w:leader="dot" w:pos="9060"/>
        </w:tabs>
        <w:ind w:leftChars="0" w:left="0"/>
      </w:pPr>
      <w:r w:rsidRPr="0057702A">
        <w:t xml:space="preserve">   </w:t>
      </w:r>
      <w:r>
        <w:t xml:space="preserve"> </w:t>
      </w:r>
      <w:hyperlink w:anchor="_Toc264883461" w:history="1">
        <w:r w:rsidRPr="00876D59">
          <w:rPr>
            <w:rStyle w:val="a5"/>
          </w:rPr>
          <w:t>*</w:t>
        </w:r>
        <w:r w:rsidRPr="008D738E">
          <w:rPr>
            <w:rStyle w:val="a5"/>
            <w:b/>
          </w:rPr>
          <w:t>RCL</w:t>
        </w:r>
        <w:r w:rsidRPr="0057702A">
          <w:tab/>
        </w:r>
        <w:r w:rsidR="009D0E47">
          <w:rPr>
            <w:rFonts w:hint="eastAsia"/>
          </w:rPr>
          <w:t>24</w:t>
        </w:r>
      </w:hyperlink>
    </w:p>
    <w:p w:rsidR="006F64D3" w:rsidRPr="0057702A" w:rsidRDefault="006F64D3" w:rsidP="00043D36">
      <w:pPr>
        <w:pStyle w:val="3"/>
        <w:tabs>
          <w:tab w:val="right" w:leader="dot" w:pos="9060"/>
        </w:tabs>
        <w:ind w:leftChars="0" w:left="0"/>
        <w:rPr>
          <w:szCs w:val="21"/>
        </w:rPr>
      </w:pPr>
      <w:r w:rsidRPr="0057702A">
        <w:rPr>
          <w:szCs w:val="21"/>
        </w:rPr>
        <w:t xml:space="preserve">   </w:t>
      </w:r>
      <w:r>
        <w:rPr>
          <w:szCs w:val="21"/>
        </w:rPr>
        <w:t xml:space="preserve"> </w:t>
      </w:r>
      <w:hyperlink w:anchor="_Toc264883466" w:history="1">
        <w:r w:rsidRPr="00876D59">
          <w:rPr>
            <w:rStyle w:val="a5"/>
            <w:szCs w:val="21"/>
          </w:rPr>
          <w:t>*</w:t>
        </w:r>
        <w:r w:rsidRPr="008D738E">
          <w:rPr>
            <w:rStyle w:val="a5"/>
            <w:b/>
            <w:szCs w:val="21"/>
          </w:rPr>
          <w:t>RST</w:t>
        </w:r>
        <w:r w:rsidRPr="0057702A">
          <w:rPr>
            <w:szCs w:val="21"/>
          </w:rPr>
          <w:tab/>
        </w:r>
        <w:r w:rsidR="009D0E47">
          <w:rPr>
            <w:rFonts w:hint="eastAsia"/>
            <w:szCs w:val="21"/>
          </w:rPr>
          <w:t>24</w:t>
        </w:r>
      </w:hyperlink>
    </w:p>
    <w:p w:rsidR="006F64D3" w:rsidRPr="0057702A" w:rsidRDefault="006F64D3" w:rsidP="007942D8">
      <w:pPr>
        <w:pStyle w:val="3"/>
        <w:tabs>
          <w:tab w:val="right" w:leader="dot" w:pos="9060"/>
        </w:tabs>
        <w:ind w:leftChars="0" w:left="0"/>
      </w:pPr>
      <w:r w:rsidRPr="0057702A">
        <w:t xml:space="preserve">   </w:t>
      </w:r>
      <w:r>
        <w:t xml:space="preserve"> </w:t>
      </w:r>
      <w:hyperlink w:anchor="_Toc264883460" w:history="1">
        <w:r w:rsidRPr="00876D59">
          <w:rPr>
            <w:rStyle w:val="a5"/>
          </w:rPr>
          <w:t>*</w:t>
        </w:r>
        <w:r w:rsidRPr="008D738E">
          <w:rPr>
            <w:rStyle w:val="a5"/>
            <w:b/>
          </w:rPr>
          <w:t>SAV</w:t>
        </w:r>
        <w:r w:rsidRPr="0057702A">
          <w:tab/>
        </w:r>
        <w:r w:rsidR="009D0E47">
          <w:rPr>
            <w:rFonts w:hint="eastAsia"/>
          </w:rPr>
          <w:t>24</w:t>
        </w:r>
      </w:hyperlink>
    </w:p>
    <w:p w:rsidR="006F64D3" w:rsidRPr="0057702A" w:rsidRDefault="006F64D3" w:rsidP="00043D36">
      <w:pPr>
        <w:pStyle w:val="3"/>
        <w:tabs>
          <w:tab w:val="right" w:leader="dot" w:pos="9060"/>
        </w:tabs>
        <w:ind w:leftChars="0" w:left="0"/>
        <w:rPr>
          <w:szCs w:val="21"/>
        </w:rPr>
      </w:pPr>
      <w:r w:rsidRPr="0057702A">
        <w:rPr>
          <w:szCs w:val="21"/>
        </w:rPr>
        <w:t xml:space="preserve">   </w:t>
      </w:r>
      <w:r>
        <w:rPr>
          <w:szCs w:val="21"/>
        </w:rPr>
        <w:t xml:space="preserve"> </w:t>
      </w:r>
      <w:hyperlink w:anchor="_Toc264883467" w:history="1">
        <w:r w:rsidRPr="00876D59">
          <w:rPr>
            <w:rStyle w:val="a5"/>
            <w:szCs w:val="21"/>
          </w:rPr>
          <w:t>*</w:t>
        </w:r>
        <w:r w:rsidRPr="008D738E">
          <w:rPr>
            <w:rStyle w:val="a5"/>
            <w:b/>
            <w:szCs w:val="21"/>
          </w:rPr>
          <w:t>SRE</w:t>
        </w:r>
        <w:r w:rsidRPr="0057702A">
          <w:rPr>
            <w:szCs w:val="21"/>
          </w:rPr>
          <w:tab/>
        </w:r>
      </w:hyperlink>
      <w:r w:rsidR="009D0E47">
        <w:rPr>
          <w:rFonts w:hint="eastAsia"/>
          <w:szCs w:val="21"/>
        </w:rPr>
        <w:t>24</w:t>
      </w:r>
    </w:p>
    <w:p w:rsidR="006F64D3" w:rsidRPr="0057702A" w:rsidRDefault="006F64D3" w:rsidP="00043D36">
      <w:pPr>
        <w:pStyle w:val="3"/>
        <w:tabs>
          <w:tab w:val="right" w:leader="dot" w:pos="9060"/>
        </w:tabs>
        <w:ind w:leftChars="0" w:left="0"/>
        <w:rPr>
          <w:szCs w:val="21"/>
        </w:rPr>
      </w:pPr>
      <w:r w:rsidRPr="0057702A">
        <w:rPr>
          <w:szCs w:val="21"/>
        </w:rPr>
        <w:t xml:space="preserve">   </w:t>
      </w:r>
      <w:r>
        <w:rPr>
          <w:szCs w:val="21"/>
        </w:rPr>
        <w:t xml:space="preserve"> </w:t>
      </w:r>
      <w:hyperlink w:anchor="_Toc264883468" w:history="1">
        <w:r w:rsidRPr="00876D59">
          <w:rPr>
            <w:rStyle w:val="a5"/>
            <w:szCs w:val="21"/>
          </w:rPr>
          <w:t>*</w:t>
        </w:r>
        <w:r w:rsidRPr="008D738E">
          <w:rPr>
            <w:rStyle w:val="a5"/>
            <w:b/>
            <w:szCs w:val="21"/>
          </w:rPr>
          <w:t>SRE?</w:t>
        </w:r>
        <w:r w:rsidRPr="0057702A">
          <w:rPr>
            <w:szCs w:val="21"/>
          </w:rPr>
          <w:tab/>
        </w:r>
        <w:r w:rsidR="009D0E47">
          <w:rPr>
            <w:rFonts w:hint="eastAsia"/>
            <w:szCs w:val="21"/>
          </w:rPr>
          <w:t>24</w:t>
        </w:r>
      </w:hyperlink>
    </w:p>
    <w:p w:rsidR="006F64D3" w:rsidRPr="0057702A" w:rsidRDefault="006F64D3" w:rsidP="00043D36">
      <w:pPr>
        <w:pStyle w:val="3"/>
        <w:tabs>
          <w:tab w:val="right" w:leader="dot" w:pos="9060"/>
        </w:tabs>
        <w:ind w:leftChars="0" w:left="0"/>
      </w:pPr>
      <w:r w:rsidRPr="0057702A">
        <w:t xml:space="preserve">   </w:t>
      </w:r>
      <w:r>
        <w:t xml:space="preserve"> </w:t>
      </w:r>
      <w:hyperlink w:anchor="_Toc264883459" w:history="1">
        <w:r w:rsidRPr="00876D59">
          <w:rPr>
            <w:rStyle w:val="a5"/>
          </w:rPr>
          <w:t>*</w:t>
        </w:r>
        <w:r w:rsidRPr="008D738E">
          <w:rPr>
            <w:rStyle w:val="a5"/>
            <w:b/>
          </w:rPr>
          <w:t>STB?</w:t>
        </w:r>
        <w:r w:rsidRPr="0057702A">
          <w:tab/>
        </w:r>
        <w:r w:rsidR="009D0E47">
          <w:rPr>
            <w:rFonts w:hint="eastAsia"/>
          </w:rPr>
          <w:t>25</w:t>
        </w:r>
      </w:hyperlink>
    </w:p>
    <w:p w:rsidR="006F64D3" w:rsidRPr="0057702A" w:rsidRDefault="006F64D3" w:rsidP="00043D36">
      <w:pPr>
        <w:pStyle w:val="3"/>
        <w:tabs>
          <w:tab w:val="right" w:leader="dot" w:pos="9060"/>
        </w:tabs>
        <w:ind w:leftChars="0" w:left="0"/>
        <w:rPr>
          <w:szCs w:val="21"/>
        </w:rPr>
      </w:pPr>
      <w:r w:rsidRPr="0057702A">
        <w:rPr>
          <w:szCs w:val="21"/>
        </w:rPr>
        <w:t xml:space="preserve">  </w:t>
      </w:r>
      <w:r w:rsidRPr="00876D59">
        <w:rPr>
          <w:szCs w:val="21"/>
        </w:rPr>
        <w:t xml:space="preserve"> </w:t>
      </w:r>
      <w:r>
        <w:rPr>
          <w:szCs w:val="21"/>
        </w:rPr>
        <w:t xml:space="preserve"> </w:t>
      </w:r>
      <w:hyperlink w:anchor="_Toc264883464" w:history="1">
        <w:r w:rsidRPr="00876D59">
          <w:rPr>
            <w:rStyle w:val="a5"/>
            <w:szCs w:val="21"/>
          </w:rPr>
          <w:t>*</w:t>
        </w:r>
        <w:r w:rsidRPr="008D738E">
          <w:rPr>
            <w:rStyle w:val="a5"/>
            <w:b/>
            <w:szCs w:val="21"/>
          </w:rPr>
          <w:t>TRG</w:t>
        </w:r>
        <w:r w:rsidRPr="0057702A">
          <w:rPr>
            <w:szCs w:val="21"/>
          </w:rPr>
          <w:tab/>
        </w:r>
        <w:r w:rsidR="009D0E47">
          <w:rPr>
            <w:rFonts w:hint="eastAsia"/>
            <w:szCs w:val="21"/>
          </w:rPr>
          <w:t>25</w:t>
        </w:r>
      </w:hyperlink>
    </w:p>
    <w:p w:rsidR="006F64D3" w:rsidRPr="0057702A" w:rsidRDefault="006F64D3" w:rsidP="007942D8">
      <w:pPr>
        <w:pStyle w:val="3"/>
        <w:tabs>
          <w:tab w:val="right" w:leader="dot" w:pos="9060"/>
        </w:tabs>
        <w:ind w:leftChars="0" w:left="0"/>
        <w:rPr>
          <w:rFonts w:hint="eastAsia"/>
          <w:szCs w:val="21"/>
        </w:rPr>
      </w:pPr>
      <w:r w:rsidRPr="0057702A">
        <w:rPr>
          <w:szCs w:val="21"/>
        </w:rPr>
        <w:t xml:space="preserve">   </w:t>
      </w:r>
      <w:r>
        <w:rPr>
          <w:szCs w:val="21"/>
        </w:rPr>
        <w:t xml:space="preserve"> </w:t>
      </w:r>
      <w:hyperlink w:anchor="_Toc264883466" w:history="1">
        <w:r w:rsidRPr="00876D59">
          <w:rPr>
            <w:rStyle w:val="a5"/>
            <w:szCs w:val="21"/>
          </w:rPr>
          <w:t>*</w:t>
        </w:r>
        <w:r w:rsidRPr="008D738E">
          <w:rPr>
            <w:rStyle w:val="a5"/>
            <w:b/>
            <w:szCs w:val="21"/>
          </w:rPr>
          <w:t>TST?</w:t>
        </w:r>
        <w:r w:rsidRPr="0057702A">
          <w:rPr>
            <w:szCs w:val="21"/>
          </w:rPr>
          <w:tab/>
        </w:r>
        <w:r w:rsidR="009D0E47">
          <w:rPr>
            <w:rFonts w:hint="eastAsia"/>
            <w:szCs w:val="21"/>
          </w:rPr>
          <w:t>25</w:t>
        </w:r>
      </w:hyperlink>
    </w:p>
    <w:p w:rsidR="006F64D3" w:rsidRPr="0057702A" w:rsidRDefault="006F64D3" w:rsidP="00043D36">
      <w:pPr>
        <w:pStyle w:val="3"/>
        <w:tabs>
          <w:tab w:val="right" w:leader="dot" w:pos="9060"/>
        </w:tabs>
        <w:ind w:leftChars="0" w:left="0"/>
        <w:rPr>
          <w:szCs w:val="21"/>
        </w:rPr>
      </w:pPr>
      <w:r w:rsidRPr="0057702A">
        <w:rPr>
          <w:szCs w:val="21"/>
        </w:rPr>
        <w:t xml:space="preserve">   </w:t>
      </w:r>
      <w:r>
        <w:rPr>
          <w:szCs w:val="21"/>
        </w:rPr>
        <w:t xml:space="preserve"> </w:t>
      </w:r>
      <w:hyperlink w:anchor="_Toc264883465" w:history="1">
        <w:r w:rsidRPr="00876D59">
          <w:rPr>
            <w:rStyle w:val="a5"/>
            <w:szCs w:val="21"/>
          </w:rPr>
          <w:t>*</w:t>
        </w:r>
        <w:r w:rsidRPr="008D738E">
          <w:rPr>
            <w:rStyle w:val="a5"/>
            <w:b/>
            <w:szCs w:val="21"/>
          </w:rPr>
          <w:t>WAI</w:t>
        </w:r>
        <w:r w:rsidRPr="0057702A">
          <w:rPr>
            <w:szCs w:val="21"/>
          </w:rPr>
          <w:tab/>
        </w:r>
      </w:hyperlink>
      <w:r w:rsidR="009D0E47">
        <w:rPr>
          <w:rFonts w:hint="eastAsia"/>
          <w:szCs w:val="21"/>
        </w:rPr>
        <w:t>25</w:t>
      </w:r>
    </w:p>
    <w:p w:rsidR="006F64D3" w:rsidRPr="0057702A" w:rsidRDefault="00774D4E" w:rsidP="00043D36">
      <w:pPr>
        <w:pStyle w:val="2"/>
        <w:tabs>
          <w:tab w:val="right" w:leader="dot" w:pos="9060"/>
        </w:tabs>
        <w:ind w:leftChars="0" w:left="0"/>
      </w:pPr>
      <w:hyperlink w:anchor="_Toc264883457" w:history="1">
        <w:r w:rsidR="006F64D3" w:rsidRPr="0057702A">
          <w:rPr>
            <w:rStyle w:val="a5"/>
          </w:rPr>
          <w:t xml:space="preserve">3.3 </w:t>
        </w:r>
        <w:r w:rsidR="006F64D3">
          <w:rPr>
            <w:b/>
          </w:rPr>
          <w:t xml:space="preserve"> Subsystem Commands</w:t>
        </w:r>
        <w:r w:rsidR="006F64D3" w:rsidRPr="0057702A">
          <w:tab/>
        </w:r>
        <w:r w:rsidR="009D0E47">
          <w:rPr>
            <w:rFonts w:hint="eastAsia"/>
          </w:rPr>
          <w:t>25</w:t>
        </w:r>
      </w:hyperlink>
    </w:p>
    <w:p w:rsidR="006F64D3" w:rsidRPr="0057702A" w:rsidRDefault="00774D4E" w:rsidP="00043D36">
      <w:pPr>
        <w:pStyle w:val="3"/>
        <w:tabs>
          <w:tab w:val="right" w:leader="dot" w:pos="9060"/>
        </w:tabs>
        <w:ind w:leftChars="0" w:left="0"/>
      </w:pPr>
      <w:hyperlink w:anchor="_Toc264883459" w:history="1">
        <w:r w:rsidR="006F64D3" w:rsidRPr="0057702A">
          <w:rPr>
            <w:rStyle w:val="a5"/>
          </w:rPr>
          <w:t xml:space="preserve">3.3.1 </w:t>
        </w:r>
        <w:r w:rsidR="006F64D3">
          <w:rPr>
            <w:szCs w:val="21"/>
          </w:rPr>
          <w:t>Command Tree</w:t>
        </w:r>
        <w:r w:rsidR="006F64D3" w:rsidRPr="0057702A">
          <w:tab/>
        </w:r>
        <w:r w:rsidR="006F64D3">
          <w:t>2</w:t>
        </w:r>
        <w:r w:rsidR="009D0E47">
          <w:rPr>
            <w:rFonts w:hint="eastAsia"/>
          </w:rPr>
          <w:t>6</w:t>
        </w:r>
      </w:hyperlink>
    </w:p>
    <w:p w:rsidR="006F64D3" w:rsidRPr="0057702A" w:rsidRDefault="006F64D3" w:rsidP="00043D36">
      <w:pPr>
        <w:pStyle w:val="3"/>
        <w:tabs>
          <w:tab w:val="right" w:leader="dot" w:pos="9060"/>
        </w:tabs>
        <w:ind w:leftChars="0" w:left="0"/>
      </w:pPr>
      <w:r w:rsidRPr="0057702A">
        <w:t xml:space="preserve">     </w:t>
      </w:r>
      <w:hyperlink w:anchor="_Toc264883460" w:history="1">
        <w:r w:rsidRPr="00235D20">
          <w:rPr>
            <w:rStyle w:val="a5"/>
            <w:b/>
          </w:rPr>
          <w:t>ABORt</w:t>
        </w:r>
        <w:r w:rsidRPr="0057702A">
          <w:tab/>
          <w:t>2</w:t>
        </w:r>
        <w:r w:rsidR="009D0E47">
          <w:rPr>
            <w:rFonts w:hint="eastAsia"/>
          </w:rPr>
          <w:t>7</w:t>
        </w:r>
      </w:hyperlink>
    </w:p>
    <w:p w:rsidR="006F64D3" w:rsidRPr="0057702A" w:rsidRDefault="006F64D3" w:rsidP="00043D36">
      <w:pPr>
        <w:pStyle w:val="3"/>
        <w:tabs>
          <w:tab w:val="right" w:leader="dot" w:pos="9060"/>
        </w:tabs>
        <w:ind w:leftChars="0" w:left="0"/>
      </w:pPr>
      <w:r w:rsidRPr="0057702A">
        <w:t xml:space="preserve">     </w:t>
      </w:r>
      <w:hyperlink w:anchor="_Toc264883460" w:history="1">
        <w:r w:rsidRPr="00B95422">
          <w:rPr>
            <w:rFonts w:hAnsi="宋体" w:cs="宋体"/>
          </w:rPr>
          <w:t>[</w:t>
        </w:r>
        <w:r w:rsidRPr="009C3ED5">
          <w:rPr>
            <w:rFonts w:hAnsi="宋体" w:cs="宋体"/>
            <w:b/>
          </w:rPr>
          <w:t>SOUR</w:t>
        </w:r>
        <w:r w:rsidRPr="00B95422">
          <w:rPr>
            <w:rFonts w:hAnsi="宋体" w:cs="宋体"/>
          </w:rPr>
          <w:t>ce:]</w:t>
        </w:r>
        <w:r w:rsidRPr="009C3ED5">
          <w:rPr>
            <w:b/>
          </w:rPr>
          <w:t>MODE</w:t>
        </w:r>
        <w:r w:rsidRPr="0057702A">
          <w:tab/>
          <w:t>2</w:t>
        </w:r>
        <w:r w:rsidR="009D0E47">
          <w:rPr>
            <w:rFonts w:hint="eastAsia"/>
          </w:rPr>
          <w:t>7</w:t>
        </w:r>
      </w:hyperlink>
    </w:p>
    <w:p w:rsidR="006F64D3" w:rsidRPr="0057702A" w:rsidRDefault="006F64D3" w:rsidP="0085657B">
      <w:pPr>
        <w:pStyle w:val="3"/>
        <w:tabs>
          <w:tab w:val="right" w:leader="dot" w:pos="9060"/>
        </w:tabs>
        <w:ind w:leftChars="0" w:left="0"/>
      </w:pPr>
      <w:r w:rsidRPr="0057702A">
        <w:t xml:space="preserve">     </w:t>
      </w:r>
      <w:hyperlink w:anchor="_Toc264883460" w:history="1">
        <w:r w:rsidRPr="00B95422">
          <w:rPr>
            <w:rFonts w:hAnsi="宋体" w:cs="宋体"/>
          </w:rPr>
          <w:t>[</w:t>
        </w:r>
        <w:r w:rsidRPr="009C3ED5">
          <w:rPr>
            <w:rFonts w:hAnsi="宋体" w:cs="宋体"/>
            <w:b/>
          </w:rPr>
          <w:t>SOUR</w:t>
        </w:r>
        <w:r w:rsidRPr="00B95422">
          <w:rPr>
            <w:rFonts w:hAnsi="宋体" w:cs="宋体"/>
          </w:rPr>
          <w:t>ce:]</w:t>
        </w:r>
        <w:r>
          <w:rPr>
            <w:b/>
          </w:rPr>
          <w:t>FUNC</w:t>
        </w:r>
        <w:r w:rsidRPr="0057702A">
          <w:tab/>
          <w:t>2</w:t>
        </w:r>
        <w:r w:rsidR="009D0E47">
          <w:rPr>
            <w:rFonts w:hint="eastAsia"/>
          </w:rPr>
          <w:t>8</w:t>
        </w:r>
      </w:hyperlink>
    </w:p>
    <w:p w:rsidR="006F64D3" w:rsidRPr="0057702A" w:rsidRDefault="00774D4E" w:rsidP="00043D36">
      <w:pPr>
        <w:pStyle w:val="3"/>
        <w:tabs>
          <w:tab w:val="right" w:leader="dot" w:pos="9060"/>
        </w:tabs>
        <w:ind w:leftChars="0" w:left="0"/>
        <w:rPr>
          <w:rStyle w:val="a5"/>
        </w:rPr>
      </w:pPr>
      <w:hyperlink w:anchor="_Toc264883461" w:history="1">
        <w:r w:rsidR="006F64D3" w:rsidRPr="0057702A">
          <w:rPr>
            <w:rStyle w:val="a5"/>
          </w:rPr>
          <w:t xml:space="preserve">3.3.2 </w:t>
        </w:r>
        <w:r w:rsidR="006F64D3" w:rsidRPr="00B95422">
          <w:rPr>
            <w:rStyle w:val="a5"/>
            <w:b/>
          </w:rPr>
          <w:t xml:space="preserve">Current </w:t>
        </w:r>
        <w:r w:rsidR="006F64D3">
          <w:rPr>
            <w:rStyle w:val="a5"/>
            <w:b/>
          </w:rPr>
          <w:t xml:space="preserve"> Subsystem</w:t>
        </w:r>
        <w:r w:rsidR="006F64D3" w:rsidRPr="0057702A">
          <w:tab/>
          <w:t>2</w:t>
        </w:r>
        <w:r w:rsidR="009D0E47">
          <w:rPr>
            <w:rFonts w:hint="eastAsia"/>
          </w:rPr>
          <w:t>8</w:t>
        </w:r>
      </w:hyperlink>
    </w:p>
    <w:p w:rsidR="006F64D3" w:rsidRPr="0085657B" w:rsidRDefault="006F64D3" w:rsidP="0085657B">
      <w:pPr>
        <w:pStyle w:val="3"/>
        <w:tabs>
          <w:tab w:val="right" w:leader="dot" w:pos="9060"/>
        </w:tabs>
        <w:ind w:leftChars="0" w:left="0"/>
      </w:pPr>
      <w:r w:rsidRPr="0057702A">
        <w:rPr>
          <w:szCs w:val="21"/>
        </w:rPr>
        <w:t xml:space="preserve"> </w:t>
      </w:r>
      <w:r w:rsidRPr="0085657B">
        <w:t xml:space="preserve">    </w:t>
      </w:r>
      <w:hyperlink w:anchor="_Toc264883465" w:history="1">
        <w:r w:rsidRPr="0085657B">
          <w:t>[</w:t>
        </w:r>
        <w:r w:rsidRPr="0085657B">
          <w:rPr>
            <w:b/>
          </w:rPr>
          <w:t>SOUR</w:t>
        </w:r>
        <w:r w:rsidRPr="0085657B">
          <w:t>ce:]</w:t>
        </w:r>
        <w:r w:rsidRPr="0085657B">
          <w:rPr>
            <w:b/>
          </w:rPr>
          <w:t>CURR</w:t>
        </w:r>
        <w:r w:rsidRPr="0085657B">
          <w:t>ent[:</w:t>
        </w:r>
        <w:r w:rsidRPr="0085657B">
          <w:rPr>
            <w:b/>
          </w:rPr>
          <w:t>LEV</w:t>
        </w:r>
        <w:r w:rsidRPr="0085657B">
          <w:t>el][:</w:t>
        </w:r>
        <w:r w:rsidRPr="0085657B">
          <w:rPr>
            <w:b/>
          </w:rPr>
          <w:t>IMM</w:t>
        </w:r>
        <w:r w:rsidRPr="0085657B">
          <w:t>ediate][:</w:t>
        </w:r>
        <w:r w:rsidRPr="0085657B">
          <w:rPr>
            <w:b/>
          </w:rPr>
          <w:t>AMPL</w:t>
        </w:r>
        <w:r w:rsidRPr="0085657B">
          <w:t xml:space="preserve">itude] </w:t>
        </w:r>
        <w:r w:rsidRPr="0085657B">
          <w:tab/>
        </w:r>
      </w:hyperlink>
      <w:r w:rsidRPr="0085657B">
        <w:t>2</w:t>
      </w:r>
      <w:r w:rsidR="009D0E47">
        <w:rPr>
          <w:rFonts w:hint="eastAsia"/>
        </w:rPr>
        <w:t>9</w:t>
      </w:r>
    </w:p>
    <w:p w:rsidR="006F64D3" w:rsidRPr="0057702A" w:rsidRDefault="006F64D3" w:rsidP="00043D36">
      <w:pPr>
        <w:pStyle w:val="3"/>
        <w:tabs>
          <w:tab w:val="right" w:leader="dot" w:pos="9060"/>
        </w:tabs>
        <w:ind w:leftChars="0" w:left="0"/>
        <w:rPr>
          <w:szCs w:val="21"/>
        </w:rPr>
      </w:pPr>
      <w:r w:rsidRPr="0057702A">
        <w:rPr>
          <w:szCs w:val="21"/>
        </w:rPr>
        <w:t xml:space="preserve">     </w:t>
      </w:r>
      <w:hyperlink w:anchor="_Toc264883465" w:history="1">
        <w:r w:rsidRPr="00013D88">
          <w:rPr>
            <w:szCs w:val="21"/>
          </w:rPr>
          <w:t>[</w:t>
        </w:r>
        <w:r w:rsidRPr="00013D88">
          <w:rPr>
            <w:b/>
            <w:szCs w:val="21"/>
          </w:rPr>
          <w:t>SOUR</w:t>
        </w:r>
        <w:r w:rsidRPr="00013D88">
          <w:rPr>
            <w:szCs w:val="21"/>
          </w:rPr>
          <w:t>ce:]</w:t>
        </w:r>
        <w:r w:rsidRPr="00013D88">
          <w:rPr>
            <w:b/>
            <w:szCs w:val="21"/>
          </w:rPr>
          <w:t>CURR</w:t>
        </w:r>
        <w:r w:rsidRPr="00013D88">
          <w:rPr>
            <w:szCs w:val="21"/>
          </w:rPr>
          <w:t>ent</w:t>
        </w:r>
        <w:r w:rsidRPr="00013D88">
          <w:rPr>
            <w:b/>
            <w:szCs w:val="21"/>
          </w:rPr>
          <w:t>:LIM</w:t>
        </w:r>
        <w:r w:rsidRPr="00013D88">
          <w:rPr>
            <w:szCs w:val="21"/>
          </w:rPr>
          <w:t>it</w:t>
        </w:r>
        <w:r w:rsidRPr="0057702A">
          <w:rPr>
            <w:szCs w:val="21"/>
          </w:rPr>
          <w:tab/>
        </w:r>
      </w:hyperlink>
      <w:r w:rsidRPr="0057702A">
        <w:rPr>
          <w:szCs w:val="21"/>
        </w:rPr>
        <w:t>2</w:t>
      </w:r>
      <w:r w:rsidR="00276E82">
        <w:rPr>
          <w:rFonts w:hint="eastAsia"/>
          <w:szCs w:val="21"/>
        </w:rPr>
        <w:t>9</w:t>
      </w:r>
    </w:p>
    <w:p w:rsidR="006F64D3" w:rsidRPr="0057702A" w:rsidRDefault="006F64D3" w:rsidP="00043D36">
      <w:pPr>
        <w:pStyle w:val="3"/>
        <w:tabs>
          <w:tab w:val="right" w:leader="dot" w:pos="9060"/>
        </w:tabs>
        <w:ind w:leftChars="0" w:left="0"/>
        <w:rPr>
          <w:szCs w:val="21"/>
        </w:rPr>
      </w:pPr>
      <w:r w:rsidRPr="0057702A">
        <w:rPr>
          <w:szCs w:val="21"/>
        </w:rPr>
        <w:t xml:space="preserve">     </w:t>
      </w:r>
      <w:hyperlink w:anchor="_Toc264883465" w:history="1">
        <w:r w:rsidRPr="00013D88">
          <w:rPr>
            <w:szCs w:val="21"/>
          </w:rPr>
          <w:t>[</w:t>
        </w:r>
        <w:r w:rsidRPr="00013D88">
          <w:rPr>
            <w:b/>
            <w:szCs w:val="21"/>
          </w:rPr>
          <w:t>SOUR</w:t>
        </w:r>
        <w:r w:rsidRPr="00013D88">
          <w:rPr>
            <w:szCs w:val="21"/>
          </w:rPr>
          <w:t>ce:]</w:t>
        </w:r>
        <w:r w:rsidRPr="00013D88">
          <w:rPr>
            <w:b/>
            <w:szCs w:val="21"/>
          </w:rPr>
          <w:t xml:space="preserve"> CURR</w:t>
        </w:r>
        <w:r w:rsidRPr="00013D88">
          <w:rPr>
            <w:szCs w:val="21"/>
          </w:rPr>
          <w:t>ent</w:t>
        </w:r>
        <w:r w:rsidRPr="00013D88">
          <w:rPr>
            <w:b/>
            <w:szCs w:val="21"/>
          </w:rPr>
          <w:t>:SLEW</w:t>
        </w:r>
        <w:r w:rsidRPr="00013D88">
          <w:rPr>
            <w:szCs w:val="21"/>
          </w:rPr>
          <w:t>rate</w:t>
        </w:r>
        <w:r w:rsidRPr="00013D88">
          <w:rPr>
            <w:b/>
            <w:szCs w:val="21"/>
          </w:rPr>
          <w:t>:NEG</w:t>
        </w:r>
        <w:r w:rsidRPr="00013D88">
          <w:rPr>
            <w:szCs w:val="21"/>
          </w:rPr>
          <w:t>ative</w:t>
        </w:r>
        <w:r w:rsidRPr="0057702A">
          <w:rPr>
            <w:szCs w:val="21"/>
          </w:rPr>
          <w:tab/>
        </w:r>
      </w:hyperlink>
      <w:r w:rsidR="00276E82">
        <w:rPr>
          <w:rFonts w:hint="eastAsia"/>
          <w:szCs w:val="21"/>
        </w:rPr>
        <w:t>30</w:t>
      </w:r>
    </w:p>
    <w:p w:rsidR="006F64D3" w:rsidRDefault="006F64D3" w:rsidP="00043D36">
      <w:pPr>
        <w:pStyle w:val="3"/>
        <w:tabs>
          <w:tab w:val="right" w:leader="dot" w:pos="9060"/>
        </w:tabs>
        <w:ind w:leftChars="0" w:left="0"/>
        <w:rPr>
          <w:szCs w:val="21"/>
        </w:rPr>
      </w:pPr>
      <w:r w:rsidRPr="0057702A">
        <w:rPr>
          <w:szCs w:val="21"/>
        </w:rPr>
        <w:t xml:space="preserve">     </w:t>
      </w:r>
      <w:hyperlink w:anchor="_Toc264883465" w:history="1">
        <w:r w:rsidRPr="00013D88">
          <w:rPr>
            <w:szCs w:val="21"/>
          </w:rPr>
          <w:t>[</w:t>
        </w:r>
        <w:r w:rsidRPr="00013D88">
          <w:rPr>
            <w:b/>
            <w:szCs w:val="21"/>
          </w:rPr>
          <w:t>SOUR</w:t>
        </w:r>
        <w:r w:rsidRPr="00013D88">
          <w:rPr>
            <w:szCs w:val="21"/>
          </w:rPr>
          <w:t>ce:]</w:t>
        </w:r>
        <w:r w:rsidRPr="00013D88">
          <w:rPr>
            <w:b/>
            <w:szCs w:val="21"/>
          </w:rPr>
          <w:t xml:space="preserve"> CURR</w:t>
        </w:r>
        <w:r w:rsidRPr="00013D88">
          <w:rPr>
            <w:szCs w:val="21"/>
          </w:rPr>
          <w:t>ent</w:t>
        </w:r>
        <w:r w:rsidRPr="00013D88">
          <w:rPr>
            <w:b/>
            <w:szCs w:val="21"/>
          </w:rPr>
          <w:t>:SLEW</w:t>
        </w:r>
        <w:r w:rsidRPr="00013D88">
          <w:rPr>
            <w:szCs w:val="21"/>
          </w:rPr>
          <w:t>rate</w:t>
        </w:r>
        <w:r w:rsidRPr="00013D88">
          <w:rPr>
            <w:b/>
            <w:szCs w:val="21"/>
          </w:rPr>
          <w:t>:POS</w:t>
        </w:r>
        <w:r w:rsidRPr="00013D88">
          <w:rPr>
            <w:szCs w:val="21"/>
          </w:rPr>
          <w:t>itive</w:t>
        </w:r>
        <w:r w:rsidRPr="0057702A">
          <w:rPr>
            <w:szCs w:val="21"/>
          </w:rPr>
          <w:tab/>
        </w:r>
      </w:hyperlink>
      <w:r w:rsidR="00276E82">
        <w:rPr>
          <w:rFonts w:hint="eastAsia"/>
          <w:szCs w:val="21"/>
        </w:rPr>
        <w:t>30</w:t>
      </w:r>
    </w:p>
    <w:p w:rsidR="006F64D3" w:rsidRDefault="006F64D3" w:rsidP="00043D36">
      <w:pPr>
        <w:pStyle w:val="3"/>
        <w:tabs>
          <w:tab w:val="right" w:leader="dot" w:pos="9060"/>
        </w:tabs>
        <w:ind w:leftChars="0" w:left="0"/>
        <w:rPr>
          <w:szCs w:val="21"/>
        </w:rPr>
      </w:pPr>
      <w:r w:rsidRPr="0057702A">
        <w:rPr>
          <w:szCs w:val="21"/>
        </w:rPr>
        <w:t xml:space="preserve">     </w:t>
      </w:r>
      <w:hyperlink w:anchor="_Toc264883465" w:history="1">
        <w:r w:rsidRPr="009C3ED5">
          <w:rPr>
            <w:szCs w:val="21"/>
          </w:rPr>
          <w:t>[</w:t>
        </w:r>
        <w:r w:rsidRPr="00D83858">
          <w:rPr>
            <w:b/>
            <w:szCs w:val="21"/>
          </w:rPr>
          <w:t>SOUR</w:t>
        </w:r>
        <w:r w:rsidRPr="009C3ED5">
          <w:rPr>
            <w:szCs w:val="21"/>
          </w:rPr>
          <w:t>ce:]</w:t>
        </w:r>
        <w:r w:rsidRPr="00D83858">
          <w:rPr>
            <w:b/>
            <w:szCs w:val="21"/>
          </w:rPr>
          <w:t>CURR</w:t>
        </w:r>
        <w:r w:rsidRPr="009C3ED5">
          <w:rPr>
            <w:szCs w:val="21"/>
          </w:rPr>
          <w:t>ent</w:t>
        </w:r>
        <w:r>
          <w:rPr>
            <w:b/>
            <w:szCs w:val="21"/>
          </w:rPr>
          <w:t>:TLEV</w:t>
        </w:r>
        <w:r>
          <w:rPr>
            <w:szCs w:val="21"/>
          </w:rPr>
          <w:t>el</w:t>
        </w:r>
        <w:r w:rsidRPr="0057702A">
          <w:rPr>
            <w:szCs w:val="21"/>
          </w:rPr>
          <w:tab/>
        </w:r>
      </w:hyperlink>
      <w:r w:rsidR="00276E82">
        <w:rPr>
          <w:rFonts w:hint="eastAsia"/>
          <w:szCs w:val="21"/>
        </w:rPr>
        <w:t>30</w:t>
      </w:r>
    </w:p>
    <w:p w:rsidR="006F64D3" w:rsidRPr="0057702A" w:rsidRDefault="006F64D3" w:rsidP="00043D36">
      <w:pPr>
        <w:pStyle w:val="3"/>
        <w:tabs>
          <w:tab w:val="right" w:leader="dot" w:pos="9060"/>
        </w:tabs>
        <w:ind w:leftChars="0" w:left="0"/>
        <w:rPr>
          <w:szCs w:val="21"/>
        </w:rPr>
      </w:pPr>
      <w:r w:rsidRPr="0057702A">
        <w:rPr>
          <w:szCs w:val="21"/>
        </w:rPr>
        <w:t xml:space="preserve">     </w:t>
      </w:r>
      <w:hyperlink w:anchor="_Toc264883465" w:history="1">
        <w:r w:rsidRPr="00013D88">
          <w:rPr>
            <w:szCs w:val="21"/>
          </w:rPr>
          <w:t>[</w:t>
        </w:r>
        <w:r w:rsidRPr="00013D88">
          <w:rPr>
            <w:b/>
            <w:szCs w:val="21"/>
          </w:rPr>
          <w:t>SOUR</w:t>
        </w:r>
        <w:r w:rsidRPr="00013D88">
          <w:rPr>
            <w:szCs w:val="21"/>
          </w:rPr>
          <w:t>ce:]</w:t>
        </w:r>
        <w:r w:rsidRPr="00013D88">
          <w:rPr>
            <w:b/>
            <w:szCs w:val="21"/>
          </w:rPr>
          <w:t>CURR</w:t>
        </w:r>
        <w:r w:rsidRPr="00013D88">
          <w:rPr>
            <w:szCs w:val="21"/>
          </w:rPr>
          <w:t>ent[</w:t>
        </w:r>
        <w:r w:rsidRPr="00013D88">
          <w:rPr>
            <w:b/>
            <w:szCs w:val="21"/>
          </w:rPr>
          <w:t>:LEV</w:t>
        </w:r>
        <w:r w:rsidRPr="00013D88">
          <w:rPr>
            <w:szCs w:val="21"/>
          </w:rPr>
          <w:t>el]</w:t>
        </w:r>
        <w:r w:rsidRPr="00013D88">
          <w:rPr>
            <w:b/>
            <w:szCs w:val="21"/>
          </w:rPr>
          <w:t>:</w:t>
        </w:r>
        <w:r w:rsidR="00037A2F">
          <w:rPr>
            <w:b/>
            <w:szCs w:val="21"/>
          </w:rPr>
          <w:t>Trigger</w:t>
        </w:r>
        <w:r w:rsidRPr="00013D88">
          <w:rPr>
            <w:szCs w:val="21"/>
          </w:rPr>
          <w:t>[</w:t>
        </w:r>
        <w:r w:rsidRPr="00013D88">
          <w:rPr>
            <w:b/>
            <w:szCs w:val="21"/>
          </w:rPr>
          <w:t>:AMPL</w:t>
        </w:r>
        <w:r w:rsidRPr="00013D88">
          <w:rPr>
            <w:szCs w:val="21"/>
          </w:rPr>
          <w:t>itude</w:t>
        </w:r>
        <w:r>
          <w:rPr>
            <w:szCs w:val="21"/>
          </w:rPr>
          <w:t>]</w:t>
        </w:r>
        <w:r w:rsidRPr="0057702A">
          <w:rPr>
            <w:szCs w:val="21"/>
          </w:rPr>
          <w:tab/>
        </w:r>
      </w:hyperlink>
      <w:r w:rsidR="00276E82">
        <w:rPr>
          <w:rFonts w:hint="eastAsia"/>
          <w:szCs w:val="21"/>
        </w:rPr>
        <w:t>31</w:t>
      </w:r>
    </w:p>
    <w:p w:rsidR="006F64D3" w:rsidRPr="0057702A" w:rsidRDefault="006F64D3" w:rsidP="00043D36">
      <w:pPr>
        <w:pStyle w:val="3"/>
        <w:tabs>
          <w:tab w:val="right" w:leader="dot" w:pos="9060"/>
        </w:tabs>
        <w:ind w:leftChars="0" w:left="0"/>
        <w:rPr>
          <w:szCs w:val="21"/>
        </w:rPr>
      </w:pPr>
      <w:r w:rsidRPr="0057702A">
        <w:rPr>
          <w:szCs w:val="21"/>
        </w:rPr>
        <w:t xml:space="preserve">     </w:t>
      </w:r>
      <w:hyperlink w:anchor="_Toc264883465" w:history="1">
        <w:r w:rsidRPr="009C3ED5">
          <w:rPr>
            <w:szCs w:val="21"/>
          </w:rPr>
          <w:t>[</w:t>
        </w:r>
        <w:r w:rsidRPr="00D83858">
          <w:rPr>
            <w:b/>
            <w:szCs w:val="21"/>
          </w:rPr>
          <w:t>SOUR</w:t>
        </w:r>
        <w:r w:rsidRPr="009C3ED5">
          <w:rPr>
            <w:szCs w:val="21"/>
          </w:rPr>
          <w:t>ce:]</w:t>
        </w:r>
        <w:r w:rsidRPr="00D83858">
          <w:rPr>
            <w:b/>
            <w:szCs w:val="21"/>
          </w:rPr>
          <w:t>CURR</w:t>
        </w:r>
        <w:r w:rsidRPr="009C3ED5">
          <w:rPr>
            <w:szCs w:val="21"/>
          </w:rPr>
          <w:t>ent</w:t>
        </w:r>
        <w:r w:rsidRPr="00452871">
          <w:rPr>
            <w:b/>
            <w:szCs w:val="21"/>
          </w:rPr>
          <w:t>:PROT</w:t>
        </w:r>
        <w:r w:rsidRPr="009C3ED5">
          <w:rPr>
            <w:szCs w:val="21"/>
          </w:rPr>
          <w:t>ection [</w:t>
        </w:r>
        <w:r w:rsidRPr="00452871">
          <w:rPr>
            <w:b/>
            <w:szCs w:val="21"/>
          </w:rPr>
          <w:t>:LEV</w:t>
        </w:r>
        <w:r w:rsidRPr="009C3ED5">
          <w:rPr>
            <w:szCs w:val="21"/>
          </w:rPr>
          <w:t>el]</w:t>
        </w:r>
        <w:r w:rsidRPr="0057702A">
          <w:rPr>
            <w:szCs w:val="21"/>
          </w:rPr>
          <w:tab/>
        </w:r>
      </w:hyperlink>
      <w:r w:rsidR="00276E82">
        <w:rPr>
          <w:rFonts w:hint="eastAsia"/>
          <w:szCs w:val="21"/>
        </w:rPr>
        <w:t>31</w:t>
      </w:r>
    </w:p>
    <w:p w:rsidR="006F64D3" w:rsidRPr="0057702A" w:rsidRDefault="006F64D3" w:rsidP="00043D36">
      <w:pPr>
        <w:pStyle w:val="3"/>
        <w:tabs>
          <w:tab w:val="right" w:leader="dot" w:pos="9060"/>
        </w:tabs>
        <w:ind w:leftChars="0" w:left="0"/>
        <w:rPr>
          <w:szCs w:val="21"/>
        </w:rPr>
      </w:pPr>
      <w:r w:rsidRPr="0057702A">
        <w:rPr>
          <w:szCs w:val="21"/>
        </w:rPr>
        <w:t xml:space="preserve">     </w:t>
      </w:r>
      <w:hyperlink w:anchor="_Toc264883465" w:history="1">
        <w:r w:rsidRPr="005C37AF">
          <w:rPr>
            <w:szCs w:val="21"/>
          </w:rPr>
          <w:t>[</w:t>
        </w:r>
        <w:r w:rsidRPr="005C37AF">
          <w:rPr>
            <w:b/>
            <w:szCs w:val="21"/>
          </w:rPr>
          <w:t>SOUR</w:t>
        </w:r>
        <w:r w:rsidRPr="005C37AF">
          <w:rPr>
            <w:szCs w:val="21"/>
          </w:rPr>
          <w:t>ce:]</w:t>
        </w:r>
        <w:r w:rsidRPr="005C37AF">
          <w:rPr>
            <w:b/>
            <w:szCs w:val="21"/>
          </w:rPr>
          <w:t>CURR</w:t>
        </w:r>
        <w:r w:rsidRPr="005C37AF">
          <w:rPr>
            <w:szCs w:val="21"/>
          </w:rPr>
          <w:t>ent</w:t>
        </w:r>
        <w:r w:rsidRPr="005C37AF">
          <w:rPr>
            <w:b/>
            <w:szCs w:val="21"/>
          </w:rPr>
          <w:t>:PROT</w:t>
        </w:r>
        <w:r w:rsidRPr="005C37AF">
          <w:rPr>
            <w:szCs w:val="21"/>
          </w:rPr>
          <w:t>ection</w:t>
        </w:r>
        <w:r w:rsidRPr="005C37AF">
          <w:rPr>
            <w:b/>
            <w:szCs w:val="21"/>
          </w:rPr>
          <w:t>:STAT</w:t>
        </w:r>
        <w:r w:rsidRPr="005C37AF">
          <w:rPr>
            <w:szCs w:val="21"/>
          </w:rPr>
          <w:t>e</w:t>
        </w:r>
        <w:r w:rsidRPr="0057702A">
          <w:rPr>
            <w:szCs w:val="21"/>
          </w:rPr>
          <w:tab/>
        </w:r>
      </w:hyperlink>
      <w:r w:rsidR="00276E82">
        <w:rPr>
          <w:rFonts w:hint="eastAsia"/>
          <w:szCs w:val="21"/>
        </w:rPr>
        <w:t>31</w:t>
      </w:r>
    </w:p>
    <w:p w:rsidR="006F64D3" w:rsidRPr="0057702A" w:rsidRDefault="006F64D3" w:rsidP="00043D36">
      <w:pPr>
        <w:pStyle w:val="3"/>
        <w:tabs>
          <w:tab w:val="right" w:leader="dot" w:pos="9060"/>
        </w:tabs>
        <w:ind w:leftChars="0" w:left="0"/>
        <w:rPr>
          <w:szCs w:val="21"/>
        </w:rPr>
      </w:pPr>
      <w:r w:rsidRPr="0057702A">
        <w:rPr>
          <w:szCs w:val="21"/>
        </w:rPr>
        <w:t xml:space="preserve">     </w:t>
      </w:r>
      <w:hyperlink w:anchor="_Toc264883465" w:history="1">
        <w:r w:rsidRPr="009C3ED5">
          <w:rPr>
            <w:szCs w:val="21"/>
          </w:rPr>
          <w:t>[</w:t>
        </w:r>
        <w:r w:rsidRPr="00D83858">
          <w:rPr>
            <w:b/>
            <w:szCs w:val="21"/>
          </w:rPr>
          <w:t>SOUR</w:t>
        </w:r>
        <w:r w:rsidRPr="009C3ED5">
          <w:rPr>
            <w:szCs w:val="21"/>
          </w:rPr>
          <w:t>ce:]</w:t>
        </w:r>
        <w:r w:rsidRPr="00D83858">
          <w:rPr>
            <w:b/>
            <w:szCs w:val="21"/>
          </w:rPr>
          <w:t>CURR</w:t>
        </w:r>
        <w:r w:rsidRPr="009C3ED5">
          <w:rPr>
            <w:szCs w:val="21"/>
          </w:rPr>
          <w:t>ent</w:t>
        </w:r>
        <w:r w:rsidRPr="00452871">
          <w:rPr>
            <w:b/>
            <w:szCs w:val="21"/>
          </w:rPr>
          <w:t>:PROT</w:t>
        </w:r>
        <w:r w:rsidRPr="009C3ED5">
          <w:rPr>
            <w:szCs w:val="21"/>
          </w:rPr>
          <w:t>ection</w:t>
        </w:r>
        <w:r w:rsidRPr="00452871">
          <w:rPr>
            <w:b/>
            <w:szCs w:val="21"/>
          </w:rPr>
          <w:t>:DEL</w:t>
        </w:r>
        <w:r w:rsidRPr="009C3ED5">
          <w:rPr>
            <w:szCs w:val="21"/>
          </w:rPr>
          <w:t>ay</w:t>
        </w:r>
        <w:r w:rsidRPr="0057702A">
          <w:rPr>
            <w:szCs w:val="21"/>
          </w:rPr>
          <w:tab/>
        </w:r>
      </w:hyperlink>
      <w:r w:rsidR="00276E82">
        <w:rPr>
          <w:rFonts w:hint="eastAsia"/>
          <w:szCs w:val="21"/>
        </w:rPr>
        <w:t>32</w:t>
      </w:r>
    </w:p>
    <w:p w:rsidR="006F64D3" w:rsidRPr="0057702A" w:rsidRDefault="00774D4E" w:rsidP="00043D36">
      <w:pPr>
        <w:pStyle w:val="3"/>
        <w:tabs>
          <w:tab w:val="right" w:leader="dot" w:pos="9060"/>
        </w:tabs>
        <w:ind w:leftChars="0" w:left="0"/>
      </w:pPr>
      <w:hyperlink w:anchor="_Toc264883462" w:history="1">
        <w:r w:rsidR="006F64D3" w:rsidRPr="0057702A">
          <w:rPr>
            <w:rStyle w:val="a5"/>
          </w:rPr>
          <w:t xml:space="preserve">3.3.3 </w:t>
        </w:r>
        <w:r w:rsidR="006F64D3" w:rsidRPr="00B95422">
          <w:rPr>
            <w:rStyle w:val="a5"/>
            <w:b/>
          </w:rPr>
          <w:t xml:space="preserve">Voltage </w:t>
        </w:r>
        <w:r w:rsidR="006F64D3">
          <w:rPr>
            <w:rStyle w:val="a5"/>
            <w:b/>
          </w:rPr>
          <w:t xml:space="preserve"> Subsystem</w:t>
        </w:r>
        <w:r w:rsidR="006F64D3" w:rsidRPr="0057702A">
          <w:rPr>
            <w:rStyle w:val="a5"/>
          </w:rPr>
          <w:tab/>
        </w:r>
      </w:hyperlink>
      <w:r w:rsidR="00276E82">
        <w:rPr>
          <w:rFonts w:hint="eastAsia"/>
        </w:rPr>
        <w:t>32</w:t>
      </w:r>
    </w:p>
    <w:p w:rsidR="006F64D3" w:rsidRPr="0057702A" w:rsidRDefault="006F64D3" w:rsidP="00043D36">
      <w:pPr>
        <w:pStyle w:val="3"/>
        <w:tabs>
          <w:tab w:val="right" w:leader="dot" w:pos="9060"/>
        </w:tabs>
        <w:ind w:leftChars="0" w:left="0"/>
        <w:rPr>
          <w:rStyle w:val="a5"/>
          <w:szCs w:val="21"/>
        </w:rPr>
      </w:pPr>
      <w:r w:rsidRPr="0057702A">
        <w:rPr>
          <w:szCs w:val="21"/>
        </w:rPr>
        <w:t xml:space="preserve">     </w:t>
      </w:r>
      <w:hyperlink w:anchor="_Toc264883465" w:history="1">
        <w:r w:rsidRPr="00555559">
          <w:rPr>
            <w:szCs w:val="21"/>
          </w:rPr>
          <w:t>[</w:t>
        </w:r>
        <w:r w:rsidRPr="00555559">
          <w:rPr>
            <w:b/>
            <w:szCs w:val="21"/>
          </w:rPr>
          <w:t>SOUR</w:t>
        </w:r>
        <w:r w:rsidRPr="00555559">
          <w:rPr>
            <w:szCs w:val="21"/>
          </w:rPr>
          <w:t>ce:]</w:t>
        </w:r>
        <w:r w:rsidRPr="00555559">
          <w:rPr>
            <w:b/>
            <w:szCs w:val="21"/>
          </w:rPr>
          <w:t>VOLT</w:t>
        </w:r>
        <w:r w:rsidRPr="00555559">
          <w:rPr>
            <w:szCs w:val="21"/>
          </w:rPr>
          <w:t>age[</w:t>
        </w:r>
        <w:r w:rsidRPr="00555559">
          <w:rPr>
            <w:b/>
            <w:szCs w:val="21"/>
          </w:rPr>
          <w:t>:LEV</w:t>
        </w:r>
        <w:r w:rsidRPr="00555559">
          <w:rPr>
            <w:szCs w:val="21"/>
          </w:rPr>
          <w:t>el]</w:t>
        </w:r>
        <w:r w:rsidRPr="00555559">
          <w:rPr>
            <w:b/>
            <w:szCs w:val="21"/>
          </w:rPr>
          <w:t>[:IMM</w:t>
        </w:r>
        <w:r w:rsidRPr="00555559">
          <w:rPr>
            <w:szCs w:val="21"/>
          </w:rPr>
          <w:t>ediate][</w:t>
        </w:r>
        <w:r w:rsidRPr="00555559">
          <w:rPr>
            <w:b/>
            <w:szCs w:val="21"/>
          </w:rPr>
          <w:t>:AMPL</w:t>
        </w:r>
        <w:r w:rsidRPr="00555559">
          <w:rPr>
            <w:szCs w:val="21"/>
          </w:rPr>
          <w:t>itude]</w:t>
        </w:r>
        <w:r w:rsidRPr="0057702A">
          <w:rPr>
            <w:szCs w:val="21"/>
          </w:rPr>
          <w:tab/>
        </w:r>
      </w:hyperlink>
      <w:r w:rsidR="00276E82">
        <w:rPr>
          <w:rFonts w:hint="eastAsia"/>
          <w:szCs w:val="21"/>
        </w:rPr>
        <w:t>33</w:t>
      </w:r>
    </w:p>
    <w:p w:rsidR="006F64D3" w:rsidRPr="0057702A" w:rsidRDefault="006F64D3" w:rsidP="00043D36">
      <w:pPr>
        <w:pStyle w:val="3"/>
        <w:tabs>
          <w:tab w:val="right" w:leader="dot" w:pos="9060"/>
        </w:tabs>
        <w:ind w:leftChars="0" w:left="0"/>
        <w:rPr>
          <w:szCs w:val="21"/>
        </w:rPr>
      </w:pPr>
      <w:r w:rsidRPr="0057702A">
        <w:rPr>
          <w:szCs w:val="21"/>
        </w:rPr>
        <w:t xml:space="preserve">     </w:t>
      </w:r>
      <w:hyperlink w:anchor="_Toc264883465" w:history="1">
        <w:r w:rsidRPr="00555559">
          <w:rPr>
            <w:szCs w:val="21"/>
          </w:rPr>
          <w:t>[</w:t>
        </w:r>
        <w:r w:rsidRPr="00555559">
          <w:rPr>
            <w:b/>
            <w:szCs w:val="21"/>
          </w:rPr>
          <w:t>SOUR</w:t>
        </w:r>
        <w:r w:rsidRPr="00555559">
          <w:rPr>
            <w:szCs w:val="21"/>
          </w:rPr>
          <w:t>ce:]</w:t>
        </w:r>
        <w:r w:rsidRPr="00555559">
          <w:rPr>
            <w:b/>
            <w:szCs w:val="21"/>
          </w:rPr>
          <w:t>VOLT</w:t>
        </w:r>
        <w:r w:rsidRPr="00555559">
          <w:rPr>
            <w:szCs w:val="21"/>
          </w:rPr>
          <w:t>age</w:t>
        </w:r>
        <w:r w:rsidRPr="00555559">
          <w:rPr>
            <w:b/>
            <w:szCs w:val="21"/>
          </w:rPr>
          <w:t>:STAR</w:t>
        </w:r>
        <w:r w:rsidRPr="00555559">
          <w:rPr>
            <w:szCs w:val="21"/>
          </w:rPr>
          <w:t>t</w:t>
        </w:r>
        <w:r w:rsidRPr="0057702A">
          <w:rPr>
            <w:szCs w:val="21"/>
          </w:rPr>
          <w:tab/>
        </w:r>
      </w:hyperlink>
      <w:r w:rsidR="00276E82">
        <w:rPr>
          <w:rFonts w:hint="eastAsia"/>
          <w:szCs w:val="21"/>
        </w:rPr>
        <w:t>33</w:t>
      </w:r>
    </w:p>
    <w:p w:rsidR="006F64D3" w:rsidRPr="0057702A" w:rsidRDefault="006F64D3" w:rsidP="00043D36">
      <w:pPr>
        <w:pStyle w:val="3"/>
        <w:tabs>
          <w:tab w:val="right" w:leader="dot" w:pos="9060"/>
        </w:tabs>
        <w:ind w:leftChars="0" w:left="0"/>
        <w:rPr>
          <w:szCs w:val="21"/>
        </w:rPr>
      </w:pPr>
      <w:r w:rsidRPr="0057702A">
        <w:rPr>
          <w:szCs w:val="21"/>
        </w:rPr>
        <w:t xml:space="preserve">    </w:t>
      </w:r>
      <w:r>
        <w:rPr>
          <w:szCs w:val="21"/>
        </w:rPr>
        <w:t xml:space="preserve"> </w:t>
      </w:r>
      <w:hyperlink w:anchor="_Toc264883465" w:history="1">
        <w:r w:rsidRPr="00555559">
          <w:rPr>
            <w:szCs w:val="21"/>
          </w:rPr>
          <w:t>[</w:t>
        </w:r>
        <w:r w:rsidRPr="00555559">
          <w:rPr>
            <w:b/>
            <w:szCs w:val="21"/>
          </w:rPr>
          <w:t>SOUR</w:t>
        </w:r>
        <w:r w:rsidRPr="00555559">
          <w:rPr>
            <w:szCs w:val="21"/>
          </w:rPr>
          <w:t>ce:]</w:t>
        </w:r>
        <w:r w:rsidRPr="00555559">
          <w:rPr>
            <w:b/>
            <w:szCs w:val="21"/>
          </w:rPr>
          <w:t>VOLT</w:t>
        </w:r>
        <w:r w:rsidRPr="00555559">
          <w:rPr>
            <w:szCs w:val="21"/>
          </w:rPr>
          <w:t>age</w:t>
        </w:r>
        <w:r w:rsidRPr="00555559">
          <w:rPr>
            <w:b/>
            <w:szCs w:val="21"/>
          </w:rPr>
          <w:t>:LIM</w:t>
        </w:r>
        <w:r w:rsidRPr="00555559">
          <w:rPr>
            <w:szCs w:val="21"/>
          </w:rPr>
          <w:t>it</w:t>
        </w:r>
        <w:r w:rsidRPr="0057702A">
          <w:rPr>
            <w:szCs w:val="21"/>
          </w:rPr>
          <w:tab/>
        </w:r>
      </w:hyperlink>
      <w:r w:rsidR="00276E82">
        <w:rPr>
          <w:rFonts w:hint="eastAsia"/>
          <w:szCs w:val="21"/>
        </w:rPr>
        <w:t>33</w:t>
      </w:r>
    </w:p>
    <w:p w:rsidR="006F64D3" w:rsidRDefault="006F64D3" w:rsidP="00043D36">
      <w:pPr>
        <w:pStyle w:val="3"/>
        <w:tabs>
          <w:tab w:val="right" w:leader="dot" w:pos="9060"/>
        </w:tabs>
        <w:ind w:leftChars="0" w:left="0"/>
      </w:pPr>
      <w:r w:rsidRPr="0057702A">
        <w:rPr>
          <w:szCs w:val="21"/>
        </w:rPr>
        <w:t xml:space="preserve">    </w:t>
      </w:r>
      <w:r>
        <w:rPr>
          <w:szCs w:val="21"/>
        </w:rPr>
        <w:t xml:space="preserve"> </w:t>
      </w:r>
      <w:hyperlink w:anchor="_Toc264883465" w:history="1">
        <w:r w:rsidRPr="00555559">
          <w:rPr>
            <w:szCs w:val="21"/>
          </w:rPr>
          <w:t>[</w:t>
        </w:r>
        <w:r w:rsidRPr="00555559">
          <w:rPr>
            <w:b/>
            <w:szCs w:val="21"/>
          </w:rPr>
          <w:t>SOUR</w:t>
        </w:r>
        <w:r w:rsidRPr="00555559">
          <w:rPr>
            <w:szCs w:val="21"/>
          </w:rPr>
          <w:t>ce:]</w:t>
        </w:r>
        <w:r w:rsidRPr="00555559">
          <w:rPr>
            <w:b/>
            <w:szCs w:val="21"/>
          </w:rPr>
          <w:t xml:space="preserve"> VOLT</w:t>
        </w:r>
        <w:r w:rsidRPr="00555559">
          <w:rPr>
            <w:szCs w:val="21"/>
          </w:rPr>
          <w:t>age</w:t>
        </w:r>
        <w:r w:rsidRPr="00555559">
          <w:rPr>
            <w:b/>
            <w:szCs w:val="21"/>
          </w:rPr>
          <w:t>:SLEW</w:t>
        </w:r>
        <w:r w:rsidRPr="00555559">
          <w:rPr>
            <w:szCs w:val="21"/>
          </w:rPr>
          <w:t>rate</w:t>
        </w:r>
        <w:r w:rsidRPr="00555559">
          <w:rPr>
            <w:b/>
            <w:szCs w:val="21"/>
          </w:rPr>
          <w:t>:NEG</w:t>
        </w:r>
        <w:r w:rsidRPr="00555559">
          <w:rPr>
            <w:szCs w:val="21"/>
          </w:rPr>
          <w:t>ative</w:t>
        </w:r>
        <w:r w:rsidRPr="0057702A">
          <w:rPr>
            <w:szCs w:val="21"/>
          </w:rPr>
          <w:tab/>
        </w:r>
        <w:r w:rsidR="00276E82">
          <w:rPr>
            <w:rFonts w:hint="eastAsia"/>
            <w:szCs w:val="21"/>
          </w:rPr>
          <w:t>34</w:t>
        </w:r>
      </w:hyperlink>
    </w:p>
    <w:p w:rsidR="006F64D3" w:rsidRPr="0057702A" w:rsidRDefault="006F64D3" w:rsidP="00855630">
      <w:pPr>
        <w:pStyle w:val="3"/>
        <w:tabs>
          <w:tab w:val="right" w:leader="dot" w:pos="9060"/>
        </w:tabs>
        <w:ind w:leftChars="0" w:left="0"/>
        <w:rPr>
          <w:szCs w:val="21"/>
        </w:rPr>
      </w:pPr>
      <w:r w:rsidRPr="0057702A">
        <w:rPr>
          <w:szCs w:val="21"/>
        </w:rPr>
        <w:t xml:space="preserve">    </w:t>
      </w:r>
      <w:r>
        <w:rPr>
          <w:szCs w:val="21"/>
        </w:rPr>
        <w:t xml:space="preserve"> </w:t>
      </w:r>
      <w:hyperlink w:anchor="_Toc264883465" w:history="1">
        <w:r w:rsidRPr="00555559">
          <w:rPr>
            <w:szCs w:val="21"/>
          </w:rPr>
          <w:t>[</w:t>
        </w:r>
        <w:r w:rsidRPr="00555559">
          <w:rPr>
            <w:b/>
            <w:szCs w:val="21"/>
          </w:rPr>
          <w:t>SOUR</w:t>
        </w:r>
        <w:r w:rsidRPr="00555559">
          <w:rPr>
            <w:szCs w:val="21"/>
          </w:rPr>
          <w:t>ce:]</w:t>
        </w:r>
        <w:r w:rsidRPr="00555559">
          <w:rPr>
            <w:b/>
            <w:szCs w:val="21"/>
          </w:rPr>
          <w:t xml:space="preserve"> VOLT</w:t>
        </w:r>
        <w:r w:rsidRPr="00555559">
          <w:rPr>
            <w:szCs w:val="21"/>
          </w:rPr>
          <w:t>age</w:t>
        </w:r>
        <w:r w:rsidRPr="00555559">
          <w:rPr>
            <w:b/>
            <w:szCs w:val="21"/>
          </w:rPr>
          <w:t>:SLEW</w:t>
        </w:r>
        <w:r w:rsidRPr="00555559">
          <w:rPr>
            <w:szCs w:val="21"/>
          </w:rPr>
          <w:t>rate</w:t>
        </w:r>
        <w:r w:rsidRPr="00555559">
          <w:rPr>
            <w:b/>
            <w:szCs w:val="21"/>
          </w:rPr>
          <w:t>:POS</w:t>
        </w:r>
        <w:r w:rsidRPr="00555559">
          <w:rPr>
            <w:szCs w:val="21"/>
          </w:rPr>
          <w:t>itive</w:t>
        </w:r>
        <w:r w:rsidRPr="0057702A">
          <w:rPr>
            <w:szCs w:val="21"/>
          </w:rPr>
          <w:tab/>
        </w:r>
        <w:r w:rsidR="00276E82">
          <w:rPr>
            <w:rFonts w:hint="eastAsia"/>
            <w:szCs w:val="21"/>
          </w:rPr>
          <w:t>34</w:t>
        </w:r>
      </w:hyperlink>
    </w:p>
    <w:p w:rsidR="006F64D3" w:rsidRPr="0057702A" w:rsidRDefault="006F64D3" w:rsidP="00855630">
      <w:pPr>
        <w:pStyle w:val="3"/>
        <w:tabs>
          <w:tab w:val="right" w:leader="dot" w:pos="9060"/>
        </w:tabs>
        <w:ind w:leftChars="0" w:left="0"/>
        <w:rPr>
          <w:szCs w:val="21"/>
        </w:rPr>
      </w:pPr>
      <w:r w:rsidRPr="0057702A">
        <w:rPr>
          <w:szCs w:val="21"/>
        </w:rPr>
        <w:t xml:space="preserve">    </w:t>
      </w:r>
      <w:r>
        <w:rPr>
          <w:szCs w:val="21"/>
        </w:rPr>
        <w:t xml:space="preserve"> </w:t>
      </w:r>
      <w:hyperlink w:anchor="_Toc264883465" w:history="1">
        <w:r w:rsidRPr="00555559">
          <w:rPr>
            <w:szCs w:val="21"/>
          </w:rPr>
          <w:t>[</w:t>
        </w:r>
        <w:r w:rsidRPr="00555559">
          <w:rPr>
            <w:b/>
            <w:szCs w:val="21"/>
          </w:rPr>
          <w:t>SOUR</w:t>
        </w:r>
        <w:r w:rsidRPr="00555559">
          <w:rPr>
            <w:szCs w:val="21"/>
          </w:rPr>
          <w:t>ce:]</w:t>
        </w:r>
        <w:r w:rsidRPr="00555559">
          <w:rPr>
            <w:b/>
            <w:szCs w:val="21"/>
          </w:rPr>
          <w:t xml:space="preserve"> VOLT</w:t>
        </w:r>
        <w:r w:rsidRPr="00555559">
          <w:rPr>
            <w:szCs w:val="21"/>
          </w:rPr>
          <w:t>age</w:t>
        </w:r>
        <w:r w:rsidRPr="00555559">
          <w:rPr>
            <w:b/>
            <w:szCs w:val="21"/>
          </w:rPr>
          <w:t>:TLEV</w:t>
        </w:r>
        <w:r w:rsidRPr="00555559">
          <w:rPr>
            <w:szCs w:val="21"/>
          </w:rPr>
          <w:t>el</w:t>
        </w:r>
        <w:r w:rsidRPr="0057702A">
          <w:rPr>
            <w:szCs w:val="21"/>
          </w:rPr>
          <w:tab/>
        </w:r>
        <w:r w:rsidR="00276E82">
          <w:rPr>
            <w:rFonts w:hint="eastAsia"/>
            <w:szCs w:val="21"/>
          </w:rPr>
          <w:t>34</w:t>
        </w:r>
      </w:hyperlink>
    </w:p>
    <w:p w:rsidR="006F64D3" w:rsidRPr="0057702A" w:rsidRDefault="006F64D3" w:rsidP="00855630">
      <w:pPr>
        <w:pStyle w:val="3"/>
        <w:tabs>
          <w:tab w:val="right" w:leader="dot" w:pos="9060"/>
        </w:tabs>
        <w:ind w:leftChars="0" w:left="0"/>
        <w:rPr>
          <w:szCs w:val="21"/>
        </w:rPr>
      </w:pPr>
      <w:r w:rsidRPr="0057702A">
        <w:rPr>
          <w:szCs w:val="21"/>
        </w:rPr>
        <w:t xml:space="preserve">    </w:t>
      </w:r>
      <w:r>
        <w:rPr>
          <w:szCs w:val="21"/>
        </w:rPr>
        <w:t xml:space="preserve"> </w:t>
      </w:r>
      <w:hyperlink w:anchor="_Toc264883465" w:history="1">
        <w:r w:rsidRPr="00555559">
          <w:rPr>
            <w:szCs w:val="21"/>
          </w:rPr>
          <w:t>[</w:t>
        </w:r>
        <w:r w:rsidRPr="00555559">
          <w:rPr>
            <w:b/>
            <w:szCs w:val="21"/>
          </w:rPr>
          <w:t>SOUR</w:t>
        </w:r>
        <w:r w:rsidRPr="00555559">
          <w:rPr>
            <w:szCs w:val="21"/>
          </w:rPr>
          <w:t>ce:]</w:t>
        </w:r>
        <w:r w:rsidRPr="00555559">
          <w:rPr>
            <w:b/>
            <w:szCs w:val="21"/>
          </w:rPr>
          <w:t xml:space="preserve"> VOLT</w:t>
        </w:r>
        <w:r w:rsidRPr="00555559">
          <w:rPr>
            <w:szCs w:val="21"/>
          </w:rPr>
          <w:t>age [</w:t>
        </w:r>
        <w:r w:rsidRPr="00555559">
          <w:rPr>
            <w:b/>
            <w:szCs w:val="21"/>
          </w:rPr>
          <w:t>:LEV</w:t>
        </w:r>
        <w:r w:rsidRPr="00555559">
          <w:rPr>
            <w:szCs w:val="21"/>
          </w:rPr>
          <w:t>el]</w:t>
        </w:r>
        <w:r w:rsidRPr="00555559">
          <w:rPr>
            <w:b/>
            <w:szCs w:val="21"/>
          </w:rPr>
          <w:t>:</w:t>
        </w:r>
        <w:r w:rsidR="00037A2F">
          <w:rPr>
            <w:b/>
            <w:szCs w:val="21"/>
          </w:rPr>
          <w:t>Trigger</w:t>
        </w:r>
        <w:r w:rsidRPr="00555559">
          <w:rPr>
            <w:szCs w:val="21"/>
          </w:rPr>
          <w:t>[</w:t>
        </w:r>
        <w:r w:rsidRPr="00555559">
          <w:rPr>
            <w:b/>
            <w:szCs w:val="21"/>
          </w:rPr>
          <w:t>:AMPL</w:t>
        </w:r>
        <w:r w:rsidRPr="00555559">
          <w:rPr>
            <w:szCs w:val="21"/>
          </w:rPr>
          <w:t>itude</w:t>
        </w:r>
        <w:r>
          <w:rPr>
            <w:szCs w:val="21"/>
          </w:rPr>
          <w:t>]</w:t>
        </w:r>
        <w:r w:rsidRPr="0057702A">
          <w:rPr>
            <w:szCs w:val="21"/>
          </w:rPr>
          <w:tab/>
        </w:r>
        <w:r w:rsidR="00276E82">
          <w:rPr>
            <w:rFonts w:hint="eastAsia"/>
            <w:szCs w:val="21"/>
          </w:rPr>
          <w:t>35</w:t>
        </w:r>
      </w:hyperlink>
    </w:p>
    <w:p w:rsidR="006F64D3" w:rsidRPr="00855630" w:rsidRDefault="006F64D3" w:rsidP="00855630">
      <w:pPr>
        <w:pStyle w:val="3"/>
        <w:tabs>
          <w:tab w:val="right" w:leader="dot" w:pos="9060"/>
        </w:tabs>
        <w:ind w:leftChars="0" w:left="0"/>
        <w:rPr>
          <w:szCs w:val="21"/>
        </w:rPr>
      </w:pPr>
      <w:r w:rsidRPr="0057702A">
        <w:rPr>
          <w:szCs w:val="21"/>
        </w:rPr>
        <w:lastRenderedPageBreak/>
        <w:t xml:space="preserve">    </w:t>
      </w:r>
      <w:r>
        <w:rPr>
          <w:szCs w:val="21"/>
        </w:rPr>
        <w:t xml:space="preserve"> </w:t>
      </w:r>
      <w:hyperlink w:anchor="_Toc264883465" w:history="1">
        <w:r w:rsidRPr="00555559">
          <w:rPr>
            <w:szCs w:val="21"/>
          </w:rPr>
          <w:t>[</w:t>
        </w:r>
        <w:r w:rsidRPr="00555559">
          <w:rPr>
            <w:b/>
            <w:szCs w:val="21"/>
          </w:rPr>
          <w:t>SOUR</w:t>
        </w:r>
        <w:r w:rsidRPr="00555559">
          <w:rPr>
            <w:szCs w:val="21"/>
          </w:rPr>
          <w:t>ce:]</w:t>
        </w:r>
        <w:r w:rsidRPr="00555559">
          <w:rPr>
            <w:b/>
            <w:szCs w:val="21"/>
          </w:rPr>
          <w:t>VOLT</w:t>
        </w:r>
        <w:r w:rsidRPr="00555559">
          <w:rPr>
            <w:szCs w:val="21"/>
          </w:rPr>
          <w:t>age</w:t>
        </w:r>
        <w:r w:rsidRPr="00555559">
          <w:rPr>
            <w:b/>
            <w:szCs w:val="21"/>
          </w:rPr>
          <w:t>:PLUS:STA</w:t>
        </w:r>
        <w:r w:rsidRPr="00555559">
          <w:rPr>
            <w:szCs w:val="21"/>
          </w:rPr>
          <w:t>te</w:t>
        </w:r>
        <w:r w:rsidRPr="0057702A">
          <w:rPr>
            <w:szCs w:val="21"/>
          </w:rPr>
          <w:tab/>
        </w:r>
        <w:r w:rsidR="00276E82">
          <w:rPr>
            <w:rFonts w:hint="eastAsia"/>
            <w:szCs w:val="21"/>
          </w:rPr>
          <w:t>35</w:t>
        </w:r>
      </w:hyperlink>
    </w:p>
    <w:p w:rsidR="006F64D3" w:rsidRPr="00855630" w:rsidRDefault="006F64D3" w:rsidP="00D03CA1">
      <w:pPr>
        <w:pStyle w:val="3"/>
        <w:tabs>
          <w:tab w:val="right" w:leader="dot" w:pos="9060"/>
        </w:tabs>
        <w:ind w:leftChars="0" w:left="0"/>
        <w:rPr>
          <w:szCs w:val="21"/>
        </w:rPr>
      </w:pPr>
      <w:r w:rsidRPr="0057702A">
        <w:rPr>
          <w:szCs w:val="21"/>
        </w:rPr>
        <w:t xml:space="preserve">    </w:t>
      </w:r>
      <w:r>
        <w:rPr>
          <w:szCs w:val="21"/>
        </w:rPr>
        <w:t xml:space="preserve"> </w:t>
      </w:r>
      <w:hyperlink w:anchor="_Toc264883465" w:history="1">
        <w:r w:rsidRPr="00555559">
          <w:rPr>
            <w:szCs w:val="21"/>
          </w:rPr>
          <w:t>[</w:t>
        </w:r>
        <w:r w:rsidRPr="00555559">
          <w:rPr>
            <w:b/>
            <w:szCs w:val="21"/>
          </w:rPr>
          <w:t>SOUR</w:t>
        </w:r>
        <w:r w:rsidRPr="00555559">
          <w:rPr>
            <w:szCs w:val="21"/>
          </w:rPr>
          <w:t>ce:]</w:t>
        </w:r>
        <w:r w:rsidRPr="00555559">
          <w:rPr>
            <w:b/>
            <w:szCs w:val="21"/>
          </w:rPr>
          <w:t>VOLT</w:t>
        </w:r>
        <w:r w:rsidRPr="00555559">
          <w:rPr>
            <w:szCs w:val="21"/>
          </w:rPr>
          <w:t>age</w:t>
        </w:r>
        <w:r w:rsidRPr="00555559">
          <w:rPr>
            <w:b/>
            <w:szCs w:val="21"/>
          </w:rPr>
          <w:t>:PLUS:LIM</w:t>
        </w:r>
        <w:r w:rsidRPr="00555559">
          <w:rPr>
            <w:szCs w:val="21"/>
          </w:rPr>
          <w:t>it</w:t>
        </w:r>
        <w:r w:rsidRPr="0057702A">
          <w:rPr>
            <w:szCs w:val="21"/>
          </w:rPr>
          <w:tab/>
        </w:r>
        <w:r w:rsidR="00276E82">
          <w:rPr>
            <w:rFonts w:hint="eastAsia"/>
            <w:szCs w:val="21"/>
          </w:rPr>
          <w:t>35</w:t>
        </w:r>
      </w:hyperlink>
    </w:p>
    <w:p w:rsidR="006F64D3" w:rsidRPr="0057702A" w:rsidRDefault="00774D4E" w:rsidP="00043D36">
      <w:pPr>
        <w:pStyle w:val="3"/>
        <w:tabs>
          <w:tab w:val="right" w:leader="dot" w:pos="9060"/>
        </w:tabs>
        <w:ind w:leftChars="0" w:left="0"/>
        <w:rPr>
          <w:rStyle w:val="a5"/>
        </w:rPr>
      </w:pPr>
      <w:hyperlink w:anchor="_Toc264883463" w:history="1">
        <w:r w:rsidR="006F64D3" w:rsidRPr="0057702A">
          <w:rPr>
            <w:rStyle w:val="a5"/>
          </w:rPr>
          <w:t xml:space="preserve">3.3.4 </w:t>
        </w:r>
        <w:r w:rsidR="006F64D3" w:rsidRPr="00B95422">
          <w:rPr>
            <w:rStyle w:val="a5"/>
            <w:b/>
          </w:rPr>
          <w:t xml:space="preserve">Resistance </w:t>
        </w:r>
        <w:r w:rsidR="006F64D3">
          <w:rPr>
            <w:rStyle w:val="a5"/>
            <w:b/>
          </w:rPr>
          <w:t>Subsystem</w:t>
        </w:r>
        <w:r w:rsidR="006F64D3" w:rsidRPr="0057702A">
          <w:tab/>
        </w:r>
      </w:hyperlink>
      <w:r w:rsidR="006F64D3">
        <w:t>3</w:t>
      </w:r>
      <w:r w:rsidR="00276E82">
        <w:rPr>
          <w:rFonts w:hint="eastAsia"/>
        </w:rPr>
        <w:t>6</w:t>
      </w:r>
    </w:p>
    <w:p w:rsidR="006F64D3" w:rsidRPr="0057702A" w:rsidRDefault="006F64D3" w:rsidP="00043D36">
      <w:pPr>
        <w:pStyle w:val="3"/>
        <w:tabs>
          <w:tab w:val="right" w:leader="dot" w:pos="9060"/>
        </w:tabs>
        <w:ind w:leftChars="0" w:left="0"/>
        <w:rPr>
          <w:rStyle w:val="a5"/>
          <w:szCs w:val="21"/>
        </w:rPr>
      </w:pPr>
      <w:r>
        <w:rPr>
          <w:szCs w:val="21"/>
        </w:rPr>
        <w:t xml:space="preserve">     </w:t>
      </w:r>
      <w:hyperlink w:anchor="_Toc264883465" w:history="1">
        <w:r w:rsidRPr="00555559">
          <w:rPr>
            <w:szCs w:val="21"/>
          </w:rPr>
          <w:t>[</w:t>
        </w:r>
        <w:r w:rsidRPr="00555559">
          <w:rPr>
            <w:b/>
            <w:szCs w:val="21"/>
          </w:rPr>
          <w:t>SOUR</w:t>
        </w:r>
        <w:r w:rsidRPr="00555559">
          <w:rPr>
            <w:szCs w:val="21"/>
          </w:rPr>
          <w:t>ce:]</w:t>
        </w:r>
        <w:r w:rsidRPr="00555559">
          <w:rPr>
            <w:b/>
            <w:szCs w:val="21"/>
          </w:rPr>
          <w:t>RES</w:t>
        </w:r>
        <w:r w:rsidRPr="00555559">
          <w:rPr>
            <w:szCs w:val="21"/>
          </w:rPr>
          <w:t>istance[</w:t>
        </w:r>
        <w:r w:rsidRPr="00555559">
          <w:rPr>
            <w:b/>
            <w:szCs w:val="21"/>
          </w:rPr>
          <w:t>:LEV</w:t>
        </w:r>
        <w:r w:rsidRPr="00555559">
          <w:rPr>
            <w:szCs w:val="21"/>
          </w:rPr>
          <w:t>el][</w:t>
        </w:r>
        <w:r w:rsidRPr="00555559">
          <w:rPr>
            <w:b/>
            <w:szCs w:val="21"/>
          </w:rPr>
          <w:t>:IMM</w:t>
        </w:r>
        <w:r w:rsidRPr="00555559">
          <w:rPr>
            <w:szCs w:val="21"/>
          </w:rPr>
          <w:t>ediate][</w:t>
        </w:r>
        <w:r w:rsidRPr="00555559">
          <w:rPr>
            <w:b/>
            <w:szCs w:val="21"/>
          </w:rPr>
          <w:t>:AMPL</w:t>
        </w:r>
        <w:r w:rsidRPr="00555559">
          <w:rPr>
            <w:szCs w:val="21"/>
          </w:rPr>
          <w:t>itude</w:t>
        </w:r>
        <w:r w:rsidRPr="00235D20">
          <w:t>]</w:t>
        </w:r>
        <w:r w:rsidRPr="0057702A">
          <w:rPr>
            <w:szCs w:val="21"/>
          </w:rPr>
          <w:tab/>
        </w:r>
      </w:hyperlink>
      <w:r>
        <w:rPr>
          <w:szCs w:val="21"/>
        </w:rPr>
        <w:t>3</w:t>
      </w:r>
      <w:r w:rsidR="00276E82">
        <w:rPr>
          <w:rFonts w:hint="eastAsia"/>
          <w:szCs w:val="21"/>
        </w:rPr>
        <w:t>6</w:t>
      </w:r>
    </w:p>
    <w:p w:rsidR="006F64D3" w:rsidRPr="0057702A" w:rsidRDefault="006F64D3" w:rsidP="00043D36">
      <w:pPr>
        <w:pStyle w:val="3"/>
        <w:tabs>
          <w:tab w:val="right" w:leader="dot" w:pos="9060"/>
        </w:tabs>
        <w:ind w:leftChars="0" w:left="0"/>
        <w:rPr>
          <w:szCs w:val="21"/>
        </w:rPr>
      </w:pPr>
      <w:r w:rsidRPr="0057702A">
        <w:rPr>
          <w:szCs w:val="21"/>
        </w:rPr>
        <w:t xml:space="preserve">     </w:t>
      </w:r>
      <w:hyperlink w:anchor="_Toc264883465" w:history="1">
        <w:r w:rsidRPr="00555559">
          <w:rPr>
            <w:rFonts w:hAnsi="宋体" w:cs="宋体"/>
            <w:szCs w:val="21"/>
          </w:rPr>
          <w:t>[</w:t>
        </w:r>
        <w:r w:rsidRPr="00555559">
          <w:rPr>
            <w:rFonts w:hAnsi="宋体" w:cs="宋体"/>
            <w:b/>
            <w:szCs w:val="21"/>
          </w:rPr>
          <w:t>SOUR</w:t>
        </w:r>
        <w:r w:rsidRPr="00555559">
          <w:rPr>
            <w:rFonts w:hAnsi="宋体" w:cs="宋体"/>
            <w:szCs w:val="21"/>
          </w:rPr>
          <w:t>ce:]</w:t>
        </w:r>
        <w:r w:rsidRPr="00555559">
          <w:rPr>
            <w:b/>
            <w:szCs w:val="21"/>
          </w:rPr>
          <w:t>RES</w:t>
        </w:r>
        <w:r w:rsidRPr="00555559">
          <w:rPr>
            <w:szCs w:val="21"/>
          </w:rPr>
          <w:t>istance[</w:t>
        </w:r>
        <w:r w:rsidRPr="00555559">
          <w:rPr>
            <w:b/>
            <w:szCs w:val="21"/>
          </w:rPr>
          <w:t>:LEV</w:t>
        </w:r>
        <w:r w:rsidRPr="00555559">
          <w:rPr>
            <w:szCs w:val="21"/>
          </w:rPr>
          <w:t>el]</w:t>
        </w:r>
        <w:r w:rsidRPr="00555559">
          <w:rPr>
            <w:b/>
            <w:szCs w:val="21"/>
          </w:rPr>
          <w:t>:TLEV</w:t>
        </w:r>
        <w:r w:rsidRPr="00555559">
          <w:rPr>
            <w:szCs w:val="21"/>
          </w:rPr>
          <w:t>el</w:t>
        </w:r>
        <w:r w:rsidRPr="0057702A">
          <w:rPr>
            <w:szCs w:val="21"/>
          </w:rPr>
          <w:tab/>
        </w:r>
      </w:hyperlink>
      <w:r>
        <w:rPr>
          <w:szCs w:val="21"/>
        </w:rPr>
        <w:t>3</w:t>
      </w:r>
      <w:r w:rsidR="00276E82">
        <w:rPr>
          <w:rFonts w:hint="eastAsia"/>
          <w:szCs w:val="21"/>
        </w:rPr>
        <w:t>7</w:t>
      </w:r>
    </w:p>
    <w:p w:rsidR="006F64D3" w:rsidRPr="0057702A" w:rsidRDefault="006F64D3" w:rsidP="00043D36">
      <w:pPr>
        <w:pStyle w:val="3"/>
        <w:tabs>
          <w:tab w:val="right" w:leader="dot" w:pos="9060"/>
        </w:tabs>
        <w:ind w:leftChars="0" w:left="0"/>
        <w:rPr>
          <w:szCs w:val="21"/>
        </w:rPr>
      </w:pPr>
      <w:r w:rsidRPr="0057702A">
        <w:rPr>
          <w:szCs w:val="21"/>
        </w:rPr>
        <w:t xml:space="preserve">     </w:t>
      </w:r>
      <w:hyperlink w:anchor="_Toc264883465" w:history="1">
        <w:r w:rsidRPr="00555559">
          <w:rPr>
            <w:szCs w:val="21"/>
          </w:rPr>
          <w:t>[</w:t>
        </w:r>
        <w:r w:rsidRPr="00555559">
          <w:rPr>
            <w:b/>
            <w:szCs w:val="21"/>
          </w:rPr>
          <w:t>SOUR</w:t>
        </w:r>
        <w:r w:rsidRPr="00555559">
          <w:rPr>
            <w:szCs w:val="21"/>
          </w:rPr>
          <w:t>ce:]</w:t>
        </w:r>
        <w:r w:rsidRPr="00555559">
          <w:rPr>
            <w:b/>
            <w:szCs w:val="21"/>
          </w:rPr>
          <w:t xml:space="preserve"> RES</w:t>
        </w:r>
        <w:r w:rsidRPr="00555559">
          <w:rPr>
            <w:szCs w:val="21"/>
          </w:rPr>
          <w:t>istance</w:t>
        </w:r>
        <w:r w:rsidRPr="00555559">
          <w:rPr>
            <w:b/>
            <w:szCs w:val="21"/>
          </w:rPr>
          <w:t>:LIM</w:t>
        </w:r>
        <w:r w:rsidRPr="00555559">
          <w:rPr>
            <w:szCs w:val="21"/>
          </w:rPr>
          <w:t>it</w:t>
        </w:r>
        <w:r w:rsidRPr="0057702A">
          <w:rPr>
            <w:szCs w:val="21"/>
          </w:rPr>
          <w:tab/>
        </w:r>
      </w:hyperlink>
      <w:r>
        <w:rPr>
          <w:szCs w:val="21"/>
        </w:rPr>
        <w:t>3</w:t>
      </w:r>
      <w:r w:rsidR="00276E82">
        <w:rPr>
          <w:rFonts w:hint="eastAsia"/>
          <w:szCs w:val="21"/>
        </w:rPr>
        <w:t>7</w:t>
      </w:r>
    </w:p>
    <w:p w:rsidR="006F64D3" w:rsidRPr="0057702A" w:rsidRDefault="006F64D3" w:rsidP="00043D36">
      <w:pPr>
        <w:pStyle w:val="3"/>
        <w:tabs>
          <w:tab w:val="right" w:leader="dot" w:pos="9060"/>
        </w:tabs>
        <w:ind w:leftChars="0" w:left="0"/>
        <w:rPr>
          <w:szCs w:val="21"/>
        </w:rPr>
      </w:pPr>
      <w:r w:rsidRPr="0057702A">
        <w:rPr>
          <w:szCs w:val="21"/>
        </w:rPr>
        <w:t xml:space="preserve">     </w:t>
      </w:r>
      <w:hyperlink w:anchor="_Toc264883465" w:history="1">
        <w:r w:rsidRPr="00555559">
          <w:rPr>
            <w:szCs w:val="21"/>
          </w:rPr>
          <w:t>[</w:t>
        </w:r>
        <w:r w:rsidRPr="00555559">
          <w:rPr>
            <w:b/>
            <w:szCs w:val="21"/>
          </w:rPr>
          <w:t>SOUR</w:t>
        </w:r>
        <w:r w:rsidRPr="00555559">
          <w:rPr>
            <w:szCs w:val="21"/>
          </w:rPr>
          <w:t>ce:]</w:t>
        </w:r>
        <w:r w:rsidRPr="00555559">
          <w:rPr>
            <w:b/>
            <w:szCs w:val="21"/>
          </w:rPr>
          <w:t xml:space="preserve"> RES</w:t>
        </w:r>
        <w:r w:rsidRPr="00555559">
          <w:rPr>
            <w:szCs w:val="21"/>
          </w:rPr>
          <w:t>istance</w:t>
        </w:r>
        <w:r w:rsidRPr="00555559">
          <w:rPr>
            <w:b/>
            <w:szCs w:val="21"/>
          </w:rPr>
          <w:t>:SLEW</w:t>
        </w:r>
        <w:r w:rsidRPr="00555559">
          <w:rPr>
            <w:szCs w:val="21"/>
          </w:rPr>
          <w:t>rate</w:t>
        </w:r>
        <w:r w:rsidRPr="00555559">
          <w:rPr>
            <w:b/>
            <w:szCs w:val="21"/>
          </w:rPr>
          <w:t>:NEG</w:t>
        </w:r>
        <w:r w:rsidRPr="00555559">
          <w:rPr>
            <w:szCs w:val="21"/>
          </w:rPr>
          <w:t>ative</w:t>
        </w:r>
        <w:r w:rsidRPr="0057702A">
          <w:rPr>
            <w:szCs w:val="21"/>
          </w:rPr>
          <w:tab/>
        </w:r>
        <w:r>
          <w:rPr>
            <w:szCs w:val="21"/>
          </w:rPr>
          <w:t>3</w:t>
        </w:r>
        <w:r w:rsidR="00276E82">
          <w:rPr>
            <w:rFonts w:hint="eastAsia"/>
            <w:szCs w:val="21"/>
          </w:rPr>
          <w:t>8</w:t>
        </w:r>
      </w:hyperlink>
    </w:p>
    <w:p w:rsidR="006F64D3" w:rsidRPr="0057702A" w:rsidRDefault="006F64D3" w:rsidP="00E14F91">
      <w:pPr>
        <w:pStyle w:val="3"/>
        <w:tabs>
          <w:tab w:val="right" w:leader="dot" w:pos="9060"/>
        </w:tabs>
        <w:ind w:leftChars="0" w:left="0"/>
        <w:rPr>
          <w:szCs w:val="21"/>
        </w:rPr>
      </w:pPr>
      <w:r w:rsidRPr="0057702A">
        <w:rPr>
          <w:szCs w:val="21"/>
        </w:rPr>
        <w:t xml:space="preserve">     </w:t>
      </w:r>
      <w:hyperlink w:anchor="_Toc264883465" w:history="1">
        <w:r w:rsidRPr="00555559">
          <w:rPr>
            <w:szCs w:val="21"/>
          </w:rPr>
          <w:t>[</w:t>
        </w:r>
        <w:r w:rsidRPr="00555559">
          <w:rPr>
            <w:b/>
            <w:szCs w:val="21"/>
          </w:rPr>
          <w:t>SOUR</w:t>
        </w:r>
        <w:r w:rsidRPr="00555559">
          <w:rPr>
            <w:szCs w:val="21"/>
          </w:rPr>
          <w:t>ce:]</w:t>
        </w:r>
        <w:r w:rsidRPr="00555559">
          <w:rPr>
            <w:b/>
            <w:szCs w:val="21"/>
          </w:rPr>
          <w:t xml:space="preserve"> RES</w:t>
        </w:r>
        <w:r w:rsidRPr="00555559">
          <w:rPr>
            <w:szCs w:val="21"/>
          </w:rPr>
          <w:t>istance</w:t>
        </w:r>
        <w:r w:rsidRPr="00555559">
          <w:rPr>
            <w:b/>
            <w:szCs w:val="21"/>
          </w:rPr>
          <w:t>:SLEW</w:t>
        </w:r>
        <w:r w:rsidRPr="00555559">
          <w:rPr>
            <w:szCs w:val="21"/>
          </w:rPr>
          <w:t>rate</w:t>
        </w:r>
        <w:r w:rsidRPr="00555559">
          <w:rPr>
            <w:b/>
            <w:szCs w:val="21"/>
          </w:rPr>
          <w:t>:POS</w:t>
        </w:r>
        <w:r w:rsidRPr="00555559">
          <w:rPr>
            <w:szCs w:val="21"/>
          </w:rPr>
          <w:t>itive</w:t>
        </w:r>
        <w:r w:rsidRPr="0057702A">
          <w:rPr>
            <w:szCs w:val="21"/>
          </w:rPr>
          <w:tab/>
        </w:r>
        <w:r>
          <w:rPr>
            <w:szCs w:val="21"/>
          </w:rPr>
          <w:t>3</w:t>
        </w:r>
        <w:r w:rsidR="00276E82">
          <w:rPr>
            <w:rFonts w:hint="eastAsia"/>
            <w:szCs w:val="21"/>
          </w:rPr>
          <w:t>8</w:t>
        </w:r>
      </w:hyperlink>
    </w:p>
    <w:p w:rsidR="006F64D3" w:rsidRPr="0057702A" w:rsidRDefault="006F64D3" w:rsidP="00E14F91">
      <w:pPr>
        <w:pStyle w:val="3"/>
        <w:tabs>
          <w:tab w:val="right" w:leader="dot" w:pos="9060"/>
        </w:tabs>
        <w:ind w:leftChars="0" w:left="0"/>
        <w:rPr>
          <w:szCs w:val="21"/>
        </w:rPr>
      </w:pPr>
      <w:r w:rsidRPr="0057702A">
        <w:rPr>
          <w:szCs w:val="21"/>
        </w:rPr>
        <w:t xml:space="preserve">     </w:t>
      </w:r>
      <w:hyperlink w:anchor="_Toc264883465" w:history="1">
        <w:r w:rsidRPr="00441805">
          <w:rPr>
            <w:rFonts w:hAnsi="宋体" w:cs="宋体"/>
          </w:rPr>
          <w:t>[</w:t>
        </w:r>
        <w:r w:rsidRPr="00441805">
          <w:rPr>
            <w:rFonts w:hAnsi="宋体" w:cs="宋体"/>
            <w:b/>
          </w:rPr>
          <w:t>SOUR</w:t>
        </w:r>
        <w:r w:rsidRPr="00441805">
          <w:rPr>
            <w:rFonts w:hAnsi="宋体" w:cs="宋体"/>
          </w:rPr>
          <w:t>ce:]</w:t>
        </w:r>
        <w:r w:rsidRPr="00441805">
          <w:rPr>
            <w:b/>
          </w:rPr>
          <w:t>RES</w:t>
        </w:r>
        <w:r w:rsidRPr="00441805">
          <w:t>istance[</w:t>
        </w:r>
        <w:r w:rsidRPr="00441805">
          <w:rPr>
            <w:b/>
          </w:rPr>
          <w:t>:LEV</w:t>
        </w:r>
        <w:r w:rsidRPr="00441805">
          <w:t>eI]</w:t>
        </w:r>
        <w:r w:rsidRPr="00441805">
          <w:rPr>
            <w:b/>
          </w:rPr>
          <w:t>:</w:t>
        </w:r>
        <w:r w:rsidR="00037A2F">
          <w:rPr>
            <w:b/>
          </w:rPr>
          <w:t>Trigger</w:t>
        </w:r>
        <w:r w:rsidRPr="00441805">
          <w:t>[</w:t>
        </w:r>
        <w:r w:rsidRPr="00441805">
          <w:rPr>
            <w:b/>
          </w:rPr>
          <w:t>:AMPL</w:t>
        </w:r>
        <w:r w:rsidRPr="00441805">
          <w:t>itude]</w:t>
        </w:r>
        <w:r w:rsidRPr="0057702A">
          <w:rPr>
            <w:szCs w:val="21"/>
          </w:rPr>
          <w:tab/>
        </w:r>
        <w:r>
          <w:rPr>
            <w:szCs w:val="21"/>
          </w:rPr>
          <w:t>3</w:t>
        </w:r>
        <w:r w:rsidR="00276E82">
          <w:rPr>
            <w:rFonts w:hint="eastAsia"/>
            <w:szCs w:val="21"/>
          </w:rPr>
          <w:t>8</w:t>
        </w:r>
      </w:hyperlink>
    </w:p>
    <w:p w:rsidR="006F64D3" w:rsidRPr="0057702A" w:rsidRDefault="00774D4E" w:rsidP="00043D36">
      <w:pPr>
        <w:pStyle w:val="3"/>
        <w:tabs>
          <w:tab w:val="right" w:leader="dot" w:pos="9060"/>
        </w:tabs>
        <w:ind w:leftChars="0" w:left="0"/>
        <w:rPr>
          <w:rStyle w:val="a5"/>
          <w:szCs w:val="21"/>
        </w:rPr>
      </w:pPr>
      <w:hyperlink w:anchor="_Toc264883464" w:history="1">
        <w:r w:rsidR="006F64D3" w:rsidRPr="0057702A">
          <w:rPr>
            <w:rStyle w:val="a5"/>
            <w:szCs w:val="21"/>
          </w:rPr>
          <w:t xml:space="preserve">3.3.5 </w:t>
        </w:r>
        <w:r w:rsidR="006F64D3" w:rsidRPr="00B95422">
          <w:rPr>
            <w:b/>
          </w:rPr>
          <w:t xml:space="preserve">Power </w:t>
        </w:r>
        <w:r w:rsidR="006F64D3">
          <w:rPr>
            <w:b/>
          </w:rPr>
          <w:t>Subsystem</w:t>
        </w:r>
        <w:r w:rsidR="006F64D3" w:rsidRPr="0057702A">
          <w:rPr>
            <w:szCs w:val="21"/>
          </w:rPr>
          <w:tab/>
        </w:r>
        <w:r w:rsidR="006F64D3">
          <w:rPr>
            <w:szCs w:val="21"/>
          </w:rPr>
          <w:t>3</w:t>
        </w:r>
        <w:r w:rsidR="00276E82">
          <w:rPr>
            <w:rFonts w:hint="eastAsia"/>
            <w:szCs w:val="21"/>
          </w:rPr>
          <w:t>9</w:t>
        </w:r>
      </w:hyperlink>
    </w:p>
    <w:p w:rsidR="006F64D3" w:rsidRPr="0057702A" w:rsidRDefault="006F64D3" w:rsidP="00043D36">
      <w:pPr>
        <w:pStyle w:val="3"/>
        <w:tabs>
          <w:tab w:val="right" w:leader="dot" w:pos="9060"/>
        </w:tabs>
        <w:ind w:leftChars="0" w:left="0"/>
        <w:rPr>
          <w:rStyle w:val="a5"/>
          <w:szCs w:val="21"/>
        </w:rPr>
      </w:pPr>
      <w:r w:rsidRPr="0057702A">
        <w:rPr>
          <w:szCs w:val="21"/>
        </w:rPr>
        <w:t xml:space="preserve">     </w:t>
      </w:r>
      <w:hyperlink w:anchor="_Toc264883465" w:history="1">
        <w:r w:rsidRPr="009C3ED5">
          <w:rPr>
            <w:rFonts w:hAnsi="宋体" w:cs="宋体"/>
          </w:rPr>
          <w:t>[</w:t>
        </w:r>
        <w:r w:rsidRPr="00FE4521">
          <w:rPr>
            <w:rFonts w:hAnsi="宋体" w:cs="宋体"/>
            <w:b/>
          </w:rPr>
          <w:t>SOUR</w:t>
        </w:r>
        <w:r w:rsidRPr="009C3ED5">
          <w:rPr>
            <w:rFonts w:hAnsi="宋体" w:cs="宋体"/>
          </w:rPr>
          <w:t>ce:]</w:t>
        </w:r>
        <w:r w:rsidRPr="00FE4521">
          <w:rPr>
            <w:b/>
          </w:rPr>
          <w:t>POW</w:t>
        </w:r>
        <w:r w:rsidRPr="009C3ED5">
          <w:t>er[</w:t>
        </w:r>
        <w:r w:rsidRPr="00FE4521">
          <w:rPr>
            <w:b/>
          </w:rPr>
          <w:t>:LEV</w:t>
        </w:r>
        <w:r w:rsidRPr="009C3ED5">
          <w:t>eI] [</w:t>
        </w:r>
        <w:r w:rsidRPr="00FE4521">
          <w:rPr>
            <w:b/>
          </w:rPr>
          <w:t>:IMM</w:t>
        </w:r>
        <w:r w:rsidRPr="009C3ED5">
          <w:t>ediate][</w:t>
        </w:r>
        <w:r w:rsidRPr="00FE4521">
          <w:rPr>
            <w:b/>
          </w:rPr>
          <w:t>:AMPL</w:t>
        </w:r>
        <w:r w:rsidRPr="009C3ED5">
          <w:t>itude]</w:t>
        </w:r>
        <w:r w:rsidRPr="0057702A">
          <w:rPr>
            <w:szCs w:val="21"/>
          </w:rPr>
          <w:tab/>
        </w:r>
      </w:hyperlink>
      <w:r>
        <w:rPr>
          <w:szCs w:val="21"/>
        </w:rPr>
        <w:t>3</w:t>
      </w:r>
      <w:r w:rsidR="00276E82">
        <w:rPr>
          <w:rFonts w:hint="eastAsia"/>
          <w:szCs w:val="21"/>
        </w:rPr>
        <w:t>9</w:t>
      </w:r>
    </w:p>
    <w:p w:rsidR="006F64D3" w:rsidRPr="0057702A" w:rsidRDefault="006F64D3" w:rsidP="00043D36">
      <w:pPr>
        <w:pStyle w:val="3"/>
        <w:tabs>
          <w:tab w:val="right" w:leader="dot" w:pos="9060"/>
        </w:tabs>
        <w:ind w:leftChars="0" w:left="0"/>
        <w:rPr>
          <w:szCs w:val="21"/>
        </w:rPr>
      </w:pPr>
      <w:r w:rsidRPr="0057702A">
        <w:rPr>
          <w:szCs w:val="21"/>
        </w:rPr>
        <w:t xml:space="preserve">     </w:t>
      </w:r>
      <w:hyperlink w:anchor="_Toc264883465" w:history="1">
        <w:r w:rsidRPr="00441805">
          <w:rPr>
            <w:szCs w:val="21"/>
          </w:rPr>
          <w:t>[</w:t>
        </w:r>
        <w:r w:rsidRPr="00441805">
          <w:rPr>
            <w:b/>
            <w:szCs w:val="21"/>
          </w:rPr>
          <w:t>SOUR</w:t>
        </w:r>
        <w:r w:rsidRPr="00441805">
          <w:rPr>
            <w:szCs w:val="21"/>
          </w:rPr>
          <w:t>ce:]</w:t>
        </w:r>
        <w:r w:rsidRPr="00441805">
          <w:rPr>
            <w:b/>
          </w:rPr>
          <w:t xml:space="preserve"> POW</w:t>
        </w:r>
        <w:r w:rsidRPr="00441805">
          <w:t>er</w:t>
        </w:r>
        <w:r w:rsidRPr="00441805">
          <w:rPr>
            <w:b/>
            <w:szCs w:val="21"/>
          </w:rPr>
          <w:t>:LIM</w:t>
        </w:r>
        <w:r w:rsidRPr="00441805">
          <w:rPr>
            <w:szCs w:val="21"/>
          </w:rPr>
          <w:t>it</w:t>
        </w:r>
        <w:r w:rsidRPr="0057702A">
          <w:rPr>
            <w:szCs w:val="21"/>
          </w:rPr>
          <w:tab/>
        </w:r>
        <w:r>
          <w:rPr>
            <w:szCs w:val="21"/>
          </w:rPr>
          <w:t>3</w:t>
        </w:r>
        <w:r w:rsidR="00276E82">
          <w:rPr>
            <w:rFonts w:hint="eastAsia"/>
            <w:szCs w:val="21"/>
          </w:rPr>
          <w:t>9</w:t>
        </w:r>
      </w:hyperlink>
    </w:p>
    <w:p w:rsidR="006F64D3" w:rsidRPr="0057702A" w:rsidRDefault="006F64D3" w:rsidP="00994E8D">
      <w:pPr>
        <w:pStyle w:val="3"/>
        <w:tabs>
          <w:tab w:val="right" w:leader="dot" w:pos="9060"/>
        </w:tabs>
        <w:ind w:leftChars="0" w:left="0"/>
        <w:rPr>
          <w:szCs w:val="21"/>
        </w:rPr>
      </w:pPr>
      <w:r w:rsidRPr="0057702A">
        <w:rPr>
          <w:szCs w:val="21"/>
        </w:rPr>
        <w:t xml:space="preserve">     </w:t>
      </w:r>
      <w:hyperlink w:anchor="_Toc264883465" w:history="1">
        <w:r w:rsidRPr="00441805">
          <w:rPr>
            <w:szCs w:val="21"/>
          </w:rPr>
          <w:t>[</w:t>
        </w:r>
        <w:r w:rsidRPr="00441805">
          <w:rPr>
            <w:b/>
            <w:szCs w:val="21"/>
          </w:rPr>
          <w:t>SOUR</w:t>
        </w:r>
        <w:r w:rsidRPr="00441805">
          <w:rPr>
            <w:szCs w:val="21"/>
          </w:rPr>
          <w:t>ce:]</w:t>
        </w:r>
        <w:r w:rsidRPr="00441805">
          <w:rPr>
            <w:b/>
            <w:szCs w:val="21"/>
          </w:rPr>
          <w:t xml:space="preserve"> </w:t>
        </w:r>
        <w:r w:rsidRPr="00441805">
          <w:rPr>
            <w:b/>
          </w:rPr>
          <w:t>POW</w:t>
        </w:r>
        <w:r w:rsidRPr="00441805">
          <w:t>er</w:t>
        </w:r>
        <w:r w:rsidRPr="00441805">
          <w:rPr>
            <w:b/>
            <w:szCs w:val="21"/>
          </w:rPr>
          <w:t>:SLEW</w:t>
        </w:r>
        <w:r w:rsidRPr="00441805">
          <w:rPr>
            <w:szCs w:val="21"/>
          </w:rPr>
          <w:t>rate</w:t>
        </w:r>
        <w:r w:rsidRPr="00441805">
          <w:rPr>
            <w:b/>
            <w:szCs w:val="21"/>
          </w:rPr>
          <w:t>:NEG</w:t>
        </w:r>
        <w:r w:rsidRPr="00441805">
          <w:rPr>
            <w:szCs w:val="21"/>
          </w:rPr>
          <w:t>ative</w:t>
        </w:r>
        <w:r w:rsidRPr="0057702A">
          <w:rPr>
            <w:szCs w:val="21"/>
          </w:rPr>
          <w:tab/>
        </w:r>
        <w:r w:rsidR="00276E82">
          <w:rPr>
            <w:rFonts w:hint="eastAsia"/>
            <w:szCs w:val="21"/>
          </w:rPr>
          <w:t>40</w:t>
        </w:r>
      </w:hyperlink>
    </w:p>
    <w:p w:rsidR="006F64D3" w:rsidRPr="0057702A" w:rsidRDefault="006F64D3" w:rsidP="00994E8D">
      <w:pPr>
        <w:pStyle w:val="3"/>
        <w:tabs>
          <w:tab w:val="right" w:leader="dot" w:pos="9060"/>
        </w:tabs>
        <w:ind w:leftChars="0" w:left="0"/>
        <w:rPr>
          <w:szCs w:val="21"/>
        </w:rPr>
      </w:pPr>
      <w:r w:rsidRPr="0057702A">
        <w:rPr>
          <w:szCs w:val="21"/>
        </w:rPr>
        <w:t xml:space="preserve">     </w:t>
      </w:r>
      <w:hyperlink w:anchor="_Toc264883465" w:history="1">
        <w:r w:rsidRPr="00441805">
          <w:rPr>
            <w:szCs w:val="21"/>
          </w:rPr>
          <w:t>[</w:t>
        </w:r>
        <w:r w:rsidRPr="00441805">
          <w:rPr>
            <w:b/>
            <w:szCs w:val="21"/>
          </w:rPr>
          <w:t>SOUR</w:t>
        </w:r>
        <w:r w:rsidRPr="00441805">
          <w:rPr>
            <w:szCs w:val="21"/>
          </w:rPr>
          <w:t>ce:]</w:t>
        </w:r>
        <w:r w:rsidRPr="00441805">
          <w:rPr>
            <w:b/>
            <w:szCs w:val="21"/>
          </w:rPr>
          <w:t xml:space="preserve"> </w:t>
        </w:r>
        <w:r w:rsidRPr="00441805">
          <w:rPr>
            <w:b/>
          </w:rPr>
          <w:t>POW</w:t>
        </w:r>
        <w:r w:rsidRPr="00441805">
          <w:t>er</w:t>
        </w:r>
        <w:r w:rsidRPr="00441805">
          <w:rPr>
            <w:b/>
            <w:szCs w:val="21"/>
          </w:rPr>
          <w:t>:SLEW</w:t>
        </w:r>
        <w:r w:rsidRPr="00441805">
          <w:rPr>
            <w:szCs w:val="21"/>
          </w:rPr>
          <w:t>rate</w:t>
        </w:r>
        <w:r w:rsidRPr="00441805">
          <w:rPr>
            <w:b/>
            <w:szCs w:val="21"/>
          </w:rPr>
          <w:t>:POS</w:t>
        </w:r>
        <w:r w:rsidRPr="00441805">
          <w:rPr>
            <w:szCs w:val="21"/>
          </w:rPr>
          <w:t>itive</w:t>
        </w:r>
        <w:r w:rsidRPr="0057702A">
          <w:rPr>
            <w:szCs w:val="21"/>
          </w:rPr>
          <w:tab/>
        </w:r>
        <w:r w:rsidR="00276E82">
          <w:rPr>
            <w:rFonts w:hint="eastAsia"/>
            <w:szCs w:val="21"/>
          </w:rPr>
          <w:t>40</w:t>
        </w:r>
      </w:hyperlink>
    </w:p>
    <w:p w:rsidR="006F64D3" w:rsidRPr="0057702A" w:rsidRDefault="006F64D3" w:rsidP="00994E8D">
      <w:pPr>
        <w:pStyle w:val="3"/>
        <w:tabs>
          <w:tab w:val="right" w:leader="dot" w:pos="9060"/>
        </w:tabs>
        <w:ind w:leftChars="0" w:left="0"/>
        <w:rPr>
          <w:szCs w:val="21"/>
        </w:rPr>
      </w:pPr>
      <w:r w:rsidRPr="0057702A">
        <w:rPr>
          <w:szCs w:val="21"/>
        </w:rPr>
        <w:t xml:space="preserve">     </w:t>
      </w:r>
      <w:hyperlink w:anchor="_Toc264883465" w:history="1">
        <w:r w:rsidRPr="00E836E7">
          <w:rPr>
            <w:szCs w:val="21"/>
          </w:rPr>
          <w:t>[</w:t>
        </w:r>
        <w:r w:rsidRPr="00E836E7">
          <w:rPr>
            <w:b/>
            <w:szCs w:val="21"/>
          </w:rPr>
          <w:t>SOUR</w:t>
        </w:r>
        <w:r w:rsidRPr="00E836E7">
          <w:rPr>
            <w:szCs w:val="21"/>
          </w:rPr>
          <w:t>ce:]</w:t>
        </w:r>
        <w:r w:rsidRPr="00E836E7">
          <w:rPr>
            <w:b/>
          </w:rPr>
          <w:t xml:space="preserve"> POW</w:t>
        </w:r>
        <w:r w:rsidRPr="00E836E7">
          <w:t>er</w:t>
        </w:r>
        <w:r w:rsidRPr="00E836E7">
          <w:rPr>
            <w:b/>
            <w:szCs w:val="21"/>
          </w:rPr>
          <w:t>:TLEV</w:t>
        </w:r>
        <w:r w:rsidRPr="00E836E7">
          <w:rPr>
            <w:szCs w:val="21"/>
          </w:rPr>
          <w:t>el</w:t>
        </w:r>
        <w:r w:rsidRPr="0057702A">
          <w:rPr>
            <w:szCs w:val="21"/>
          </w:rPr>
          <w:tab/>
        </w:r>
        <w:r w:rsidR="00276E82">
          <w:rPr>
            <w:rFonts w:hint="eastAsia"/>
            <w:szCs w:val="21"/>
          </w:rPr>
          <w:t>40</w:t>
        </w:r>
      </w:hyperlink>
    </w:p>
    <w:p w:rsidR="006F64D3" w:rsidRPr="0057702A" w:rsidRDefault="006F64D3" w:rsidP="00994E8D">
      <w:pPr>
        <w:pStyle w:val="3"/>
        <w:tabs>
          <w:tab w:val="right" w:leader="dot" w:pos="9060"/>
        </w:tabs>
        <w:ind w:leftChars="0" w:left="0"/>
        <w:rPr>
          <w:szCs w:val="21"/>
        </w:rPr>
      </w:pPr>
      <w:r w:rsidRPr="0057702A">
        <w:rPr>
          <w:szCs w:val="21"/>
        </w:rPr>
        <w:t xml:space="preserve">     </w:t>
      </w:r>
      <w:hyperlink w:anchor="_Toc264883465" w:history="1">
        <w:r w:rsidRPr="00E836E7">
          <w:rPr>
            <w:rFonts w:hAnsi="宋体" w:cs="宋体"/>
          </w:rPr>
          <w:t>[</w:t>
        </w:r>
        <w:r w:rsidRPr="00E836E7">
          <w:rPr>
            <w:rFonts w:hAnsi="宋体" w:cs="宋体"/>
            <w:b/>
          </w:rPr>
          <w:t>SOUR</w:t>
        </w:r>
        <w:r w:rsidRPr="00E836E7">
          <w:rPr>
            <w:rFonts w:hAnsi="宋体" w:cs="宋体"/>
          </w:rPr>
          <w:t>ce:]</w:t>
        </w:r>
        <w:r w:rsidRPr="00E836E7">
          <w:rPr>
            <w:b/>
          </w:rPr>
          <w:t>POW</w:t>
        </w:r>
        <w:r w:rsidRPr="00E836E7">
          <w:t>er[</w:t>
        </w:r>
        <w:r w:rsidRPr="00E836E7">
          <w:rPr>
            <w:b/>
          </w:rPr>
          <w:t>:LEV</w:t>
        </w:r>
        <w:r w:rsidRPr="00E836E7">
          <w:t>eI]</w:t>
        </w:r>
        <w:r w:rsidRPr="00E836E7">
          <w:rPr>
            <w:b/>
          </w:rPr>
          <w:t>:</w:t>
        </w:r>
        <w:r w:rsidR="00037A2F">
          <w:rPr>
            <w:b/>
          </w:rPr>
          <w:t>Trigger</w:t>
        </w:r>
        <w:r w:rsidRPr="00E836E7">
          <w:t>[</w:t>
        </w:r>
        <w:r w:rsidRPr="00E836E7">
          <w:rPr>
            <w:b/>
          </w:rPr>
          <w:t>:AMPL</w:t>
        </w:r>
        <w:r w:rsidRPr="00E836E7">
          <w:t>itude]</w:t>
        </w:r>
        <w:r w:rsidRPr="0057702A">
          <w:rPr>
            <w:szCs w:val="21"/>
          </w:rPr>
          <w:tab/>
        </w:r>
        <w:r w:rsidR="00276E82">
          <w:rPr>
            <w:rFonts w:hint="eastAsia"/>
            <w:szCs w:val="21"/>
          </w:rPr>
          <w:t>41</w:t>
        </w:r>
      </w:hyperlink>
    </w:p>
    <w:p w:rsidR="006F64D3" w:rsidRPr="0057702A" w:rsidRDefault="00774D4E" w:rsidP="00043D36">
      <w:pPr>
        <w:pStyle w:val="3"/>
        <w:tabs>
          <w:tab w:val="right" w:leader="dot" w:pos="9060"/>
        </w:tabs>
        <w:ind w:leftChars="0" w:left="0"/>
        <w:rPr>
          <w:rStyle w:val="a5"/>
          <w:szCs w:val="21"/>
        </w:rPr>
      </w:pPr>
      <w:hyperlink w:anchor="_Toc264883466" w:history="1">
        <w:r w:rsidR="006F64D3" w:rsidRPr="0057702A">
          <w:rPr>
            <w:rStyle w:val="a5"/>
            <w:szCs w:val="21"/>
          </w:rPr>
          <w:t xml:space="preserve">3.3.6 </w:t>
        </w:r>
        <w:r w:rsidR="006F64D3" w:rsidRPr="00B95422">
          <w:rPr>
            <w:b/>
          </w:rPr>
          <w:t>List</w:t>
        </w:r>
        <w:r w:rsidR="006F64D3">
          <w:rPr>
            <w:b/>
            <w:szCs w:val="21"/>
          </w:rPr>
          <w:t xml:space="preserve"> Subsystem</w:t>
        </w:r>
        <w:r w:rsidR="006F64D3" w:rsidRPr="0057702A">
          <w:rPr>
            <w:szCs w:val="21"/>
          </w:rPr>
          <w:tab/>
        </w:r>
        <w:r w:rsidR="00276E82">
          <w:rPr>
            <w:rFonts w:hint="eastAsia"/>
            <w:szCs w:val="21"/>
          </w:rPr>
          <w:t>41</w:t>
        </w:r>
      </w:hyperlink>
    </w:p>
    <w:p w:rsidR="006F64D3" w:rsidRPr="0057702A" w:rsidRDefault="006F64D3" w:rsidP="00043D36">
      <w:pPr>
        <w:pStyle w:val="3"/>
        <w:tabs>
          <w:tab w:val="right" w:leader="dot" w:pos="9060"/>
        </w:tabs>
        <w:ind w:leftChars="0" w:left="0"/>
        <w:rPr>
          <w:rStyle w:val="a5"/>
          <w:szCs w:val="21"/>
        </w:rPr>
      </w:pPr>
      <w:r w:rsidRPr="0057702A">
        <w:rPr>
          <w:szCs w:val="21"/>
        </w:rPr>
        <w:t xml:space="preserve">     </w:t>
      </w:r>
      <w:hyperlink w:anchor="_Toc264883465" w:history="1">
        <w:r w:rsidRPr="00E836E7">
          <w:rPr>
            <w:szCs w:val="21"/>
          </w:rPr>
          <w:t>[</w:t>
        </w:r>
        <w:r w:rsidRPr="00E836E7">
          <w:rPr>
            <w:b/>
            <w:szCs w:val="21"/>
          </w:rPr>
          <w:t>SOUR</w:t>
        </w:r>
        <w:r w:rsidRPr="00E836E7">
          <w:rPr>
            <w:szCs w:val="21"/>
          </w:rPr>
          <w:t>ce:]</w:t>
        </w:r>
        <w:r w:rsidRPr="00E836E7">
          <w:rPr>
            <w:b/>
            <w:szCs w:val="21"/>
          </w:rPr>
          <w:t>LIST</w:t>
        </w:r>
        <w:r w:rsidRPr="00E836E7">
          <w:rPr>
            <w:szCs w:val="21"/>
          </w:rPr>
          <w:t>[</w:t>
        </w:r>
        <w:r w:rsidRPr="00E836E7">
          <w:rPr>
            <w:b/>
            <w:szCs w:val="21"/>
          </w:rPr>
          <w:t>:STAT</w:t>
        </w:r>
        <w:r w:rsidRPr="00E836E7">
          <w:rPr>
            <w:szCs w:val="21"/>
          </w:rPr>
          <w:t>e</w:t>
        </w:r>
        <w:r w:rsidRPr="00B95422">
          <w:t>]</w:t>
        </w:r>
        <w:r w:rsidRPr="0057702A">
          <w:rPr>
            <w:szCs w:val="21"/>
          </w:rPr>
          <w:tab/>
        </w:r>
      </w:hyperlink>
      <w:r w:rsidR="00276E82">
        <w:rPr>
          <w:rFonts w:hint="eastAsia"/>
          <w:szCs w:val="21"/>
        </w:rPr>
        <w:t>42</w:t>
      </w:r>
    </w:p>
    <w:p w:rsidR="006F64D3" w:rsidRPr="0057702A" w:rsidRDefault="006F64D3" w:rsidP="00043D36">
      <w:pPr>
        <w:pStyle w:val="3"/>
        <w:tabs>
          <w:tab w:val="right" w:leader="dot" w:pos="9060"/>
        </w:tabs>
        <w:ind w:leftChars="0" w:left="0"/>
        <w:rPr>
          <w:szCs w:val="21"/>
        </w:rPr>
      </w:pPr>
      <w:r w:rsidRPr="0057702A">
        <w:rPr>
          <w:szCs w:val="21"/>
        </w:rPr>
        <w:t xml:space="preserve">     </w:t>
      </w:r>
      <w:hyperlink w:anchor="_Toc264883465" w:history="1">
        <w:r w:rsidRPr="00E836E7">
          <w:rPr>
            <w:szCs w:val="21"/>
          </w:rPr>
          <w:t>[</w:t>
        </w:r>
        <w:r w:rsidRPr="00E836E7">
          <w:rPr>
            <w:b/>
            <w:szCs w:val="21"/>
          </w:rPr>
          <w:t>SOUR</w:t>
        </w:r>
        <w:r w:rsidRPr="00E836E7">
          <w:rPr>
            <w:szCs w:val="21"/>
          </w:rPr>
          <w:t>ce:]</w:t>
        </w:r>
        <w:r w:rsidRPr="00E836E7">
          <w:rPr>
            <w:b/>
            <w:szCs w:val="21"/>
          </w:rPr>
          <w:t>LIST:NUMB</w:t>
        </w:r>
        <w:r w:rsidRPr="00E836E7">
          <w:rPr>
            <w:szCs w:val="21"/>
          </w:rPr>
          <w:t>er</w:t>
        </w:r>
        <w:r w:rsidRPr="0057702A">
          <w:rPr>
            <w:szCs w:val="21"/>
          </w:rPr>
          <w:tab/>
        </w:r>
      </w:hyperlink>
      <w:r w:rsidR="00276E82">
        <w:rPr>
          <w:rFonts w:hint="eastAsia"/>
          <w:szCs w:val="21"/>
        </w:rPr>
        <w:t>42</w:t>
      </w:r>
    </w:p>
    <w:p w:rsidR="006F64D3" w:rsidRPr="0057702A" w:rsidRDefault="006F64D3" w:rsidP="00043D36">
      <w:pPr>
        <w:pStyle w:val="3"/>
        <w:tabs>
          <w:tab w:val="right" w:leader="dot" w:pos="9060"/>
        </w:tabs>
        <w:ind w:leftChars="0" w:left="0"/>
        <w:rPr>
          <w:szCs w:val="21"/>
        </w:rPr>
      </w:pPr>
      <w:r w:rsidRPr="0057702A">
        <w:rPr>
          <w:szCs w:val="21"/>
        </w:rPr>
        <w:t xml:space="preserve">     </w:t>
      </w:r>
      <w:hyperlink w:anchor="_Toc264883465" w:history="1">
        <w:r w:rsidRPr="00E836E7">
          <w:rPr>
            <w:szCs w:val="21"/>
          </w:rPr>
          <w:t>[</w:t>
        </w:r>
        <w:r w:rsidRPr="00E836E7">
          <w:rPr>
            <w:b/>
            <w:szCs w:val="21"/>
          </w:rPr>
          <w:t>SOUR</w:t>
        </w:r>
        <w:r w:rsidRPr="00E836E7">
          <w:rPr>
            <w:szCs w:val="21"/>
          </w:rPr>
          <w:t>ce:]</w:t>
        </w:r>
        <w:r w:rsidRPr="00E836E7">
          <w:rPr>
            <w:b/>
            <w:szCs w:val="21"/>
          </w:rPr>
          <w:t>LIST:MEMO</w:t>
        </w:r>
        <w:r w:rsidRPr="0057702A">
          <w:rPr>
            <w:szCs w:val="21"/>
          </w:rPr>
          <w:tab/>
        </w:r>
      </w:hyperlink>
      <w:r w:rsidR="00276E82">
        <w:rPr>
          <w:rFonts w:hint="eastAsia"/>
          <w:szCs w:val="21"/>
        </w:rPr>
        <w:t>42</w:t>
      </w:r>
    </w:p>
    <w:p w:rsidR="006F64D3" w:rsidRPr="0057702A" w:rsidRDefault="006F64D3" w:rsidP="00043D36">
      <w:pPr>
        <w:pStyle w:val="3"/>
        <w:tabs>
          <w:tab w:val="right" w:leader="dot" w:pos="9060"/>
        </w:tabs>
        <w:ind w:leftChars="0" w:left="0"/>
        <w:rPr>
          <w:rStyle w:val="a5"/>
          <w:szCs w:val="21"/>
        </w:rPr>
      </w:pPr>
      <w:r w:rsidRPr="0057702A">
        <w:rPr>
          <w:szCs w:val="21"/>
        </w:rPr>
        <w:t xml:space="preserve">     </w:t>
      </w:r>
      <w:hyperlink w:anchor="_Toc264883465" w:history="1">
        <w:r w:rsidRPr="00E836E7">
          <w:rPr>
            <w:b/>
          </w:rPr>
          <w:t>[SOURce:]LIST:STEPs</w:t>
        </w:r>
        <w:r w:rsidRPr="0057702A">
          <w:rPr>
            <w:rStyle w:val="a5"/>
            <w:szCs w:val="21"/>
          </w:rPr>
          <w:tab/>
        </w:r>
      </w:hyperlink>
      <w:r w:rsidR="00276E82">
        <w:rPr>
          <w:rFonts w:hint="eastAsia"/>
          <w:szCs w:val="21"/>
        </w:rPr>
        <w:t>43</w:t>
      </w:r>
    </w:p>
    <w:p w:rsidR="006F64D3" w:rsidRPr="0057702A" w:rsidRDefault="006F64D3" w:rsidP="00043D36">
      <w:pPr>
        <w:pStyle w:val="3"/>
        <w:tabs>
          <w:tab w:val="right" w:leader="dot" w:pos="9060"/>
        </w:tabs>
        <w:ind w:leftChars="0" w:left="0"/>
        <w:rPr>
          <w:rStyle w:val="a5"/>
          <w:szCs w:val="21"/>
        </w:rPr>
      </w:pPr>
      <w:r w:rsidRPr="0057702A">
        <w:rPr>
          <w:szCs w:val="21"/>
        </w:rPr>
        <w:t xml:space="preserve">     </w:t>
      </w:r>
      <w:hyperlink w:anchor="_Toc264883465" w:history="1">
        <w:r w:rsidRPr="006A4790">
          <w:rPr>
            <w:szCs w:val="21"/>
          </w:rPr>
          <w:t>[</w:t>
        </w:r>
        <w:r w:rsidRPr="006A4790">
          <w:rPr>
            <w:b/>
            <w:szCs w:val="21"/>
          </w:rPr>
          <w:t>SOUR</w:t>
        </w:r>
        <w:r w:rsidRPr="006A4790">
          <w:rPr>
            <w:szCs w:val="21"/>
          </w:rPr>
          <w:t>ce:]</w:t>
        </w:r>
        <w:r w:rsidRPr="006A4790">
          <w:rPr>
            <w:b/>
            <w:szCs w:val="21"/>
          </w:rPr>
          <w:t>LIST:STEP:EDIT</w:t>
        </w:r>
        <w:r w:rsidRPr="0057702A">
          <w:rPr>
            <w:rStyle w:val="a5"/>
            <w:szCs w:val="21"/>
          </w:rPr>
          <w:tab/>
        </w:r>
      </w:hyperlink>
      <w:r w:rsidR="00276E82">
        <w:rPr>
          <w:rFonts w:hint="eastAsia"/>
          <w:szCs w:val="21"/>
        </w:rPr>
        <w:t>43</w:t>
      </w:r>
    </w:p>
    <w:p w:rsidR="006F64D3" w:rsidRPr="0057702A" w:rsidRDefault="006F64D3" w:rsidP="00043D36">
      <w:pPr>
        <w:pStyle w:val="3"/>
        <w:tabs>
          <w:tab w:val="right" w:leader="dot" w:pos="9060"/>
        </w:tabs>
        <w:ind w:leftChars="0" w:left="0"/>
        <w:rPr>
          <w:rStyle w:val="a5"/>
          <w:szCs w:val="21"/>
        </w:rPr>
      </w:pPr>
      <w:r w:rsidRPr="0057702A">
        <w:rPr>
          <w:szCs w:val="21"/>
        </w:rPr>
        <w:t xml:space="preserve">     </w:t>
      </w:r>
      <w:hyperlink w:anchor="_Toc264883465" w:history="1">
        <w:r w:rsidRPr="006A4790">
          <w:rPr>
            <w:rFonts w:hAnsi="宋体" w:cs="宋体"/>
          </w:rPr>
          <w:t>[</w:t>
        </w:r>
        <w:r w:rsidRPr="006A4790">
          <w:rPr>
            <w:rFonts w:hAnsi="宋体" w:cs="宋体"/>
            <w:b/>
          </w:rPr>
          <w:t>SOUR</w:t>
        </w:r>
        <w:r w:rsidRPr="006A4790">
          <w:rPr>
            <w:rFonts w:hAnsi="宋体" w:cs="宋体"/>
          </w:rPr>
          <w:t>ce:]</w:t>
        </w:r>
        <w:r w:rsidRPr="006A4790">
          <w:rPr>
            <w:b/>
          </w:rPr>
          <w:t>LIST:COUN</w:t>
        </w:r>
        <w:r w:rsidRPr="006A4790">
          <w:t>t</w:t>
        </w:r>
        <w:r w:rsidRPr="0057702A">
          <w:rPr>
            <w:rStyle w:val="a5"/>
            <w:szCs w:val="21"/>
          </w:rPr>
          <w:tab/>
        </w:r>
      </w:hyperlink>
      <w:r w:rsidR="00276E82">
        <w:rPr>
          <w:rFonts w:hint="eastAsia"/>
          <w:szCs w:val="21"/>
        </w:rPr>
        <w:t>43</w:t>
      </w:r>
    </w:p>
    <w:p w:rsidR="006F64D3" w:rsidRPr="0057702A" w:rsidRDefault="006F64D3" w:rsidP="00043D36">
      <w:pPr>
        <w:pStyle w:val="3"/>
        <w:tabs>
          <w:tab w:val="right" w:leader="dot" w:pos="9060"/>
        </w:tabs>
        <w:ind w:leftChars="0" w:left="0"/>
        <w:rPr>
          <w:rStyle w:val="a5"/>
          <w:szCs w:val="21"/>
        </w:rPr>
      </w:pPr>
      <w:r w:rsidRPr="0057702A">
        <w:rPr>
          <w:szCs w:val="21"/>
        </w:rPr>
        <w:t xml:space="preserve">     </w:t>
      </w:r>
      <w:hyperlink w:anchor="_Toc264883465" w:history="1">
        <w:r w:rsidRPr="00555559">
          <w:rPr>
            <w:rFonts w:hAnsi="宋体" w:cs="宋体"/>
            <w:szCs w:val="21"/>
          </w:rPr>
          <w:t>[</w:t>
        </w:r>
        <w:r w:rsidRPr="00555559">
          <w:rPr>
            <w:rFonts w:hAnsi="宋体" w:cs="宋体"/>
            <w:b/>
            <w:szCs w:val="21"/>
          </w:rPr>
          <w:t>SOUR</w:t>
        </w:r>
        <w:r w:rsidRPr="00555559">
          <w:rPr>
            <w:rFonts w:hAnsi="宋体" w:cs="宋体"/>
            <w:szCs w:val="21"/>
          </w:rPr>
          <w:t>ce:]</w:t>
        </w:r>
        <w:r w:rsidRPr="00555559">
          <w:rPr>
            <w:b/>
            <w:szCs w:val="21"/>
          </w:rPr>
          <w:t>LIST:CHA</w:t>
        </w:r>
        <w:r w:rsidRPr="00555559">
          <w:rPr>
            <w:szCs w:val="21"/>
          </w:rPr>
          <w:t>in</w:t>
        </w:r>
        <w:r w:rsidRPr="0057702A">
          <w:rPr>
            <w:rStyle w:val="a5"/>
            <w:szCs w:val="21"/>
          </w:rPr>
          <w:tab/>
        </w:r>
      </w:hyperlink>
      <w:r w:rsidR="00276E82">
        <w:rPr>
          <w:rFonts w:hint="eastAsia"/>
          <w:szCs w:val="21"/>
        </w:rPr>
        <w:t>43</w:t>
      </w:r>
    </w:p>
    <w:p w:rsidR="006F64D3" w:rsidRPr="0057702A" w:rsidRDefault="006F64D3" w:rsidP="00043D36">
      <w:pPr>
        <w:pStyle w:val="3"/>
        <w:tabs>
          <w:tab w:val="right" w:leader="dot" w:pos="9060"/>
        </w:tabs>
        <w:ind w:leftChars="0" w:left="0"/>
        <w:rPr>
          <w:rStyle w:val="a5"/>
          <w:szCs w:val="21"/>
        </w:rPr>
      </w:pPr>
      <w:r w:rsidRPr="0057702A">
        <w:rPr>
          <w:szCs w:val="21"/>
        </w:rPr>
        <w:t xml:space="preserve">     </w:t>
      </w:r>
      <w:hyperlink w:anchor="_Toc264883465" w:history="1">
        <w:r w:rsidRPr="00555559">
          <w:rPr>
            <w:rFonts w:hAnsi="宋体" w:cs="宋体"/>
            <w:szCs w:val="21"/>
          </w:rPr>
          <w:t>[</w:t>
        </w:r>
        <w:r w:rsidRPr="00555559">
          <w:rPr>
            <w:rFonts w:hAnsi="宋体" w:cs="宋体"/>
            <w:b/>
            <w:szCs w:val="21"/>
          </w:rPr>
          <w:t>SOUR</w:t>
        </w:r>
        <w:r w:rsidRPr="00555559">
          <w:rPr>
            <w:rFonts w:hAnsi="宋体" w:cs="宋体"/>
            <w:szCs w:val="21"/>
          </w:rPr>
          <w:t>ce:]</w:t>
        </w:r>
        <w:r w:rsidRPr="00555559">
          <w:rPr>
            <w:b/>
            <w:szCs w:val="21"/>
          </w:rPr>
          <w:t>LIST:CLE</w:t>
        </w:r>
        <w:r w:rsidRPr="00555559">
          <w:rPr>
            <w:szCs w:val="21"/>
          </w:rPr>
          <w:t>ar</w:t>
        </w:r>
        <w:r w:rsidRPr="0057702A">
          <w:rPr>
            <w:rStyle w:val="a5"/>
            <w:szCs w:val="21"/>
          </w:rPr>
          <w:tab/>
        </w:r>
      </w:hyperlink>
      <w:r w:rsidR="00276E82">
        <w:rPr>
          <w:rFonts w:hint="eastAsia"/>
          <w:szCs w:val="21"/>
        </w:rPr>
        <w:t>44</w:t>
      </w:r>
    </w:p>
    <w:p w:rsidR="006F64D3" w:rsidRPr="0057702A" w:rsidRDefault="006F64D3" w:rsidP="00043D36">
      <w:pPr>
        <w:pStyle w:val="3"/>
        <w:tabs>
          <w:tab w:val="right" w:leader="dot" w:pos="9060"/>
        </w:tabs>
        <w:ind w:leftChars="0" w:left="0"/>
        <w:rPr>
          <w:rStyle w:val="a5"/>
          <w:szCs w:val="21"/>
        </w:rPr>
      </w:pPr>
      <w:r w:rsidRPr="0057702A">
        <w:rPr>
          <w:szCs w:val="21"/>
        </w:rPr>
        <w:t xml:space="preserve">     </w:t>
      </w:r>
      <w:hyperlink w:anchor="_Toc264883465" w:history="1">
        <w:r w:rsidRPr="00555559">
          <w:rPr>
            <w:rFonts w:hAnsi="宋体" w:cs="宋体"/>
            <w:szCs w:val="21"/>
          </w:rPr>
          <w:t>[</w:t>
        </w:r>
        <w:r w:rsidRPr="00555559">
          <w:rPr>
            <w:rFonts w:hAnsi="宋体" w:cs="宋体"/>
            <w:b/>
            <w:szCs w:val="21"/>
          </w:rPr>
          <w:t>SOUR</w:t>
        </w:r>
        <w:r w:rsidRPr="00555559">
          <w:rPr>
            <w:rFonts w:hAnsi="宋体" w:cs="宋体"/>
            <w:szCs w:val="21"/>
          </w:rPr>
          <w:t>ce:]</w:t>
        </w:r>
        <w:r w:rsidRPr="00555559">
          <w:rPr>
            <w:b/>
            <w:szCs w:val="21"/>
          </w:rPr>
          <w:t>LIST:SAVE</w:t>
        </w:r>
        <w:r w:rsidRPr="0057702A">
          <w:rPr>
            <w:rStyle w:val="a5"/>
            <w:szCs w:val="21"/>
          </w:rPr>
          <w:tab/>
        </w:r>
      </w:hyperlink>
      <w:r w:rsidR="00276E82">
        <w:rPr>
          <w:rFonts w:hint="eastAsia"/>
          <w:szCs w:val="21"/>
        </w:rPr>
        <w:t>44</w:t>
      </w:r>
    </w:p>
    <w:p w:rsidR="006F64D3" w:rsidRPr="0057702A" w:rsidRDefault="00774D4E" w:rsidP="00043D36">
      <w:pPr>
        <w:pStyle w:val="3"/>
        <w:tabs>
          <w:tab w:val="right" w:leader="dot" w:pos="9060"/>
        </w:tabs>
        <w:ind w:leftChars="0" w:left="0"/>
        <w:rPr>
          <w:szCs w:val="21"/>
        </w:rPr>
      </w:pPr>
      <w:hyperlink w:anchor="_Toc264883467" w:history="1">
        <w:r w:rsidR="006F64D3" w:rsidRPr="0057702A">
          <w:rPr>
            <w:rStyle w:val="a5"/>
            <w:szCs w:val="21"/>
          </w:rPr>
          <w:t xml:space="preserve">3.3.7 </w:t>
        </w:r>
        <w:r w:rsidR="006F64D3" w:rsidRPr="004011CD">
          <w:rPr>
            <w:b/>
          </w:rPr>
          <w:t>Transient</w:t>
        </w:r>
        <w:r w:rsidR="006F64D3">
          <w:rPr>
            <w:b/>
            <w:szCs w:val="21"/>
          </w:rPr>
          <w:t xml:space="preserve"> Subsystem</w:t>
        </w:r>
        <w:r w:rsidR="006F64D3" w:rsidRPr="0057702A">
          <w:rPr>
            <w:szCs w:val="21"/>
          </w:rPr>
          <w:tab/>
        </w:r>
      </w:hyperlink>
      <w:r w:rsidR="00276E82">
        <w:rPr>
          <w:rFonts w:hint="eastAsia"/>
          <w:szCs w:val="21"/>
        </w:rPr>
        <w:t>44</w:t>
      </w:r>
    </w:p>
    <w:p w:rsidR="006F64D3" w:rsidRPr="0057702A" w:rsidRDefault="006F64D3" w:rsidP="00043D36">
      <w:pPr>
        <w:pStyle w:val="3"/>
        <w:tabs>
          <w:tab w:val="right" w:leader="dot" w:pos="9060"/>
        </w:tabs>
        <w:ind w:leftChars="0" w:left="0"/>
        <w:rPr>
          <w:rStyle w:val="a5"/>
          <w:szCs w:val="21"/>
        </w:rPr>
      </w:pPr>
      <w:r w:rsidRPr="0057702A">
        <w:rPr>
          <w:szCs w:val="21"/>
        </w:rPr>
        <w:t xml:space="preserve">     </w:t>
      </w:r>
      <w:hyperlink w:anchor="_Toc264883465" w:history="1">
        <w:r w:rsidRPr="00555559">
          <w:rPr>
            <w:szCs w:val="21"/>
          </w:rPr>
          <w:t>[</w:t>
        </w:r>
        <w:r w:rsidRPr="00555559">
          <w:rPr>
            <w:b/>
            <w:szCs w:val="21"/>
          </w:rPr>
          <w:t>SOUR</w:t>
        </w:r>
        <w:r w:rsidRPr="00555559">
          <w:rPr>
            <w:szCs w:val="21"/>
          </w:rPr>
          <w:t>ce:]</w:t>
        </w:r>
        <w:r w:rsidRPr="00555559">
          <w:rPr>
            <w:b/>
            <w:szCs w:val="21"/>
          </w:rPr>
          <w:t>TRAN</w:t>
        </w:r>
        <w:r w:rsidRPr="00555559">
          <w:rPr>
            <w:szCs w:val="21"/>
          </w:rPr>
          <w:t>sient</w:t>
        </w:r>
        <w:r w:rsidRPr="00555559">
          <w:rPr>
            <w:b/>
            <w:szCs w:val="21"/>
          </w:rPr>
          <w:t>:MODE</w:t>
        </w:r>
        <w:r w:rsidRPr="0057702A">
          <w:rPr>
            <w:szCs w:val="21"/>
          </w:rPr>
          <w:tab/>
        </w:r>
      </w:hyperlink>
      <w:r w:rsidR="00276E82">
        <w:rPr>
          <w:rFonts w:hint="eastAsia"/>
          <w:szCs w:val="21"/>
        </w:rPr>
        <w:t>45</w:t>
      </w:r>
    </w:p>
    <w:p w:rsidR="006F64D3" w:rsidRPr="0057702A" w:rsidRDefault="006F64D3" w:rsidP="00043D36">
      <w:pPr>
        <w:pStyle w:val="3"/>
        <w:tabs>
          <w:tab w:val="right" w:leader="dot" w:pos="9060"/>
        </w:tabs>
        <w:ind w:leftChars="0" w:left="0"/>
        <w:rPr>
          <w:szCs w:val="21"/>
        </w:rPr>
      </w:pPr>
      <w:r w:rsidRPr="0057702A">
        <w:rPr>
          <w:szCs w:val="21"/>
        </w:rPr>
        <w:t xml:space="preserve">     </w:t>
      </w:r>
      <w:hyperlink w:anchor="_Toc264883465" w:history="1">
        <w:r w:rsidRPr="00555559">
          <w:rPr>
            <w:szCs w:val="21"/>
          </w:rPr>
          <w:t>[</w:t>
        </w:r>
        <w:r w:rsidRPr="00555559">
          <w:rPr>
            <w:b/>
            <w:szCs w:val="21"/>
          </w:rPr>
          <w:t>SOUR</w:t>
        </w:r>
        <w:r w:rsidRPr="00555559">
          <w:rPr>
            <w:szCs w:val="21"/>
          </w:rPr>
          <w:t>ce:]</w:t>
        </w:r>
        <w:r w:rsidRPr="00555559">
          <w:rPr>
            <w:b/>
            <w:szCs w:val="21"/>
          </w:rPr>
          <w:t>TRAN</w:t>
        </w:r>
        <w:r w:rsidRPr="00555559">
          <w:rPr>
            <w:szCs w:val="21"/>
          </w:rPr>
          <w:t>sient</w:t>
        </w:r>
        <w:r w:rsidRPr="00555559">
          <w:rPr>
            <w:b/>
            <w:szCs w:val="21"/>
          </w:rPr>
          <w:t>:LTIM</w:t>
        </w:r>
        <w:r w:rsidRPr="00555559">
          <w:rPr>
            <w:szCs w:val="21"/>
          </w:rPr>
          <w:t>e</w:t>
        </w:r>
        <w:r w:rsidRPr="0057702A">
          <w:rPr>
            <w:szCs w:val="21"/>
          </w:rPr>
          <w:tab/>
        </w:r>
      </w:hyperlink>
      <w:r w:rsidR="00276E82">
        <w:rPr>
          <w:rFonts w:hint="eastAsia"/>
          <w:szCs w:val="21"/>
        </w:rPr>
        <w:t>45</w:t>
      </w:r>
    </w:p>
    <w:p w:rsidR="006F64D3" w:rsidRPr="0057702A" w:rsidRDefault="006F64D3" w:rsidP="00043D36">
      <w:pPr>
        <w:pStyle w:val="3"/>
        <w:tabs>
          <w:tab w:val="right" w:leader="dot" w:pos="9060"/>
        </w:tabs>
        <w:ind w:leftChars="0" w:left="0"/>
        <w:rPr>
          <w:szCs w:val="21"/>
        </w:rPr>
      </w:pPr>
      <w:r w:rsidRPr="0057702A">
        <w:rPr>
          <w:szCs w:val="21"/>
        </w:rPr>
        <w:t xml:space="preserve">     </w:t>
      </w:r>
      <w:hyperlink w:anchor="_Toc264883465" w:history="1">
        <w:r w:rsidRPr="00555559">
          <w:rPr>
            <w:szCs w:val="21"/>
          </w:rPr>
          <w:t>[</w:t>
        </w:r>
        <w:r w:rsidRPr="00555559">
          <w:rPr>
            <w:b/>
            <w:szCs w:val="21"/>
          </w:rPr>
          <w:t>SOUR</w:t>
        </w:r>
        <w:r w:rsidRPr="00555559">
          <w:rPr>
            <w:szCs w:val="21"/>
          </w:rPr>
          <w:t>ce:]</w:t>
        </w:r>
        <w:r w:rsidRPr="00555559">
          <w:rPr>
            <w:b/>
            <w:szCs w:val="21"/>
          </w:rPr>
          <w:t>TRAN</w:t>
        </w:r>
        <w:r w:rsidRPr="00555559">
          <w:rPr>
            <w:szCs w:val="21"/>
          </w:rPr>
          <w:t>sient</w:t>
        </w:r>
        <w:r w:rsidRPr="00555559">
          <w:rPr>
            <w:b/>
            <w:szCs w:val="21"/>
          </w:rPr>
          <w:t>:HTIM</w:t>
        </w:r>
        <w:r w:rsidRPr="00555559">
          <w:rPr>
            <w:szCs w:val="21"/>
          </w:rPr>
          <w:t>e</w:t>
        </w:r>
        <w:r w:rsidRPr="0057702A">
          <w:rPr>
            <w:szCs w:val="21"/>
          </w:rPr>
          <w:tab/>
        </w:r>
      </w:hyperlink>
      <w:r>
        <w:rPr>
          <w:szCs w:val="21"/>
        </w:rPr>
        <w:t>.</w:t>
      </w:r>
      <w:r w:rsidR="00276E82">
        <w:rPr>
          <w:rFonts w:hint="eastAsia"/>
          <w:szCs w:val="21"/>
        </w:rPr>
        <w:t>46</w:t>
      </w:r>
    </w:p>
    <w:p w:rsidR="006F64D3" w:rsidRPr="0057702A" w:rsidRDefault="006F64D3" w:rsidP="00043D36">
      <w:pPr>
        <w:pStyle w:val="3"/>
        <w:tabs>
          <w:tab w:val="right" w:leader="dot" w:pos="9060"/>
        </w:tabs>
        <w:ind w:leftChars="0" w:left="0"/>
        <w:rPr>
          <w:szCs w:val="21"/>
        </w:rPr>
      </w:pPr>
      <w:r w:rsidRPr="0057702A">
        <w:rPr>
          <w:szCs w:val="21"/>
        </w:rPr>
        <w:t xml:space="preserve">     </w:t>
      </w:r>
      <w:hyperlink w:anchor="_Toc264883465" w:history="1">
        <w:r w:rsidRPr="00555559">
          <w:rPr>
            <w:szCs w:val="21"/>
          </w:rPr>
          <w:t>[</w:t>
        </w:r>
        <w:r w:rsidRPr="00555559">
          <w:rPr>
            <w:b/>
            <w:szCs w:val="21"/>
          </w:rPr>
          <w:t>SOUR</w:t>
        </w:r>
        <w:r w:rsidRPr="00555559">
          <w:rPr>
            <w:szCs w:val="21"/>
          </w:rPr>
          <w:t>ce:]</w:t>
        </w:r>
        <w:r w:rsidRPr="00555559">
          <w:rPr>
            <w:b/>
            <w:szCs w:val="21"/>
          </w:rPr>
          <w:t>TRAN</w:t>
        </w:r>
        <w:r w:rsidRPr="00555559">
          <w:rPr>
            <w:szCs w:val="21"/>
          </w:rPr>
          <w:t>sient</w:t>
        </w:r>
        <w:r w:rsidRPr="00555559">
          <w:rPr>
            <w:b/>
            <w:szCs w:val="21"/>
          </w:rPr>
          <w:t>:RTIM</w:t>
        </w:r>
        <w:r w:rsidRPr="00555559">
          <w:rPr>
            <w:szCs w:val="21"/>
          </w:rPr>
          <w:t>e</w:t>
        </w:r>
        <w:r w:rsidRPr="0057702A">
          <w:rPr>
            <w:szCs w:val="21"/>
          </w:rPr>
          <w:tab/>
        </w:r>
      </w:hyperlink>
      <w:r w:rsidR="00276E82">
        <w:rPr>
          <w:rFonts w:hint="eastAsia"/>
          <w:szCs w:val="21"/>
        </w:rPr>
        <w:t>46</w:t>
      </w:r>
    </w:p>
    <w:p w:rsidR="006F64D3" w:rsidRPr="0057702A" w:rsidRDefault="006F64D3" w:rsidP="00043D36">
      <w:pPr>
        <w:pStyle w:val="3"/>
        <w:tabs>
          <w:tab w:val="right" w:leader="dot" w:pos="9060"/>
        </w:tabs>
        <w:ind w:leftChars="0" w:left="0"/>
        <w:rPr>
          <w:szCs w:val="21"/>
        </w:rPr>
      </w:pPr>
      <w:r w:rsidRPr="0057702A">
        <w:rPr>
          <w:szCs w:val="21"/>
        </w:rPr>
        <w:t xml:space="preserve">     </w:t>
      </w:r>
      <w:hyperlink w:anchor="_Toc264883465" w:history="1">
        <w:r w:rsidRPr="00555559">
          <w:rPr>
            <w:szCs w:val="21"/>
          </w:rPr>
          <w:t>[</w:t>
        </w:r>
        <w:r w:rsidRPr="00555559">
          <w:rPr>
            <w:b/>
            <w:szCs w:val="21"/>
          </w:rPr>
          <w:t>SOUR</w:t>
        </w:r>
        <w:r w:rsidRPr="00555559">
          <w:rPr>
            <w:szCs w:val="21"/>
          </w:rPr>
          <w:t>ce:]</w:t>
        </w:r>
        <w:r w:rsidRPr="00555559">
          <w:rPr>
            <w:b/>
            <w:szCs w:val="21"/>
          </w:rPr>
          <w:t>TRAN</w:t>
        </w:r>
        <w:r w:rsidRPr="00555559">
          <w:rPr>
            <w:szCs w:val="21"/>
          </w:rPr>
          <w:t>sient</w:t>
        </w:r>
        <w:r w:rsidRPr="00555559">
          <w:rPr>
            <w:b/>
            <w:szCs w:val="21"/>
          </w:rPr>
          <w:t>:FTIM</w:t>
        </w:r>
        <w:r w:rsidRPr="00555559">
          <w:rPr>
            <w:szCs w:val="21"/>
          </w:rPr>
          <w:t>e</w:t>
        </w:r>
        <w:r w:rsidRPr="0057702A">
          <w:rPr>
            <w:szCs w:val="21"/>
          </w:rPr>
          <w:tab/>
        </w:r>
      </w:hyperlink>
      <w:r w:rsidR="00276E82">
        <w:rPr>
          <w:rFonts w:hint="eastAsia"/>
          <w:szCs w:val="21"/>
        </w:rPr>
        <w:t>46</w:t>
      </w:r>
    </w:p>
    <w:p w:rsidR="006F64D3" w:rsidRPr="0057702A" w:rsidRDefault="00774D4E" w:rsidP="00043D36">
      <w:pPr>
        <w:pStyle w:val="3"/>
        <w:tabs>
          <w:tab w:val="right" w:leader="dot" w:pos="9060"/>
        </w:tabs>
        <w:ind w:leftChars="0" w:left="0"/>
        <w:rPr>
          <w:rStyle w:val="a5"/>
          <w:szCs w:val="21"/>
        </w:rPr>
      </w:pPr>
      <w:hyperlink w:anchor="_Toc264883466" w:history="1">
        <w:r w:rsidR="006F64D3" w:rsidRPr="0057702A">
          <w:rPr>
            <w:rStyle w:val="a5"/>
            <w:szCs w:val="21"/>
          </w:rPr>
          <w:t>3.3.</w:t>
        </w:r>
        <w:r w:rsidR="006F64D3">
          <w:rPr>
            <w:rStyle w:val="a5"/>
            <w:szCs w:val="21"/>
          </w:rPr>
          <w:t>8</w:t>
        </w:r>
        <w:r w:rsidR="006F64D3" w:rsidRPr="0057702A">
          <w:rPr>
            <w:rStyle w:val="a5"/>
            <w:szCs w:val="21"/>
          </w:rPr>
          <w:t xml:space="preserve"> </w:t>
        </w:r>
        <w:r w:rsidR="006F64D3" w:rsidRPr="003E6FD5">
          <w:rPr>
            <w:b/>
          </w:rPr>
          <w:t>Input</w:t>
        </w:r>
        <w:r w:rsidR="006F64D3">
          <w:rPr>
            <w:b/>
            <w:szCs w:val="21"/>
          </w:rPr>
          <w:t xml:space="preserve"> Subsystem</w:t>
        </w:r>
        <w:r w:rsidR="006F64D3" w:rsidRPr="0057702A">
          <w:rPr>
            <w:szCs w:val="21"/>
          </w:rPr>
          <w:tab/>
        </w:r>
        <w:r w:rsidR="006F64D3">
          <w:rPr>
            <w:szCs w:val="21"/>
          </w:rPr>
          <w:t>4</w:t>
        </w:r>
        <w:r w:rsidR="00276E82">
          <w:rPr>
            <w:rFonts w:hint="eastAsia"/>
            <w:szCs w:val="21"/>
          </w:rPr>
          <w:t>7</w:t>
        </w:r>
      </w:hyperlink>
    </w:p>
    <w:p w:rsidR="006F64D3" w:rsidRPr="003E6FD5" w:rsidRDefault="006F64D3" w:rsidP="00043D36">
      <w:pPr>
        <w:pStyle w:val="3"/>
        <w:tabs>
          <w:tab w:val="right" w:leader="dot" w:pos="9060"/>
        </w:tabs>
        <w:ind w:leftChars="0" w:left="0"/>
        <w:rPr>
          <w:rStyle w:val="a5"/>
          <w:b/>
          <w:szCs w:val="21"/>
        </w:rPr>
      </w:pPr>
      <w:r w:rsidRPr="0057702A">
        <w:rPr>
          <w:szCs w:val="21"/>
        </w:rPr>
        <w:t xml:space="preserve">     </w:t>
      </w:r>
      <w:hyperlink w:anchor="_Toc264883465" w:history="1">
        <w:r w:rsidRPr="00117277">
          <w:rPr>
            <w:b/>
            <w:szCs w:val="21"/>
          </w:rPr>
          <w:t>INP</w:t>
        </w:r>
        <w:r w:rsidRPr="00117277">
          <w:rPr>
            <w:szCs w:val="21"/>
          </w:rPr>
          <w:t>ut[</w:t>
        </w:r>
        <w:r w:rsidRPr="00117277">
          <w:rPr>
            <w:b/>
            <w:szCs w:val="21"/>
          </w:rPr>
          <w:t>:STAT</w:t>
        </w:r>
        <w:r w:rsidRPr="00117277">
          <w:rPr>
            <w:szCs w:val="21"/>
          </w:rPr>
          <w:t>e]</w:t>
        </w:r>
        <w:r w:rsidRPr="003E6FD5">
          <w:rPr>
            <w:szCs w:val="21"/>
          </w:rPr>
          <w:tab/>
        </w:r>
      </w:hyperlink>
      <w:r>
        <w:rPr>
          <w:szCs w:val="21"/>
        </w:rPr>
        <w:t>4</w:t>
      </w:r>
      <w:r w:rsidR="00276E82">
        <w:rPr>
          <w:rFonts w:hint="eastAsia"/>
          <w:szCs w:val="21"/>
        </w:rPr>
        <w:t>7</w:t>
      </w:r>
    </w:p>
    <w:p w:rsidR="006F64D3" w:rsidRPr="0057702A" w:rsidRDefault="006F64D3" w:rsidP="00043D36">
      <w:pPr>
        <w:pStyle w:val="3"/>
        <w:tabs>
          <w:tab w:val="right" w:leader="dot" w:pos="9060"/>
        </w:tabs>
        <w:ind w:leftChars="0" w:left="0"/>
        <w:rPr>
          <w:szCs w:val="21"/>
        </w:rPr>
      </w:pPr>
      <w:r w:rsidRPr="0057702A">
        <w:rPr>
          <w:szCs w:val="21"/>
        </w:rPr>
        <w:t xml:space="preserve">     </w:t>
      </w:r>
      <w:hyperlink w:anchor="_Toc264883465" w:history="1">
        <w:r w:rsidRPr="00D44C35">
          <w:rPr>
            <w:b/>
            <w:szCs w:val="21"/>
          </w:rPr>
          <w:t>INP</w:t>
        </w:r>
        <w:r w:rsidRPr="00D44C35">
          <w:rPr>
            <w:szCs w:val="21"/>
          </w:rPr>
          <w:t>ut</w:t>
        </w:r>
        <w:r w:rsidRPr="00D44C35">
          <w:rPr>
            <w:b/>
            <w:szCs w:val="21"/>
          </w:rPr>
          <w:t>:PROT</w:t>
        </w:r>
        <w:r w:rsidRPr="00D44C35">
          <w:rPr>
            <w:szCs w:val="21"/>
          </w:rPr>
          <w:t>ection</w:t>
        </w:r>
        <w:r w:rsidRPr="00D44C35">
          <w:rPr>
            <w:b/>
            <w:szCs w:val="21"/>
          </w:rPr>
          <w:t>:CLE</w:t>
        </w:r>
        <w:r w:rsidRPr="00D44C35">
          <w:rPr>
            <w:szCs w:val="21"/>
          </w:rPr>
          <w:t>ar</w:t>
        </w:r>
        <w:r w:rsidRPr="0057702A">
          <w:rPr>
            <w:szCs w:val="21"/>
          </w:rPr>
          <w:tab/>
        </w:r>
      </w:hyperlink>
      <w:r>
        <w:rPr>
          <w:szCs w:val="21"/>
        </w:rPr>
        <w:t>4</w:t>
      </w:r>
      <w:r w:rsidR="00276E82">
        <w:rPr>
          <w:rFonts w:hint="eastAsia"/>
          <w:szCs w:val="21"/>
        </w:rPr>
        <w:t>7</w:t>
      </w:r>
    </w:p>
    <w:p w:rsidR="006F64D3" w:rsidRDefault="00774D4E" w:rsidP="00043D36">
      <w:pPr>
        <w:pStyle w:val="3"/>
        <w:tabs>
          <w:tab w:val="right" w:leader="dot" w:pos="9060"/>
        </w:tabs>
        <w:ind w:leftChars="0" w:left="0"/>
        <w:rPr>
          <w:szCs w:val="21"/>
        </w:rPr>
      </w:pPr>
      <w:hyperlink w:anchor="_Toc264883468" w:history="1">
        <w:r w:rsidR="006F64D3" w:rsidRPr="0057702A">
          <w:rPr>
            <w:rStyle w:val="a5"/>
            <w:szCs w:val="21"/>
          </w:rPr>
          <w:t>3.3.</w:t>
        </w:r>
        <w:r w:rsidR="006F64D3">
          <w:rPr>
            <w:rStyle w:val="a5"/>
            <w:szCs w:val="21"/>
          </w:rPr>
          <w:t>9</w:t>
        </w:r>
        <w:r w:rsidR="006F64D3" w:rsidRPr="00CD3777">
          <w:rPr>
            <w:rStyle w:val="a5"/>
            <w:b/>
            <w:szCs w:val="21"/>
          </w:rPr>
          <w:t xml:space="preserve"> </w:t>
        </w:r>
        <w:r w:rsidR="006F64D3" w:rsidRPr="00CD3777">
          <w:rPr>
            <w:b/>
          </w:rPr>
          <w:t>MEASure</w:t>
        </w:r>
        <w:r w:rsidR="006F64D3" w:rsidRPr="0057702A">
          <w:rPr>
            <w:szCs w:val="21"/>
          </w:rPr>
          <w:tab/>
        </w:r>
        <w:r w:rsidR="006F64D3">
          <w:rPr>
            <w:szCs w:val="21"/>
          </w:rPr>
          <w:t>4</w:t>
        </w:r>
        <w:r w:rsidR="00276E82">
          <w:rPr>
            <w:rFonts w:hint="eastAsia"/>
            <w:szCs w:val="21"/>
          </w:rPr>
          <w:t>7</w:t>
        </w:r>
      </w:hyperlink>
    </w:p>
    <w:p w:rsidR="006F64D3" w:rsidRPr="0057702A" w:rsidRDefault="006F64D3" w:rsidP="00043D36">
      <w:pPr>
        <w:pStyle w:val="3"/>
        <w:tabs>
          <w:tab w:val="right" w:leader="dot" w:pos="9060"/>
        </w:tabs>
        <w:ind w:leftChars="0" w:left="0"/>
        <w:rPr>
          <w:szCs w:val="21"/>
        </w:rPr>
      </w:pPr>
      <w:r>
        <w:rPr>
          <w:szCs w:val="21"/>
        </w:rPr>
        <w:t xml:space="preserve">     </w:t>
      </w:r>
      <w:hyperlink w:anchor="_Toc264883465" w:history="1">
        <w:r w:rsidRPr="009C3ED5">
          <w:rPr>
            <w:b/>
          </w:rPr>
          <w:t>MEA</w:t>
        </w:r>
        <w:r w:rsidRPr="00CD3777">
          <w:rPr>
            <w:b/>
          </w:rPr>
          <w:t>S</w:t>
        </w:r>
        <w:r w:rsidRPr="00CD3777">
          <w:t>ure[</w:t>
        </w:r>
        <w:r w:rsidRPr="009C3ED5">
          <w:rPr>
            <w:b/>
          </w:rPr>
          <w:t>:SCAL</w:t>
        </w:r>
        <w:r w:rsidRPr="00CD3777">
          <w:t>ar]</w:t>
        </w:r>
        <w:r w:rsidRPr="009C3ED5">
          <w:rPr>
            <w:b/>
          </w:rPr>
          <w:t>:CURR</w:t>
        </w:r>
        <w:r w:rsidRPr="00CD3777">
          <w:t>ent[</w:t>
        </w:r>
        <w:r w:rsidRPr="009C3ED5">
          <w:rPr>
            <w:b/>
          </w:rPr>
          <w:t>:DC</w:t>
        </w:r>
        <w:r w:rsidRPr="00CD3777">
          <w:t>]?</w:t>
        </w:r>
        <w:r w:rsidRPr="0057702A">
          <w:rPr>
            <w:szCs w:val="21"/>
          </w:rPr>
          <w:tab/>
        </w:r>
      </w:hyperlink>
      <w:r>
        <w:rPr>
          <w:szCs w:val="21"/>
        </w:rPr>
        <w:t>4</w:t>
      </w:r>
      <w:r w:rsidR="00276E82">
        <w:rPr>
          <w:rFonts w:hint="eastAsia"/>
          <w:szCs w:val="21"/>
        </w:rPr>
        <w:t>8</w:t>
      </w:r>
    </w:p>
    <w:p w:rsidR="006F64D3" w:rsidRPr="0057702A" w:rsidRDefault="006F64D3" w:rsidP="00043D36">
      <w:pPr>
        <w:pStyle w:val="3"/>
        <w:tabs>
          <w:tab w:val="right" w:leader="dot" w:pos="9060"/>
        </w:tabs>
        <w:ind w:leftChars="0" w:left="0"/>
        <w:rPr>
          <w:szCs w:val="21"/>
        </w:rPr>
      </w:pPr>
      <w:r>
        <w:rPr>
          <w:szCs w:val="21"/>
        </w:rPr>
        <w:t xml:space="preserve">     </w:t>
      </w:r>
      <w:hyperlink w:anchor="_Toc264883465" w:history="1">
        <w:r w:rsidRPr="009C3ED5">
          <w:rPr>
            <w:b/>
          </w:rPr>
          <w:t>MEAS</w:t>
        </w:r>
        <w:r w:rsidRPr="00CD3777">
          <w:t>ure[</w:t>
        </w:r>
        <w:r w:rsidRPr="009C3ED5">
          <w:rPr>
            <w:b/>
          </w:rPr>
          <w:t>:SCAL</w:t>
        </w:r>
        <w:r w:rsidRPr="00CD3777">
          <w:t>ar]</w:t>
        </w:r>
        <w:r w:rsidRPr="009C3ED5">
          <w:rPr>
            <w:b/>
          </w:rPr>
          <w:t>:VOLT</w:t>
        </w:r>
        <w:r w:rsidRPr="00CD3777">
          <w:t>age[</w:t>
        </w:r>
        <w:r w:rsidRPr="009C3ED5">
          <w:rPr>
            <w:b/>
          </w:rPr>
          <w:t>:DC</w:t>
        </w:r>
        <w:r w:rsidRPr="00CD3777">
          <w:t>]?</w:t>
        </w:r>
        <w:r w:rsidRPr="0057702A">
          <w:rPr>
            <w:szCs w:val="21"/>
          </w:rPr>
          <w:tab/>
        </w:r>
      </w:hyperlink>
      <w:r>
        <w:rPr>
          <w:szCs w:val="21"/>
        </w:rPr>
        <w:t>4</w:t>
      </w:r>
      <w:r w:rsidR="00276E82">
        <w:rPr>
          <w:rFonts w:hint="eastAsia"/>
          <w:szCs w:val="21"/>
        </w:rPr>
        <w:t>8</w:t>
      </w:r>
    </w:p>
    <w:p w:rsidR="006F64D3" w:rsidRPr="0057702A" w:rsidRDefault="006F64D3" w:rsidP="00043D36">
      <w:pPr>
        <w:pStyle w:val="3"/>
        <w:tabs>
          <w:tab w:val="right" w:leader="dot" w:pos="9060"/>
        </w:tabs>
        <w:ind w:leftChars="0" w:left="0"/>
        <w:rPr>
          <w:szCs w:val="21"/>
        </w:rPr>
      </w:pPr>
      <w:r>
        <w:rPr>
          <w:szCs w:val="21"/>
        </w:rPr>
        <w:t xml:space="preserve">     </w:t>
      </w:r>
      <w:hyperlink w:anchor="_Toc264883465" w:history="1">
        <w:r w:rsidRPr="009C3ED5">
          <w:rPr>
            <w:b/>
          </w:rPr>
          <w:t>MEA</w:t>
        </w:r>
        <w:r w:rsidRPr="00CD3777">
          <w:t>Sure[</w:t>
        </w:r>
        <w:r w:rsidRPr="009C3ED5">
          <w:rPr>
            <w:b/>
          </w:rPr>
          <w:t>:SCAL</w:t>
        </w:r>
        <w:r w:rsidRPr="00CD3777">
          <w:t>ar]</w:t>
        </w:r>
        <w:r w:rsidRPr="009C3ED5">
          <w:rPr>
            <w:b/>
          </w:rPr>
          <w:t>:RES</w:t>
        </w:r>
        <w:r w:rsidRPr="00CD3777">
          <w:t>istance[</w:t>
        </w:r>
        <w:r w:rsidRPr="009C3ED5">
          <w:rPr>
            <w:b/>
          </w:rPr>
          <w:t>:DC</w:t>
        </w:r>
        <w:r w:rsidRPr="00CD3777">
          <w:t>]?</w:t>
        </w:r>
        <w:r w:rsidRPr="0057702A">
          <w:rPr>
            <w:szCs w:val="21"/>
          </w:rPr>
          <w:tab/>
        </w:r>
      </w:hyperlink>
      <w:r>
        <w:rPr>
          <w:szCs w:val="21"/>
        </w:rPr>
        <w:t>4</w:t>
      </w:r>
      <w:r w:rsidR="00276E82">
        <w:rPr>
          <w:rFonts w:hint="eastAsia"/>
          <w:szCs w:val="21"/>
        </w:rPr>
        <w:t>8</w:t>
      </w:r>
    </w:p>
    <w:p w:rsidR="006F64D3" w:rsidRPr="0057702A" w:rsidRDefault="006F64D3" w:rsidP="00043D36">
      <w:pPr>
        <w:pStyle w:val="3"/>
        <w:tabs>
          <w:tab w:val="right" w:leader="dot" w:pos="9060"/>
        </w:tabs>
        <w:ind w:leftChars="0" w:left="0"/>
        <w:rPr>
          <w:szCs w:val="21"/>
        </w:rPr>
      </w:pPr>
      <w:r>
        <w:rPr>
          <w:szCs w:val="21"/>
        </w:rPr>
        <w:t xml:space="preserve">     </w:t>
      </w:r>
      <w:hyperlink w:anchor="_Toc264883465" w:history="1">
        <w:r w:rsidRPr="009C3ED5">
          <w:rPr>
            <w:b/>
          </w:rPr>
          <w:t>MEAS</w:t>
        </w:r>
        <w:r w:rsidRPr="00CD3777">
          <w:t>ure[</w:t>
        </w:r>
        <w:r w:rsidRPr="009C3ED5">
          <w:rPr>
            <w:b/>
          </w:rPr>
          <w:t>:SCAL</w:t>
        </w:r>
        <w:r w:rsidRPr="00CD3777">
          <w:t>ar]</w:t>
        </w:r>
        <w:r w:rsidRPr="009C3ED5">
          <w:rPr>
            <w:b/>
          </w:rPr>
          <w:t>:POW</w:t>
        </w:r>
        <w:r w:rsidRPr="00CD3777">
          <w:t>er[</w:t>
        </w:r>
        <w:r w:rsidRPr="009C3ED5">
          <w:rPr>
            <w:b/>
          </w:rPr>
          <w:t>:DC</w:t>
        </w:r>
        <w:r w:rsidRPr="00CD3777">
          <w:t>]?</w:t>
        </w:r>
        <w:r w:rsidRPr="0057702A">
          <w:rPr>
            <w:szCs w:val="21"/>
          </w:rPr>
          <w:tab/>
        </w:r>
      </w:hyperlink>
      <w:r>
        <w:rPr>
          <w:szCs w:val="21"/>
        </w:rPr>
        <w:t>4</w:t>
      </w:r>
      <w:r w:rsidR="00276E82">
        <w:rPr>
          <w:rFonts w:hint="eastAsia"/>
          <w:szCs w:val="21"/>
        </w:rPr>
        <w:t>8</w:t>
      </w:r>
    </w:p>
    <w:p w:rsidR="006F64D3" w:rsidRPr="0057702A" w:rsidRDefault="00774D4E" w:rsidP="00043D36">
      <w:pPr>
        <w:pStyle w:val="3"/>
        <w:tabs>
          <w:tab w:val="right" w:leader="dot" w:pos="9060"/>
        </w:tabs>
        <w:ind w:leftChars="0" w:left="0"/>
        <w:rPr>
          <w:rStyle w:val="a5"/>
          <w:szCs w:val="21"/>
        </w:rPr>
      </w:pPr>
      <w:hyperlink w:anchor="_Toc264883465" w:history="1">
        <w:r w:rsidR="006F64D3" w:rsidRPr="0057702A">
          <w:rPr>
            <w:rStyle w:val="a5"/>
            <w:szCs w:val="21"/>
          </w:rPr>
          <w:t>3.3.</w:t>
        </w:r>
        <w:r w:rsidR="006F64D3">
          <w:rPr>
            <w:rStyle w:val="a5"/>
            <w:szCs w:val="21"/>
          </w:rPr>
          <w:t>10</w:t>
        </w:r>
        <w:r w:rsidR="006F64D3" w:rsidRPr="0057702A">
          <w:rPr>
            <w:rStyle w:val="a5"/>
            <w:szCs w:val="21"/>
          </w:rPr>
          <w:t xml:space="preserve"> </w:t>
        </w:r>
        <w:r w:rsidR="006F64D3" w:rsidRPr="005439E7">
          <w:rPr>
            <w:b/>
          </w:rPr>
          <w:t>Trigger</w:t>
        </w:r>
        <w:r w:rsidR="006F64D3">
          <w:rPr>
            <w:b/>
            <w:szCs w:val="21"/>
          </w:rPr>
          <w:t xml:space="preserve"> Subsystem</w:t>
        </w:r>
        <w:r w:rsidR="006F64D3" w:rsidRPr="0057702A">
          <w:rPr>
            <w:szCs w:val="21"/>
          </w:rPr>
          <w:tab/>
        </w:r>
      </w:hyperlink>
      <w:r w:rsidR="006F64D3">
        <w:rPr>
          <w:szCs w:val="21"/>
        </w:rPr>
        <w:t>4</w:t>
      </w:r>
      <w:r w:rsidR="00276E82">
        <w:rPr>
          <w:rFonts w:hint="eastAsia"/>
          <w:szCs w:val="21"/>
        </w:rPr>
        <w:t>9</w:t>
      </w:r>
    </w:p>
    <w:p w:rsidR="006F64D3" w:rsidRPr="005439E7" w:rsidRDefault="006F64D3" w:rsidP="00043D36">
      <w:pPr>
        <w:pStyle w:val="3"/>
        <w:tabs>
          <w:tab w:val="right" w:leader="dot" w:pos="9060"/>
        </w:tabs>
        <w:ind w:leftChars="0" w:left="0"/>
        <w:rPr>
          <w:rStyle w:val="a5"/>
          <w:szCs w:val="21"/>
        </w:rPr>
      </w:pPr>
      <w:r>
        <w:rPr>
          <w:szCs w:val="21"/>
        </w:rPr>
        <w:t xml:space="preserve">     </w:t>
      </w:r>
      <w:hyperlink w:anchor="_Toc264883465" w:history="1">
        <w:r w:rsidRPr="005439E7">
          <w:rPr>
            <w:b/>
          </w:rPr>
          <w:t>TRIG</w:t>
        </w:r>
        <w:r w:rsidRPr="00CD3777">
          <w:t>[</w:t>
        </w:r>
        <w:r w:rsidRPr="005439E7">
          <w:rPr>
            <w:b/>
          </w:rPr>
          <w:t>:IMM</w:t>
        </w:r>
        <w:r w:rsidRPr="00CD3777">
          <w:t>ediate]</w:t>
        </w:r>
        <w:r w:rsidRPr="005439E7">
          <w:rPr>
            <w:szCs w:val="21"/>
          </w:rPr>
          <w:tab/>
        </w:r>
      </w:hyperlink>
      <w:r w:rsidRPr="005439E7">
        <w:rPr>
          <w:szCs w:val="21"/>
        </w:rPr>
        <w:t>4</w:t>
      </w:r>
      <w:r w:rsidR="00276E82">
        <w:rPr>
          <w:rFonts w:hint="eastAsia"/>
          <w:szCs w:val="21"/>
        </w:rPr>
        <w:t>9</w:t>
      </w:r>
    </w:p>
    <w:p w:rsidR="006F64D3" w:rsidRPr="0057702A" w:rsidRDefault="006F64D3" w:rsidP="00043D36">
      <w:pPr>
        <w:pStyle w:val="3"/>
        <w:tabs>
          <w:tab w:val="right" w:leader="dot" w:pos="9060"/>
        </w:tabs>
        <w:ind w:leftChars="0" w:left="0"/>
        <w:rPr>
          <w:szCs w:val="21"/>
        </w:rPr>
      </w:pPr>
      <w:r>
        <w:rPr>
          <w:szCs w:val="21"/>
        </w:rPr>
        <w:t xml:space="preserve">     </w:t>
      </w:r>
      <w:hyperlink w:anchor="_Toc264883465" w:history="1">
        <w:r w:rsidRPr="00CD3777">
          <w:rPr>
            <w:b/>
          </w:rPr>
          <w:t>TRIG:SOUR</w:t>
        </w:r>
        <w:r w:rsidRPr="0057702A">
          <w:t>ce</w:t>
        </w:r>
        <w:r w:rsidRPr="0057702A">
          <w:rPr>
            <w:szCs w:val="21"/>
          </w:rPr>
          <w:tab/>
        </w:r>
      </w:hyperlink>
      <w:r w:rsidR="004620F6">
        <w:rPr>
          <w:rFonts w:hint="eastAsia"/>
          <w:szCs w:val="21"/>
        </w:rPr>
        <w:t>50</w:t>
      </w:r>
    </w:p>
    <w:p w:rsidR="006F64D3" w:rsidRPr="0057702A" w:rsidRDefault="006F64D3" w:rsidP="00043D36">
      <w:pPr>
        <w:pStyle w:val="3"/>
        <w:tabs>
          <w:tab w:val="right" w:leader="dot" w:pos="9060"/>
        </w:tabs>
        <w:ind w:leftChars="0" w:left="0"/>
        <w:rPr>
          <w:szCs w:val="21"/>
        </w:rPr>
      </w:pPr>
      <w:r>
        <w:rPr>
          <w:szCs w:val="21"/>
        </w:rPr>
        <w:t xml:space="preserve">     </w:t>
      </w:r>
      <w:hyperlink w:anchor="_Toc264883465" w:history="1">
        <w:r w:rsidRPr="00CD3777">
          <w:rPr>
            <w:b/>
          </w:rPr>
          <w:t>TRIG:FUNC</w:t>
        </w:r>
        <w:r w:rsidRPr="0057702A">
          <w:t>tion</w:t>
        </w:r>
        <w:r w:rsidRPr="0057702A">
          <w:rPr>
            <w:szCs w:val="21"/>
          </w:rPr>
          <w:tab/>
        </w:r>
      </w:hyperlink>
      <w:r w:rsidR="004620F6">
        <w:rPr>
          <w:rFonts w:hint="eastAsia"/>
          <w:szCs w:val="21"/>
        </w:rPr>
        <w:t>50</w:t>
      </w:r>
    </w:p>
    <w:p w:rsidR="006F64D3" w:rsidRPr="0057702A" w:rsidRDefault="006F64D3" w:rsidP="00043D36">
      <w:pPr>
        <w:pStyle w:val="3"/>
        <w:tabs>
          <w:tab w:val="right" w:leader="dot" w:pos="9060"/>
        </w:tabs>
        <w:ind w:leftChars="0" w:left="0"/>
        <w:rPr>
          <w:szCs w:val="21"/>
        </w:rPr>
      </w:pPr>
      <w:r>
        <w:rPr>
          <w:szCs w:val="21"/>
        </w:rPr>
        <w:lastRenderedPageBreak/>
        <w:t xml:space="preserve">     </w:t>
      </w:r>
      <w:hyperlink w:anchor="_Toc264883465" w:history="1">
        <w:r w:rsidRPr="00CD3777">
          <w:rPr>
            <w:b/>
          </w:rPr>
          <w:t>INIT</w:t>
        </w:r>
        <w:r w:rsidRPr="0057702A">
          <w:t>[</w:t>
        </w:r>
        <w:r w:rsidRPr="00CD3777">
          <w:rPr>
            <w:b/>
          </w:rPr>
          <w:t>:IMM</w:t>
        </w:r>
        <w:r w:rsidRPr="0057702A">
          <w:t>ediate]</w:t>
        </w:r>
        <w:r w:rsidRPr="0057702A">
          <w:rPr>
            <w:szCs w:val="21"/>
          </w:rPr>
          <w:tab/>
        </w:r>
      </w:hyperlink>
      <w:r w:rsidR="004620F6">
        <w:rPr>
          <w:rFonts w:hint="eastAsia"/>
          <w:szCs w:val="21"/>
        </w:rPr>
        <w:t>51</w:t>
      </w:r>
    </w:p>
    <w:p w:rsidR="006F64D3" w:rsidRPr="0057702A" w:rsidRDefault="006F64D3" w:rsidP="00043D36">
      <w:pPr>
        <w:pStyle w:val="3"/>
        <w:tabs>
          <w:tab w:val="right" w:leader="dot" w:pos="9060"/>
        </w:tabs>
        <w:ind w:leftChars="0" w:left="0"/>
        <w:rPr>
          <w:szCs w:val="21"/>
        </w:rPr>
      </w:pPr>
      <w:r>
        <w:rPr>
          <w:szCs w:val="21"/>
        </w:rPr>
        <w:t xml:space="preserve">     </w:t>
      </w:r>
      <w:hyperlink w:anchor="_Toc264883465" w:history="1">
        <w:r w:rsidRPr="00CD3777">
          <w:rPr>
            <w:b/>
          </w:rPr>
          <w:t>INIT:CONT</w:t>
        </w:r>
        <w:r w:rsidRPr="0057702A">
          <w:t>inuous</w:t>
        </w:r>
        <w:r w:rsidRPr="0057702A">
          <w:rPr>
            <w:szCs w:val="21"/>
          </w:rPr>
          <w:tab/>
        </w:r>
      </w:hyperlink>
      <w:r w:rsidR="004620F6">
        <w:rPr>
          <w:rFonts w:hint="eastAsia"/>
          <w:szCs w:val="21"/>
        </w:rPr>
        <w:t>51</w:t>
      </w:r>
    </w:p>
    <w:p w:rsidR="006F64D3" w:rsidRDefault="006F64D3" w:rsidP="00043D36">
      <w:pPr>
        <w:pStyle w:val="3"/>
        <w:tabs>
          <w:tab w:val="right" w:leader="dot" w:pos="9060"/>
        </w:tabs>
        <w:ind w:leftChars="0" w:left="0"/>
        <w:rPr>
          <w:szCs w:val="21"/>
        </w:rPr>
      </w:pPr>
      <w:r>
        <w:rPr>
          <w:szCs w:val="21"/>
        </w:rPr>
        <w:t xml:space="preserve">     </w:t>
      </w:r>
      <w:hyperlink w:anchor="_Toc264883465" w:history="1">
        <w:r>
          <w:rPr>
            <w:b/>
          </w:rPr>
          <w:t>TRIGger:DELay</w:t>
        </w:r>
        <w:r w:rsidRPr="0057702A">
          <w:rPr>
            <w:szCs w:val="21"/>
          </w:rPr>
          <w:tab/>
        </w:r>
      </w:hyperlink>
      <w:r w:rsidR="004620F6">
        <w:rPr>
          <w:rFonts w:hint="eastAsia"/>
          <w:szCs w:val="21"/>
        </w:rPr>
        <w:t>51</w:t>
      </w:r>
    </w:p>
    <w:p w:rsidR="006F64D3" w:rsidRPr="0057702A" w:rsidRDefault="00774D4E" w:rsidP="00043D36">
      <w:pPr>
        <w:pStyle w:val="3"/>
        <w:tabs>
          <w:tab w:val="right" w:leader="dot" w:pos="9060"/>
        </w:tabs>
        <w:ind w:leftChars="0" w:left="0"/>
        <w:rPr>
          <w:rStyle w:val="a5"/>
          <w:szCs w:val="21"/>
        </w:rPr>
      </w:pPr>
      <w:hyperlink w:anchor="_Toc264883465" w:history="1">
        <w:r w:rsidR="006F64D3" w:rsidRPr="0057702A">
          <w:rPr>
            <w:rStyle w:val="a5"/>
            <w:szCs w:val="21"/>
          </w:rPr>
          <w:t>3.3.</w:t>
        </w:r>
        <w:r w:rsidR="006F64D3">
          <w:rPr>
            <w:rStyle w:val="a5"/>
            <w:szCs w:val="21"/>
          </w:rPr>
          <w:t>11</w:t>
        </w:r>
        <w:r w:rsidR="006F64D3" w:rsidRPr="0057702A">
          <w:rPr>
            <w:rStyle w:val="a5"/>
            <w:szCs w:val="21"/>
          </w:rPr>
          <w:t xml:space="preserve"> </w:t>
        </w:r>
        <w:r w:rsidR="006F64D3" w:rsidRPr="004A4C50">
          <w:rPr>
            <w:b/>
          </w:rPr>
          <w:t>Status</w:t>
        </w:r>
        <w:r w:rsidR="006F64D3">
          <w:rPr>
            <w:b/>
            <w:szCs w:val="21"/>
          </w:rPr>
          <w:t xml:space="preserve"> Subsystem</w:t>
        </w:r>
        <w:r w:rsidR="006F64D3" w:rsidRPr="0057702A">
          <w:rPr>
            <w:szCs w:val="21"/>
          </w:rPr>
          <w:tab/>
        </w:r>
      </w:hyperlink>
      <w:r w:rsidR="004620F6">
        <w:rPr>
          <w:rFonts w:hint="eastAsia"/>
          <w:szCs w:val="21"/>
        </w:rPr>
        <w:t>52</w:t>
      </w:r>
    </w:p>
    <w:p w:rsidR="006F64D3" w:rsidRPr="0057702A" w:rsidRDefault="006F64D3" w:rsidP="00043D36">
      <w:pPr>
        <w:pStyle w:val="3"/>
        <w:tabs>
          <w:tab w:val="right" w:leader="dot" w:pos="9060"/>
        </w:tabs>
        <w:ind w:leftChars="0" w:left="0"/>
        <w:rPr>
          <w:rStyle w:val="a5"/>
          <w:szCs w:val="21"/>
        </w:rPr>
      </w:pPr>
      <w:r>
        <w:rPr>
          <w:szCs w:val="21"/>
        </w:rPr>
        <w:t xml:space="preserve">     </w:t>
      </w:r>
      <w:hyperlink w:anchor="_Toc264883465" w:history="1">
        <w:r w:rsidRPr="009C3ED5">
          <w:rPr>
            <w:b/>
          </w:rPr>
          <w:t>STAT</w:t>
        </w:r>
        <w:r w:rsidRPr="00CD3777">
          <w:t>us</w:t>
        </w:r>
        <w:r w:rsidRPr="009C3ED5">
          <w:rPr>
            <w:b/>
          </w:rPr>
          <w:t>:QUES</w:t>
        </w:r>
        <w:r w:rsidRPr="00CD3777">
          <w:t>tionable[</w:t>
        </w:r>
        <w:r w:rsidRPr="009C3ED5">
          <w:rPr>
            <w:b/>
          </w:rPr>
          <w:t>:EVEN</w:t>
        </w:r>
        <w:r w:rsidRPr="00CD3777">
          <w:t>t]?</w:t>
        </w:r>
        <w:r w:rsidRPr="0057702A">
          <w:rPr>
            <w:szCs w:val="21"/>
          </w:rPr>
          <w:tab/>
        </w:r>
      </w:hyperlink>
      <w:r w:rsidR="004620F6">
        <w:rPr>
          <w:rFonts w:hint="eastAsia"/>
          <w:szCs w:val="21"/>
        </w:rPr>
        <w:t>52</w:t>
      </w:r>
    </w:p>
    <w:p w:rsidR="006F64D3" w:rsidRPr="0057702A" w:rsidRDefault="006F64D3" w:rsidP="00043D36">
      <w:pPr>
        <w:pStyle w:val="3"/>
        <w:tabs>
          <w:tab w:val="right" w:leader="dot" w:pos="9060"/>
        </w:tabs>
        <w:ind w:leftChars="0" w:left="0"/>
        <w:rPr>
          <w:szCs w:val="21"/>
        </w:rPr>
      </w:pPr>
      <w:r>
        <w:rPr>
          <w:szCs w:val="21"/>
        </w:rPr>
        <w:t xml:space="preserve">     </w:t>
      </w:r>
      <w:hyperlink w:anchor="_Toc264883465" w:history="1">
        <w:r w:rsidRPr="009C3ED5">
          <w:rPr>
            <w:b/>
          </w:rPr>
          <w:t>STAT</w:t>
        </w:r>
        <w:r w:rsidRPr="00CD3777">
          <w:t>us</w:t>
        </w:r>
        <w:r w:rsidRPr="009C3ED5">
          <w:rPr>
            <w:b/>
          </w:rPr>
          <w:t>:QUES</w:t>
        </w:r>
        <w:r w:rsidRPr="00CD3777">
          <w:t>tionable</w:t>
        </w:r>
        <w:r w:rsidRPr="009C3ED5">
          <w:rPr>
            <w:b/>
          </w:rPr>
          <w:t>:ENAB</w:t>
        </w:r>
        <w:r w:rsidRPr="00CD3777">
          <w:t>le</w:t>
        </w:r>
        <w:r w:rsidRPr="0057702A">
          <w:rPr>
            <w:szCs w:val="21"/>
          </w:rPr>
          <w:tab/>
        </w:r>
      </w:hyperlink>
      <w:r w:rsidR="004620F6">
        <w:rPr>
          <w:rFonts w:hint="eastAsia"/>
          <w:szCs w:val="21"/>
        </w:rPr>
        <w:t>52</w:t>
      </w:r>
    </w:p>
    <w:p w:rsidR="006F64D3" w:rsidRPr="0057702A" w:rsidRDefault="006F64D3" w:rsidP="00043D36">
      <w:pPr>
        <w:pStyle w:val="3"/>
        <w:tabs>
          <w:tab w:val="right" w:leader="dot" w:pos="9060"/>
        </w:tabs>
        <w:ind w:leftChars="0" w:left="0"/>
        <w:rPr>
          <w:szCs w:val="21"/>
        </w:rPr>
      </w:pPr>
      <w:r>
        <w:rPr>
          <w:szCs w:val="21"/>
        </w:rPr>
        <w:t xml:space="preserve">     </w:t>
      </w:r>
      <w:hyperlink w:anchor="_Toc264883465" w:history="1">
        <w:r w:rsidRPr="009C3ED5">
          <w:rPr>
            <w:b/>
          </w:rPr>
          <w:t>STAT</w:t>
        </w:r>
        <w:r w:rsidRPr="00CD3777">
          <w:t>us</w:t>
        </w:r>
        <w:r w:rsidRPr="009C3ED5">
          <w:rPr>
            <w:b/>
          </w:rPr>
          <w:t>:QUES</w:t>
        </w:r>
        <w:r w:rsidRPr="00CD3777">
          <w:t>tionable</w:t>
        </w:r>
        <w:r w:rsidRPr="009C3ED5">
          <w:rPr>
            <w:b/>
          </w:rPr>
          <w:t>:ENAB</w:t>
        </w:r>
        <w:r w:rsidRPr="00CD3777">
          <w:t>le?</w:t>
        </w:r>
        <w:r w:rsidRPr="0057702A">
          <w:rPr>
            <w:szCs w:val="21"/>
          </w:rPr>
          <w:tab/>
        </w:r>
      </w:hyperlink>
      <w:r w:rsidR="004620F6">
        <w:rPr>
          <w:rFonts w:hint="eastAsia"/>
          <w:szCs w:val="21"/>
        </w:rPr>
        <w:t>52</w:t>
      </w:r>
    </w:p>
    <w:p w:rsidR="006F64D3" w:rsidRPr="0057702A" w:rsidRDefault="006F64D3" w:rsidP="00043D36">
      <w:pPr>
        <w:pStyle w:val="3"/>
        <w:tabs>
          <w:tab w:val="right" w:leader="dot" w:pos="9060"/>
        </w:tabs>
        <w:ind w:leftChars="0" w:left="0"/>
        <w:rPr>
          <w:szCs w:val="21"/>
        </w:rPr>
      </w:pPr>
      <w:r>
        <w:rPr>
          <w:szCs w:val="21"/>
        </w:rPr>
        <w:t xml:space="preserve">     </w:t>
      </w:r>
      <w:hyperlink w:anchor="_Toc264883465" w:history="1">
        <w:r w:rsidRPr="009C3ED5">
          <w:rPr>
            <w:b/>
          </w:rPr>
          <w:t>STAT</w:t>
        </w:r>
        <w:r w:rsidRPr="00CD3777">
          <w:t>us</w:t>
        </w:r>
        <w:r w:rsidRPr="009C3ED5">
          <w:rPr>
            <w:b/>
          </w:rPr>
          <w:t>:QUES</w:t>
        </w:r>
        <w:r w:rsidRPr="00CD3777">
          <w:t>tionable</w:t>
        </w:r>
        <w:r w:rsidRPr="009C3ED5">
          <w:rPr>
            <w:b/>
          </w:rPr>
          <w:t>:COND</w:t>
        </w:r>
        <w:r w:rsidRPr="00CD3777">
          <w:t>ition?</w:t>
        </w:r>
        <w:r w:rsidRPr="0057702A">
          <w:rPr>
            <w:szCs w:val="21"/>
          </w:rPr>
          <w:tab/>
        </w:r>
      </w:hyperlink>
      <w:r w:rsidR="004620F6">
        <w:rPr>
          <w:rFonts w:hint="eastAsia"/>
          <w:szCs w:val="21"/>
        </w:rPr>
        <w:t>53</w:t>
      </w:r>
    </w:p>
    <w:p w:rsidR="006F64D3" w:rsidRPr="0057702A" w:rsidRDefault="006F64D3" w:rsidP="00043D36">
      <w:pPr>
        <w:pStyle w:val="3"/>
        <w:tabs>
          <w:tab w:val="right" w:leader="dot" w:pos="9060"/>
        </w:tabs>
        <w:ind w:leftChars="0" w:left="0"/>
        <w:rPr>
          <w:szCs w:val="21"/>
        </w:rPr>
      </w:pPr>
      <w:r>
        <w:rPr>
          <w:szCs w:val="21"/>
        </w:rPr>
        <w:t xml:space="preserve">     </w:t>
      </w:r>
      <w:hyperlink w:anchor="_Toc264883465" w:history="1">
        <w:r w:rsidRPr="009C3ED5">
          <w:rPr>
            <w:b/>
          </w:rPr>
          <w:t>STAT</w:t>
        </w:r>
        <w:r w:rsidRPr="00CD3777">
          <w:t>us</w:t>
        </w:r>
        <w:r w:rsidRPr="009C3ED5">
          <w:rPr>
            <w:b/>
          </w:rPr>
          <w:t>:OPER</w:t>
        </w:r>
        <w:r w:rsidRPr="00CD3777">
          <w:t>ation[</w:t>
        </w:r>
        <w:r w:rsidRPr="009C3ED5">
          <w:rPr>
            <w:b/>
          </w:rPr>
          <w:t>:EVEN</w:t>
        </w:r>
        <w:r w:rsidRPr="00CD3777">
          <w:t>t]?</w:t>
        </w:r>
        <w:r w:rsidRPr="0057702A">
          <w:rPr>
            <w:szCs w:val="21"/>
          </w:rPr>
          <w:tab/>
        </w:r>
      </w:hyperlink>
      <w:r w:rsidR="004620F6">
        <w:rPr>
          <w:rFonts w:hint="eastAsia"/>
          <w:szCs w:val="21"/>
        </w:rPr>
        <w:t>53</w:t>
      </w:r>
    </w:p>
    <w:p w:rsidR="006F64D3" w:rsidRDefault="006F64D3" w:rsidP="00043D36">
      <w:pPr>
        <w:pStyle w:val="3"/>
        <w:tabs>
          <w:tab w:val="right" w:leader="dot" w:pos="9060"/>
        </w:tabs>
        <w:ind w:leftChars="0" w:left="0"/>
        <w:rPr>
          <w:szCs w:val="21"/>
        </w:rPr>
      </w:pPr>
      <w:r>
        <w:rPr>
          <w:szCs w:val="21"/>
        </w:rPr>
        <w:t xml:space="preserve">     </w:t>
      </w:r>
      <w:hyperlink w:anchor="_Toc264883465" w:history="1">
        <w:r w:rsidRPr="009C3ED5">
          <w:rPr>
            <w:b/>
          </w:rPr>
          <w:t>STAT</w:t>
        </w:r>
        <w:r w:rsidRPr="00CD3777">
          <w:t>us</w:t>
        </w:r>
        <w:r w:rsidRPr="009C3ED5">
          <w:rPr>
            <w:b/>
          </w:rPr>
          <w:t>:OPER</w:t>
        </w:r>
        <w:r w:rsidRPr="00CD3777">
          <w:t>ation</w:t>
        </w:r>
        <w:r w:rsidRPr="009C3ED5">
          <w:rPr>
            <w:b/>
          </w:rPr>
          <w:t>:ENAB</w:t>
        </w:r>
        <w:r w:rsidRPr="00CD3777">
          <w:t>le</w:t>
        </w:r>
        <w:r w:rsidRPr="0057702A">
          <w:rPr>
            <w:szCs w:val="21"/>
          </w:rPr>
          <w:tab/>
        </w:r>
      </w:hyperlink>
      <w:r w:rsidR="004620F6">
        <w:rPr>
          <w:rFonts w:hint="eastAsia"/>
          <w:szCs w:val="21"/>
        </w:rPr>
        <w:t>53</w:t>
      </w:r>
    </w:p>
    <w:p w:rsidR="006F64D3" w:rsidRPr="0057702A" w:rsidRDefault="006F64D3" w:rsidP="00043D36">
      <w:pPr>
        <w:pStyle w:val="3"/>
        <w:tabs>
          <w:tab w:val="right" w:leader="dot" w:pos="9060"/>
        </w:tabs>
        <w:ind w:leftChars="0" w:left="0"/>
        <w:rPr>
          <w:szCs w:val="21"/>
        </w:rPr>
      </w:pPr>
      <w:r>
        <w:rPr>
          <w:szCs w:val="21"/>
        </w:rPr>
        <w:t xml:space="preserve">     </w:t>
      </w:r>
      <w:hyperlink w:anchor="_Toc264883465" w:history="1">
        <w:r w:rsidRPr="009C3ED5">
          <w:rPr>
            <w:b/>
          </w:rPr>
          <w:t>STAT</w:t>
        </w:r>
        <w:r w:rsidRPr="00CD3777">
          <w:t>us</w:t>
        </w:r>
        <w:r w:rsidRPr="009C3ED5">
          <w:rPr>
            <w:b/>
          </w:rPr>
          <w:t>:OPER</w:t>
        </w:r>
        <w:r w:rsidRPr="00CD3777">
          <w:t>ation</w:t>
        </w:r>
        <w:r w:rsidRPr="009C3ED5">
          <w:rPr>
            <w:b/>
          </w:rPr>
          <w:t>:COND</w:t>
        </w:r>
        <w:r w:rsidRPr="00CD3777">
          <w:t>ition?</w:t>
        </w:r>
        <w:r w:rsidRPr="0057702A">
          <w:rPr>
            <w:szCs w:val="21"/>
          </w:rPr>
          <w:tab/>
        </w:r>
      </w:hyperlink>
      <w:r w:rsidR="004620F6">
        <w:rPr>
          <w:rFonts w:hint="eastAsia"/>
          <w:szCs w:val="21"/>
        </w:rPr>
        <w:t>53</w:t>
      </w:r>
    </w:p>
    <w:p w:rsidR="006F64D3" w:rsidRPr="0057702A" w:rsidRDefault="00774D4E" w:rsidP="00043D36">
      <w:pPr>
        <w:pStyle w:val="3"/>
        <w:tabs>
          <w:tab w:val="right" w:leader="dot" w:pos="9060"/>
        </w:tabs>
        <w:ind w:leftChars="0" w:left="0"/>
        <w:rPr>
          <w:rStyle w:val="a5"/>
          <w:szCs w:val="21"/>
        </w:rPr>
      </w:pPr>
      <w:hyperlink w:anchor="_Toc264883465" w:history="1">
        <w:r w:rsidR="006F64D3" w:rsidRPr="0057702A">
          <w:rPr>
            <w:rStyle w:val="a5"/>
            <w:szCs w:val="21"/>
          </w:rPr>
          <w:t>3.3.</w:t>
        </w:r>
        <w:r w:rsidR="006F64D3">
          <w:rPr>
            <w:rStyle w:val="a5"/>
            <w:szCs w:val="21"/>
          </w:rPr>
          <w:t>12</w:t>
        </w:r>
        <w:r w:rsidR="006F64D3" w:rsidRPr="0057702A">
          <w:rPr>
            <w:rStyle w:val="a5"/>
            <w:szCs w:val="21"/>
          </w:rPr>
          <w:t xml:space="preserve"> </w:t>
        </w:r>
        <w:r w:rsidR="006F64D3" w:rsidRPr="004A4C50">
          <w:rPr>
            <w:b/>
          </w:rPr>
          <w:t>System</w:t>
        </w:r>
        <w:r w:rsidR="006F64D3">
          <w:rPr>
            <w:b/>
            <w:szCs w:val="21"/>
          </w:rPr>
          <w:t xml:space="preserve"> Subsystem</w:t>
        </w:r>
        <w:r w:rsidR="006F64D3" w:rsidRPr="0057702A">
          <w:rPr>
            <w:szCs w:val="21"/>
          </w:rPr>
          <w:tab/>
        </w:r>
      </w:hyperlink>
      <w:r w:rsidR="004620F6">
        <w:rPr>
          <w:rFonts w:hint="eastAsia"/>
          <w:szCs w:val="21"/>
        </w:rPr>
        <w:t>54</w:t>
      </w:r>
    </w:p>
    <w:p w:rsidR="006F64D3" w:rsidRPr="0057702A" w:rsidRDefault="006F64D3" w:rsidP="00043D36">
      <w:pPr>
        <w:pStyle w:val="3"/>
        <w:tabs>
          <w:tab w:val="right" w:leader="dot" w:pos="9060"/>
        </w:tabs>
        <w:ind w:leftChars="0" w:left="0"/>
        <w:rPr>
          <w:rStyle w:val="a5"/>
          <w:szCs w:val="21"/>
        </w:rPr>
      </w:pPr>
      <w:r>
        <w:rPr>
          <w:szCs w:val="21"/>
        </w:rPr>
        <w:t xml:space="preserve">     </w:t>
      </w:r>
      <w:hyperlink w:anchor="_Toc264883465" w:history="1">
        <w:r w:rsidRPr="009C3ED5">
          <w:rPr>
            <w:b/>
          </w:rPr>
          <w:t>SYST</w:t>
        </w:r>
        <w:r w:rsidRPr="00CD3777">
          <w:t>em</w:t>
        </w:r>
        <w:r w:rsidRPr="009C3ED5">
          <w:rPr>
            <w:b/>
          </w:rPr>
          <w:t>:ERRor</w:t>
        </w:r>
        <w:r w:rsidRPr="00CD3777">
          <w:t>[</w:t>
        </w:r>
        <w:r w:rsidRPr="009C3ED5">
          <w:rPr>
            <w:b/>
          </w:rPr>
          <w:t>:NEXT</w:t>
        </w:r>
        <w:r w:rsidRPr="00CD3777">
          <w:t>]?</w:t>
        </w:r>
        <w:r w:rsidRPr="0057702A">
          <w:rPr>
            <w:szCs w:val="21"/>
          </w:rPr>
          <w:tab/>
        </w:r>
      </w:hyperlink>
      <w:r w:rsidR="004620F6">
        <w:rPr>
          <w:rFonts w:hint="eastAsia"/>
          <w:szCs w:val="21"/>
        </w:rPr>
        <w:t>54</w:t>
      </w:r>
    </w:p>
    <w:p w:rsidR="006F64D3" w:rsidRPr="0057702A" w:rsidRDefault="006F64D3" w:rsidP="00043D36">
      <w:pPr>
        <w:pStyle w:val="3"/>
        <w:tabs>
          <w:tab w:val="right" w:leader="dot" w:pos="9060"/>
        </w:tabs>
        <w:ind w:leftChars="0" w:left="0"/>
      </w:pPr>
      <w:r>
        <w:t xml:space="preserve">     </w:t>
      </w:r>
      <w:hyperlink w:anchor="_Toc264883465" w:history="1">
        <w:r w:rsidRPr="009C3ED5">
          <w:rPr>
            <w:b/>
          </w:rPr>
          <w:t>SYST</w:t>
        </w:r>
        <w:r w:rsidRPr="00CD3777">
          <w:t>em</w:t>
        </w:r>
        <w:r w:rsidRPr="009C3ED5">
          <w:rPr>
            <w:b/>
          </w:rPr>
          <w:t>:VERS</w:t>
        </w:r>
        <w:r w:rsidRPr="00CD3777">
          <w:t>ion?</w:t>
        </w:r>
        <w:r w:rsidRPr="0057702A">
          <w:tab/>
        </w:r>
      </w:hyperlink>
      <w:r w:rsidR="004620F6">
        <w:rPr>
          <w:rFonts w:hint="eastAsia"/>
        </w:rPr>
        <w:t>54</w:t>
      </w:r>
    </w:p>
    <w:p w:rsidR="006F64D3" w:rsidRPr="0057702A" w:rsidRDefault="006F64D3" w:rsidP="00043D36">
      <w:pPr>
        <w:pStyle w:val="3"/>
        <w:tabs>
          <w:tab w:val="right" w:leader="dot" w:pos="9060"/>
        </w:tabs>
        <w:ind w:leftChars="0" w:left="0"/>
      </w:pPr>
      <w:r>
        <w:t xml:space="preserve">     </w:t>
      </w:r>
      <w:hyperlink w:anchor="_Toc264883465" w:history="1">
        <w:r w:rsidRPr="009C3ED5">
          <w:rPr>
            <w:b/>
          </w:rPr>
          <w:t>SYST</w:t>
        </w:r>
        <w:r w:rsidRPr="00CD3777">
          <w:t>em</w:t>
        </w:r>
        <w:r w:rsidRPr="009C3ED5">
          <w:rPr>
            <w:b/>
          </w:rPr>
          <w:t>:LOC</w:t>
        </w:r>
        <w:r w:rsidRPr="00CD3777">
          <w:t>al</w:t>
        </w:r>
        <w:r w:rsidRPr="0057702A">
          <w:tab/>
        </w:r>
      </w:hyperlink>
      <w:r w:rsidR="004620F6">
        <w:rPr>
          <w:rFonts w:hint="eastAsia"/>
        </w:rPr>
        <w:t>54</w:t>
      </w:r>
    </w:p>
    <w:p w:rsidR="006F64D3" w:rsidRDefault="006F64D3" w:rsidP="00043D36">
      <w:pPr>
        <w:pStyle w:val="3"/>
        <w:tabs>
          <w:tab w:val="right" w:leader="dot" w:pos="9060"/>
        </w:tabs>
        <w:ind w:leftChars="0" w:left="0"/>
      </w:pPr>
      <w:r>
        <w:t xml:space="preserve">     </w:t>
      </w:r>
      <w:hyperlink w:anchor="_Toc264883465" w:history="1">
        <w:r w:rsidRPr="009C3ED5">
          <w:rPr>
            <w:b/>
          </w:rPr>
          <w:t>SYST</w:t>
        </w:r>
        <w:r w:rsidRPr="00CD3777">
          <w:t>em</w:t>
        </w:r>
        <w:r w:rsidRPr="009C3ED5">
          <w:rPr>
            <w:b/>
          </w:rPr>
          <w:t>:REM</w:t>
        </w:r>
        <w:r w:rsidRPr="00CD3777">
          <w:t>ote</w:t>
        </w:r>
        <w:r w:rsidRPr="0057702A">
          <w:tab/>
        </w:r>
      </w:hyperlink>
      <w:r w:rsidR="004620F6">
        <w:rPr>
          <w:rFonts w:hint="eastAsia"/>
        </w:rPr>
        <w:t>55</w:t>
      </w:r>
    </w:p>
    <w:p w:rsidR="006F64D3" w:rsidRPr="00997A22" w:rsidRDefault="006F64D3" w:rsidP="00997A22">
      <w:pPr>
        <w:pStyle w:val="3"/>
        <w:tabs>
          <w:tab w:val="right" w:leader="dot" w:pos="9060"/>
        </w:tabs>
        <w:ind w:leftChars="0" w:left="0"/>
      </w:pPr>
      <w:r>
        <w:t xml:space="preserve">     </w:t>
      </w:r>
      <w:hyperlink w:anchor="_Toc264883465" w:history="1">
        <w:r w:rsidRPr="009C3ED5">
          <w:rPr>
            <w:b/>
          </w:rPr>
          <w:t>SYST</w:t>
        </w:r>
        <w:r w:rsidRPr="00CD3777">
          <w:t>em</w:t>
        </w:r>
        <w:r w:rsidRPr="009C3ED5">
          <w:rPr>
            <w:b/>
          </w:rPr>
          <w:t>:REM</w:t>
        </w:r>
        <w:r w:rsidRPr="00CD3777">
          <w:t>ote</w:t>
        </w:r>
        <w:r w:rsidRPr="0057702A">
          <w:tab/>
        </w:r>
      </w:hyperlink>
      <w:r w:rsidR="004620F6">
        <w:rPr>
          <w:rFonts w:hint="eastAsia"/>
        </w:rPr>
        <w:t>55</w:t>
      </w:r>
    </w:p>
    <w:p w:rsidR="006F64D3" w:rsidRPr="00997A22" w:rsidRDefault="006F64D3" w:rsidP="00434348">
      <w:pPr>
        <w:pStyle w:val="3"/>
        <w:tabs>
          <w:tab w:val="right" w:leader="dot" w:pos="9060"/>
        </w:tabs>
        <w:ind w:leftChars="0" w:left="0"/>
      </w:pPr>
      <w:r>
        <w:t xml:space="preserve">     </w:t>
      </w:r>
      <w:hyperlink w:anchor="_Toc264883465" w:history="1">
        <w:r w:rsidRPr="004F0B40">
          <w:rPr>
            <w:b/>
            <w:szCs w:val="21"/>
          </w:rPr>
          <w:t>SYSTem:RWLock</w:t>
        </w:r>
        <w:r w:rsidRPr="0057702A">
          <w:tab/>
        </w:r>
      </w:hyperlink>
      <w:r w:rsidR="004620F6">
        <w:rPr>
          <w:rFonts w:hint="eastAsia"/>
        </w:rPr>
        <w:t>55</w:t>
      </w:r>
    </w:p>
    <w:p w:rsidR="006F64D3" w:rsidRPr="0057702A" w:rsidRDefault="00774D4E" w:rsidP="00043D36">
      <w:pPr>
        <w:pStyle w:val="1"/>
        <w:tabs>
          <w:tab w:val="right" w:leader="dot" w:pos="9060"/>
        </w:tabs>
      </w:pPr>
      <w:hyperlink w:anchor="_Toc264883472" w:history="1">
        <w:r w:rsidR="006F64D3">
          <w:t>Chapter IV Register Status Report</w:t>
        </w:r>
        <w:r w:rsidR="006F64D3" w:rsidRPr="0057702A">
          <w:tab/>
        </w:r>
        <w:r w:rsidR="004620F6">
          <w:rPr>
            <w:rFonts w:hint="eastAsia"/>
          </w:rPr>
          <w:t>56</w:t>
        </w:r>
      </w:hyperlink>
    </w:p>
    <w:p w:rsidR="006F64D3" w:rsidRPr="0057702A" w:rsidRDefault="006F64D3" w:rsidP="00043D36">
      <w:pPr>
        <w:pStyle w:val="3"/>
        <w:tabs>
          <w:tab w:val="right" w:leader="dot" w:pos="9060"/>
        </w:tabs>
        <w:ind w:leftChars="0" w:left="0"/>
        <w:rPr>
          <w:rStyle w:val="a5"/>
          <w:szCs w:val="21"/>
        </w:rPr>
      </w:pPr>
      <w:r>
        <w:rPr>
          <w:szCs w:val="21"/>
        </w:rPr>
        <w:t xml:space="preserve">    </w:t>
      </w:r>
      <w:hyperlink w:anchor="_Toc264883465" w:history="1">
        <w:r>
          <w:rPr>
            <w:rStyle w:val="a5"/>
            <w:szCs w:val="21"/>
          </w:rPr>
          <w:t>Common Register Model</w:t>
        </w:r>
        <w:r w:rsidRPr="0057702A">
          <w:rPr>
            <w:szCs w:val="21"/>
          </w:rPr>
          <w:tab/>
        </w:r>
      </w:hyperlink>
      <w:r>
        <w:rPr>
          <w:szCs w:val="21"/>
        </w:rPr>
        <w:t>5</w:t>
      </w:r>
      <w:r w:rsidR="004620F6">
        <w:rPr>
          <w:rFonts w:hint="eastAsia"/>
          <w:szCs w:val="21"/>
        </w:rPr>
        <w:t>9</w:t>
      </w:r>
    </w:p>
    <w:p w:rsidR="006F64D3" w:rsidRPr="0057702A" w:rsidRDefault="006F64D3" w:rsidP="00043D36">
      <w:pPr>
        <w:pStyle w:val="3"/>
        <w:tabs>
          <w:tab w:val="right" w:leader="dot" w:pos="9060"/>
        </w:tabs>
        <w:ind w:leftChars="0" w:left="0"/>
        <w:rPr>
          <w:rStyle w:val="a5"/>
          <w:szCs w:val="21"/>
        </w:rPr>
      </w:pPr>
      <w:r>
        <w:rPr>
          <w:szCs w:val="21"/>
        </w:rPr>
        <w:t xml:space="preserve">    </w:t>
      </w:r>
      <w:hyperlink w:anchor="_Toc264883465" w:history="1">
        <w:r>
          <w:rPr>
            <w:rStyle w:val="a5"/>
            <w:szCs w:val="21"/>
          </w:rPr>
          <w:t>Questionable Status Register</w:t>
        </w:r>
        <w:r w:rsidRPr="0057702A">
          <w:rPr>
            <w:szCs w:val="21"/>
          </w:rPr>
          <w:tab/>
        </w:r>
      </w:hyperlink>
      <w:r>
        <w:rPr>
          <w:szCs w:val="21"/>
        </w:rPr>
        <w:t>5</w:t>
      </w:r>
      <w:r w:rsidR="004620F6">
        <w:rPr>
          <w:rFonts w:hint="eastAsia"/>
          <w:szCs w:val="21"/>
        </w:rPr>
        <w:t>9</w:t>
      </w:r>
    </w:p>
    <w:p w:rsidR="006F64D3" w:rsidRPr="0057702A" w:rsidRDefault="006F64D3" w:rsidP="00043D36">
      <w:pPr>
        <w:pStyle w:val="3"/>
        <w:tabs>
          <w:tab w:val="right" w:leader="dot" w:pos="9060"/>
        </w:tabs>
        <w:ind w:leftChars="0" w:left="0"/>
        <w:rPr>
          <w:rStyle w:val="a5"/>
          <w:szCs w:val="21"/>
        </w:rPr>
      </w:pPr>
      <w:r>
        <w:rPr>
          <w:szCs w:val="21"/>
        </w:rPr>
        <w:t xml:space="preserve">    </w:t>
      </w:r>
      <w:hyperlink w:anchor="_Toc264883465" w:history="1">
        <w:r>
          <w:rPr>
            <w:rStyle w:val="a5"/>
            <w:szCs w:val="21"/>
          </w:rPr>
          <w:t>Output Queue</w:t>
        </w:r>
        <w:r w:rsidRPr="0057702A">
          <w:rPr>
            <w:szCs w:val="21"/>
          </w:rPr>
          <w:tab/>
        </w:r>
      </w:hyperlink>
      <w:r>
        <w:rPr>
          <w:szCs w:val="21"/>
        </w:rPr>
        <w:t>5</w:t>
      </w:r>
      <w:r w:rsidR="004620F6">
        <w:rPr>
          <w:rFonts w:hint="eastAsia"/>
          <w:szCs w:val="21"/>
        </w:rPr>
        <w:t>9</w:t>
      </w:r>
    </w:p>
    <w:p w:rsidR="006F64D3" w:rsidRPr="0057702A" w:rsidRDefault="006F64D3" w:rsidP="00043D36">
      <w:pPr>
        <w:pStyle w:val="3"/>
        <w:tabs>
          <w:tab w:val="right" w:leader="dot" w:pos="9060"/>
        </w:tabs>
        <w:ind w:leftChars="0" w:left="0"/>
        <w:rPr>
          <w:rStyle w:val="a5"/>
          <w:szCs w:val="21"/>
        </w:rPr>
      </w:pPr>
      <w:r>
        <w:rPr>
          <w:szCs w:val="21"/>
        </w:rPr>
        <w:t xml:space="preserve">    </w:t>
      </w:r>
      <w:hyperlink w:anchor="_Toc264883465" w:history="1">
        <w:r>
          <w:rPr>
            <w:szCs w:val="21"/>
          </w:rPr>
          <w:t>Standard Event Register</w:t>
        </w:r>
        <w:r w:rsidRPr="0057702A">
          <w:rPr>
            <w:szCs w:val="21"/>
          </w:rPr>
          <w:tab/>
        </w:r>
      </w:hyperlink>
      <w:r w:rsidR="004620F6">
        <w:rPr>
          <w:rFonts w:hint="eastAsia"/>
          <w:szCs w:val="21"/>
        </w:rPr>
        <w:t>59</w:t>
      </w:r>
    </w:p>
    <w:p w:rsidR="006F64D3" w:rsidRPr="0057702A" w:rsidRDefault="006F64D3" w:rsidP="00043D36">
      <w:pPr>
        <w:pStyle w:val="3"/>
        <w:tabs>
          <w:tab w:val="right" w:leader="dot" w:pos="9060"/>
        </w:tabs>
        <w:ind w:leftChars="0" w:left="0"/>
        <w:rPr>
          <w:szCs w:val="21"/>
        </w:rPr>
      </w:pPr>
      <w:r>
        <w:rPr>
          <w:szCs w:val="21"/>
        </w:rPr>
        <w:t xml:space="preserve">    </w:t>
      </w:r>
      <w:hyperlink w:anchor="_Toc264883465" w:history="1">
        <w:r>
          <w:rPr>
            <w:rStyle w:val="a5"/>
            <w:szCs w:val="21"/>
          </w:rPr>
          <w:t>Operation Status Register</w:t>
        </w:r>
        <w:r w:rsidRPr="0057702A">
          <w:rPr>
            <w:rStyle w:val="a5"/>
            <w:szCs w:val="21"/>
          </w:rPr>
          <w:t xml:space="preserve"> </w:t>
        </w:r>
        <w:r w:rsidRPr="0057702A">
          <w:rPr>
            <w:szCs w:val="21"/>
          </w:rPr>
          <w:tab/>
        </w:r>
      </w:hyperlink>
      <w:r w:rsidR="004620F6">
        <w:rPr>
          <w:rFonts w:hint="eastAsia"/>
          <w:szCs w:val="21"/>
        </w:rPr>
        <w:t>60</w:t>
      </w:r>
    </w:p>
    <w:p w:rsidR="006F64D3" w:rsidRPr="0057702A" w:rsidRDefault="006F64D3" w:rsidP="00043D36">
      <w:pPr>
        <w:pStyle w:val="3"/>
        <w:tabs>
          <w:tab w:val="right" w:leader="dot" w:pos="9060"/>
        </w:tabs>
        <w:ind w:leftChars="0" w:left="0"/>
        <w:rPr>
          <w:rStyle w:val="a5"/>
          <w:szCs w:val="21"/>
        </w:rPr>
      </w:pPr>
      <w:r>
        <w:rPr>
          <w:szCs w:val="21"/>
        </w:rPr>
        <w:t xml:space="preserve">    </w:t>
      </w:r>
      <w:hyperlink w:anchor="_Toc264883465" w:history="1">
        <w:r>
          <w:rPr>
            <w:rStyle w:val="a5"/>
            <w:szCs w:val="21"/>
          </w:rPr>
          <w:t>Status Byte Register</w:t>
        </w:r>
        <w:r w:rsidRPr="0057702A">
          <w:rPr>
            <w:szCs w:val="21"/>
          </w:rPr>
          <w:tab/>
        </w:r>
      </w:hyperlink>
      <w:r w:rsidR="004620F6">
        <w:rPr>
          <w:rFonts w:hint="eastAsia"/>
          <w:szCs w:val="21"/>
        </w:rPr>
        <w:t>60</w:t>
      </w:r>
    </w:p>
    <w:p w:rsidR="006F64D3" w:rsidRPr="0057702A" w:rsidRDefault="006F64D3" w:rsidP="00043D36">
      <w:pPr>
        <w:pStyle w:val="3"/>
        <w:tabs>
          <w:tab w:val="right" w:leader="dot" w:pos="9060"/>
        </w:tabs>
        <w:ind w:leftChars="0" w:left="0"/>
        <w:rPr>
          <w:rStyle w:val="a5"/>
          <w:szCs w:val="21"/>
        </w:rPr>
      </w:pPr>
      <w:r>
        <w:rPr>
          <w:szCs w:val="21"/>
        </w:rPr>
        <w:t xml:space="preserve">    </w:t>
      </w:r>
      <w:hyperlink w:anchor="_Toc264883465" w:history="1">
        <w:r>
          <w:rPr>
            <w:rStyle w:val="a5"/>
            <w:szCs w:val="21"/>
          </w:rPr>
          <w:t>Service Request Enable Register</w:t>
        </w:r>
        <w:r w:rsidRPr="0057702A">
          <w:rPr>
            <w:szCs w:val="21"/>
          </w:rPr>
          <w:tab/>
        </w:r>
      </w:hyperlink>
      <w:r w:rsidR="004620F6">
        <w:rPr>
          <w:rFonts w:hint="eastAsia"/>
          <w:szCs w:val="21"/>
        </w:rPr>
        <w:t>60</w:t>
      </w:r>
    </w:p>
    <w:p w:rsidR="006F64D3" w:rsidRPr="0057702A" w:rsidRDefault="00774D4E" w:rsidP="00043D36">
      <w:pPr>
        <w:pStyle w:val="1"/>
        <w:tabs>
          <w:tab w:val="right" w:leader="dot" w:pos="9060"/>
        </w:tabs>
      </w:pPr>
      <w:hyperlink w:anchor="_Toc264883473" w:history="1">
        <w:r w:rsidR="006F64D3">
          <w:t>Appendix Error Message</w:t>
        </w:r>
        <w:r w:rsidR="006F64D3" w:rsidRPr="0057702A">
          <w:tab/>
        </w:r>
        <w:r w:rsidR="004620F6">
          <w:rPr>
            <w:rFonts w:hint="eastAsia"/>
          </w:rPr>
          <w:t>61</w:t>
        </w:r>
      </w:hyperlink>
    </w:p>
    <w:p w:rsidR="006F64D3" w:rsidRPr="009C3ED5" w:rsidRDefault="00774D4E" w:rsidP="00043D36">
      <w:pPr>
        <w:spacing w:line="360" w:lineRule="auto"/>
        <w:jc w:val="center"/>
        <w:rPr>
          <w:szCs w:val="32"/>
        </w:rPr>
      </w:pPr>
      <w:r w:rsidRPr="0057702A">
        <w:rPr>
          <w:sz w:val="32"/>
          <w:szCs w:val="32"/>
        </w:rPr>
        <w:fldChar w:fldCharType="end"/>
      </w:r>
    </w:p>
    <w:p w:rsidR="006F64D3" w:rsidRPr="009C3ED5" w:rsidRDefault="006F64D3" w:rsidP="00043D36">
      <w:pPr>
        <w:spacing w:line="360" w:lineRule="auto"/>
        <w:jc w:val="center"/>
        <w:rPr>
          <w:szCs w:val="32"/>
        </w:rPr>
      </w:pPr>
    </w:p>
    <w:p w:rsidR="006F64D3" w:rsidRPr="009C3ED5" w:rsidRDefault="006F64D3" w:rsidP="00043D36">
      <w:pPr>
        <w:spacing w:line="360" w:lineRule="auto"/>
        <w:jc w:val="center"/>
        <w:rPr>
          <w:szCs w:val="32"/>
        </w:rPr>
      </w:pPr>
    </w:p>
    <w:p w:rsidR="006F64D3" w:rsidRPr="009C3ED5" w:rsidRDefault="006F64D3" w:rsidP="00043D36">
      <w:pPr>
        <w:spacing w:line="360" w:lineRule="auto"/>
        <w:jc w:val="center"/>
        <w:rPr>
          <w:szCs w:val="32"/>
        </w:rPr>
      </w:pPr>
    </w:p>
    <w:p w:rsidR="006F64D3" w:rsidRPr="009C3ED5" w:rsidRDefault="006F64D3" w:rsidP="00043D36">
      <w:pPr>
        <w:spacing w:line="360" w:lineRule="auto"/>
        <w:jc w:val="center"/>
        <w:rPr>
          <w:szCs w:val="32"/>
        </w:rPr>
      </w:pPr>
    </w:p>
    <w:p w:rsidR="006F64D3" w:rsidRDefault="006F64D3" w:rsidP="00043D36">
      <w:pPr>
        <w:spacing w:line="360" w:lineRule="auto"/>
        <w:jc w:val="center"/>
        <w:rPr>
          <w:szCs w:val="32"/>
        </w:rPr>
      </w:pPr>
    </w:p>
    <w:p w:rsidR="006971C6" w:rsidRDefault="006971C6" w:rsidP="00043D36">
      <w:pPr>
        <w:spacing w:line="360" w:lineRule="auto"/>
        <w:jc w:val="center"/>
        <w:rPr>
          <w:szCs w:val="32"/>
        </w:rPr>
      </w:pPr>
    </w:p>
    <w:p w:rsidR="003E31FD" w:rsidRDefault="003E31FD" w:rsidP="00043D36">
      <w:pPr>
        <w:spacing w:line="360" w:lineRule="auto"/>
        <w:jc w:val="center"/>
        <w:rPr>
          <w:szCs w:val="32"/>
        </w:rPr>
      </w:pPr>
    </w:p>
    <w:p w:rsidR="003E31FD" w:rsidRDefault="003E31FD" w:rsidP="00043D36">
      <w:pPr>
        <w:spacing w:line="360" w:lineRule="auto"/>
        <w:jc w:val="center"/>
        <w:rPr>
          <w:szCs w:val="32"/>
        </w:rPr>
      </w:pPr>
    </w:p>
    <w:p w:rsidR="0045138C" w:rsidRDefault="0045138C" w:rsidP="00043D36">
      <w:pPr>
        <w:spacing w:line="360" w:lineRule="auto"/>
        <w:jc w:val="center"/>
        <w:rPr>
          <w:szCs w:val="32"/>
        </w:rPr>
      </w:pPr>
    </w:p>
    <w:p w:rsidR="00B26789" w:rsidRDefault="00B26789" w:rsidP="00043D36">
      <w:pPr>
        <w:spacing w:line="360" w:lineRule="auto"/>
        <w:jc w:val="center"/>
        <w:rPr>
          <w:szCs w:val="32"/>
        </w:rPr>
        <w:sectPr w:rsidR="00B26789" w:rsidSect="00875B64">
          <w:headerReference w:type="default" r:id="rId9"/>
          <w:footerReference w:type="default" r:id="rId10"/>
          <w:headerReference w:type="first" r:id="rId11"/>
          <w:footerReference w:type="first" r:id="rId12"/>
          <w:pgSz w:w="11906" w:h="16838" w:code="9"/>
          <w:pgMar w:top="1440" w:right="707" w:bottom="1440" w:left="1418" w:header="851" w:footer="992" w:gutter="0"/>
          <w:cols w:space="720"/>
          <w:titlePg/>
          <w:docGrid w:type="lines" w:linePitch="312"/>
        </w:sectPr>
      </w:pPr>
    </w:p>
    <w:p w:rsidR="00B26789" w:rsidRDefault="00B26789" w:rsidP="00043D36">
      <w:pPr>
        <w:spacing w:line="360" w:lineRule="auto"/>
        <w:jc w:val="center"/>
        <w:rPr>
          <w:szCs w:val="32"/>
        </w:rPr>
        <w:sectPr w:rsidR="00B26789" w:rsidSect="00875B64">
          <w:pgSz w:w="11906" w:h="16838" w:code="9"/>
          <w:pgMar w:top="1440" w:right="707" w:bottom="1440" w:left="1418" w:header="851" w:footer="992" w:gutter="0"/>
          <w:cols w:space="720"/>
          <w:titlePg/>
          <w:docGrid w:type="lines" w:linePitch="312"/>
        </w:sectPr>
      </w:pPr>
    </w:p>
    <w:p w:rsidR="002C6AF9" w:rsidRPr="00253180" w:rsidRDefault="002C6AF9" w:rsidP="00D22DBC">
      <w:pPr>
        <w:jc w:val="center"/>
        <w:outlineLvl w:val="0"/>
        <w:rPr>
          <w:b/>
          <w:sz w:val="32"/>
          <w:szCs w:val="32"/>
        </w:rPr>
      </w:pPr>
      <w:bookmarkStart w:id="2" w:name="_Toc264883455"/>
      <w:r w:rsidRPr="00253180">
        <w:rPr>
          <w:b/>
          <w:sz w:val="32"/>
          <w:szCs w:val="32"/>
        </w:rPr>
        <w:lastRenderedPageBreak/>
        <w:t>Chapter I General Introduction</w:t>
      </w:r>
    </w:p>
    <w:p w:rsidR="002C6AF9" w:rsidRPr="00253180" w:rsidRDefault="002C6AF9" w:rsidP="002C6AF9">
      <w:pPr>
        <w:outlineLvl w:val="0"/>
        <w:rPr>
          <w:b/>
          <w:sz w:val="28"/>
          <w:szCs w:val="28"/>
        </w:rPr>
      </w:pPr>
      <w:r w:rsidRPr="00253180">
        <w:rPr>
          <w:b/>
          <w:sz w:val="28"/>
          <w:szCs w:val="28"/>
        </w:rPr>
        <w:t>Purpose</w:t>
      </w:r>
    </w:p>
    <w:p w:rsidR="002C6AF9" w:rsidRPr="00253180" w:rsidRDefault="002C6AF9" w:rsidP="002C6AF9">
      <w:pPr>
        <w:outlineLvl w:val="0"/>
        <w:rPr>
          <w:szCs w:val="21"/>
        </w:rPr>
      </w:pPr>
      <w:r w:rsidRPr="00253180">
        <w:rPr>
          <w:szCs w:val="21"/>
        </w:rPr>
        <w:t xml:space="preserve">The purpose of this manual is to help you remotely control </w:t>
      </w:r>
      <w:r w:rsidRPr="00253180">
        <w:rPr>
          <w:rFonts w:hint="eastAsia"/>
          <w:szCs w:val="21"/>
        </w:rPr>
        <w:t xml:space="preserve">your </w:t>
      </w:r>
      <w:r w:rsidRPr="00253180">
        <w:rPr>
          <w:szCs w:val="21"/>
        </w:rPr>
        <w:t xml:space="preserve">ARRAY 375XA series electronic load from a controller </w:t>
      </w:r>
      <w:r w:rsidRPr="00253180">
        <w:rPr>
          <w:rFonts w:hint="eastAsia"/>
          <w:szCs w:val="21"/>
        </w:rPr>
        <w:t>using</w:t>
      </w:r>
      <w:r w:rsidRPr="00253180">
        <w:rPr>
          <w:szCs w:val="21"/>
        </w:rPr>
        <w:t xml:space="preserve"> SCPI programming </w:t>
      </w:r>
      <w:r w:rsidRPr="00253180">
        <w:rPr>
          <w:rFonts w:hint="eastAsia"/>
          <w:szCs w:val="21"/>
        </w:rPr>
        <w:t xml:space="preserve">language with SCPI </w:t>
      </w:r>
      <w:r w:rsidRPr="00253180">
        <w:rPr>
          <w:szCs w:val="21"/>
        </w:rPr>
        <w:t>commands. Before the remote control operation, it is assumed you have completed the following preparations:</w:t>
      </w:r>
    </w:p>
    <w:p w:rsidR="002C6AF9" w:rsidRPr="00253180" w:rsidRDefault="002C6AF9" w:rsidP="002C6AF9">
      <w:pPr>
        <w:outlineLvl w:val="0"/>
        <w:rPr>
          <w:szCs w:val="21"/>
        </w:rPr>
      </w:pPr>
      <w:r w:rsidRPr="00253180">
        <w:rPr>
          <w:szCs w:val="21"/>
        </w:rPr>
        <w:t>1. The electronic load has been installed properly and is operated normally from the front panel;</w:t>
      </w:r>
    </w:p>
    <w:p w:rsidR="002C6AF9" w:rsidRPr="00253180" w:rsidRDefault="002C6AF9" w:rsidP="002C6AF9">
      <w:pPr>
        <w:outlineLvl w:val="0"/>
        <w:rPr>
          <w:szCs w:val="21"/>
        </w:rPr>
      </w:pPr>
      <w:r w:rsidRPr="00253180">
        <w:rPr>
          <w:szCs w:val="21"/>
        </w:rPr>
        <w:t>2. The controller has been connected to the USB, GPIB or the RS-232 interface of the electronic load and the related parameters for the interface have been set.</w:t>
      </w:r>
    </w:p>
    <w:p w:rsidR="002C6AF9" w:rsidRPr="0007220C" w:rsidRDefault="002C6AF9" w:rsidP="002C6AF9">
      <w:pPr>
        <w:outlineLvl w:val="0"/>
        <w:rPr>
          <w:b/>
          <w:szCs w:val="21"/>
        </w:rPr>
      </w:pPr>
      <w:r w:rsidRPr="00253180">
        <w:rPr>
          <w:b/>
          <w:szCs w:val="21"/>
        </w:rPr>
        <w:t xml:space="preserve">Notes: The interface parameters such as GPIB Address, Baud Rate and Data bit of RS-232 must be set from the front panel of the electronic load. Please refer to the </w:t>
      </w:r>
      <w:r w:rsidRPr="00253180">
        <w:rPr>
          <w:rFonts w:hint="eastAsia"/>
          <w:b/>
          <w:szCs w:val="21"/>
        </w:rPr>
        <w:t xml:space="preserve">375XA&amp;376XA </w:t>
      </w:r>
      <w:r w:rsidRPr="00253180">
        <w:rPr>
          <w:b/>
          <w:szCs w:val="21"/>
        </w:rPr>
        <w:t>User’s Manual for details.</w:t>
      </w:r>
    </w:p>
    <w:p w:rsidR="002C6AF9" w:rsidRPr="00253180" w:rsidRDefault="002C6AF9" w:rsidP="002C6AF9">
      <w:pPr>
        <w:outlineLvl w:val="0"/>
        <w:rPr>
          <w:b/>
          <w:sz w:val="28"/>
          <w:szCs w:val="28"/>
        </w:rPr>
      </w:pPr>
      <w:r w:rsidRPr="00253180">
        <w:rPr>
          <w:b/>
          <w:sz w:val="28"/>
          <w:szCs w:val="28"/>
        </w:rPr>
        <w:t>Supplied Documentation</w:t>
      </w:r>
    </w:p>
    <w:p w:rsidR="002C6AF9" w:rsidRPr="00970141" w:rsidRDefault="002C6AF9" w:rsidP="002C6AF9">
      <w:pPr>
        <w:outlineLvl w:val="0"/>
        <w:rPr>
          <w:b/>
          <w:szCs w:val="21"/>
        </w:rPr>
      </w:pPr>
      <w:r w:rsidRPr="00970141">
        <w:rPr>
          <w:szCs w:val="21"/>
        </w:rPr>
        <w:t>Every Array 375X</w:t>
      </w:r>
      <w:r w:rsidRPr="00970141">
        <w:rPr>
          <w:rFonts w:hint="eastAsia"/>
          <w:szCs w:val="21"/>
        </w:rPr>
        <w:t>&amp;376X</w:t>
      </w:r>
      <w:r w:rsidRPr="00970141">
        <w:rPr>
          <w:szCs w:val="21"/>
        </w:rPr>
        <w:t xml:space="preserve"> series electronic load comes with the following electronic </w:t>
      </w:r>
      <w:r w:rsidRPr="00970141">
        <w:rPr>
          <w:rFonts w:hint="eastAsia"/>
          <w:szCs w:val="21"/>
        </w:rPr>
        <w:t xml:space="preserve">load </w:t>
      </w:r>
      <w:r w:rsidRPr="00970141">
        <w:rPr>
          <w:szCs w:val="21"/>
        </w:rPr>
        <w:t>documentations:</w:t>
      </w:r>
    </w:p>
    <w:p w:rsidR="002C6AF9" w:rsidRPr="00970141" w:rsidRDefault="002C6AF9" w:rsidP="002C6AF9">
      <w:pPr>
        <w:ind w:left="105" w:hangingChars="50" w:hanging="105"/>
        <w:outlineLvl w:val="0"/>
        <w:rPr>
          <w:szCs w:val="21"/>
        </w:rPr>
      </w:pPr>
      <w:r w:rsidRPr="00970141">
        <w:rPr>
          <w:rFonts w:ascii="Symbol" w:hAnsi="Symbol" w:cs="Symbol"/>
          <w:kern w:val="0"/>
          <w:szCs w:val="21"/>
        </w:rPr>
        <w:t></w:t>
      </w:r>
      <w:r w:rsidRPr="00970141">
        <w:rPr>
          <w:rFonts w:ascii="Symbol" w:hAnsi="Symbol" w:cs="Symbol"/>
          <w:kern w:val="0"/>
          <w:szCs w:val="21"/>
        </w:rPr>
        <w:t></w:t>
      </w:r>
      <w:r w:rsidRPr="00970141">
        <w:rPr>
          <w:rFonts w:ascii="Symbol" w:hAnsi="Symbol" w:cs="Symbol"/>
          <w:kern w:val="0"/>
          <w:szCs w:val="21"/>
        </w:rPr>
        <w:t></w:t>
      </w:r>
      <w:r w:rsidRPr="00970141">
        <w:rPr>
          <w:b/>
          <w:szCs w:val="21"/>
        </w:rPr>
        <w:t xml:space="preserve"> User’s Manual</w:t>
      </w:r>
      <w:r w:rsidRPr="00970141">
        <w:rPr>
          <w:rFonts w:hint="eastAsia"/>
          <w:b/>
          <w:szCs w:val="21"/>
        </w:rPr>
        <w:t xml:space="preserve"> </w:t>
      </w:r>
      <w:r w:rsidRPr="00970141">
        <w:rPr>
          <w:rFonts w:hint="eastAsia"/>
          <w:szCs w:val="21"/>
        </w:rPr>
        <w:t xml:space="preserve"> It instructs how to install and handle basic operations, including the local operation </w:t>
      </w:r>
      <w:r w:rsidRPr="00970141">
        <w:rPr>
          <w:szCs w:val="21"/>
        </w:rPr>
        <w:t>from the</w:t>
      </w:r>
      <w:r w:rsidRPr="00970141">
        <w:rPr>
          <w:rFonts w:hint="eastAsia"/>
          <w:szCs w:val="21"/>
        </w:rPr>
        <w:t xml:space="preserve"> front panel. Be sure to read it first.</w:t>
      </w:r>
      <w:r w:rsidRPr="00970141">
        <w:rPr>
          <w:szCs w:val="21"/>
        </w:rPr>
        <w:t xml:space="preserve"> </w:t>
      </w:r>
    </w:p>
    <w:p w:rsidR="002C6AF9" w:rsidRPr="00970141" w:rsidRDefault="002C6AF9" w:rsidP="002C6AF9">
      <w:pPr>
        <w:outlineLvl w:val="0"/>
        <w:rPr>
          <w:szCs w:val="21"/>
        </w:rPr>
      </w:pPr>
      <w:r w:rsidRPr="00970141">
        <w:rPr>
          <w:rFonts w:ascii="Symbol" w:hAnsi="Symbol" w:cs="Symbol"/>
          <w:kern w:val="0"/>
          <w:szCs w:val="21"/>
        </w:rPr>
        <w:t></w:t>
      </w:r>
      <w:r w:rsidRPr="00970141">
        <w:rPr>
          <w:rFonts w:ascii="Symbol" w:hAnsi="Symbol" w:cs="Symbol"/>
          <w:kern w:val="0"/>
          <w:szCs w:val="21"/>
        </w:rPr>
        <w:t></w:t>
      </w:r>
      <w:r w:rsidRPr="00970141">
        <w:rPr>
          <w:rFonts w:ascii="Symbol" w:hAnsi="Symbol" w:cs="Symbol"/>
          <w:b/>
          <w:kern w:val="0"/>
          <w:szCs w:val="21"/>
        </w:rPr>
        <w:t></w:t>
      </w:r>
      <w:r w:rsidRPr="00970141">
        <w:rPr>
          <w:b/>
          <w:szCs w:val="21"/>
        </w:rPr>
        <w:t>SCPI Programming Manual</w:t>
      </w:r>
      <w:r w:rsidRPr="00970141">
        <w:rPr>
          <w:szCs w:val="21"/>
        </w:rPr>
        <w:tab/>
      </w:r>
      <w:r w:rsidRPr="00970141">
        <w:rPr>
          <w:rFonts w:hint="eastAsia"/>
          <w:szCs w:val="21"/>
        </w:rPr>
        <w:t>It explains how to use SCPI commands to remotely control Array 375XA series electronic load from a controller using SCPI programming language.</w:t>
      </w:r>
    </w:p>
    <w:p w:rsidR="002C6AF9" w:rsidRPr="00253180" w:rsidRDefault="002C6AF9" w:rsidP="002C6AF9">
      <w:pPr>
        <w:outlineLvl w:val="0"/>
        <w:rPr>
          <w:b/>
          <w:sz w:val="28"/>
          <w:szCs w:val="28"/>
        </w:rPr>
      </w:pPr>
      <w:r w:rsidRPr="00253180">
        <w:rPr>
          <w:b/>
          <w:sz w:val="28"/>
          <w:szCs w:val="28"/>
        </w:rPr>
        <w:t>Reference Documentation</w:t>
      </w:r>
    </w:p>
    <w:p w:rsidR="002C6AF9" w:rsidRPr="00970141" w:rsidRDefault="002C6AF9" w:rsidP="002C6AF9">
      <w:pPr>
        <w:outlineLvl w:val="0"/>
        <w:rPr>
          <w:szCs w:val="21"/>
        </w:rPr>
      </w:pPr>
      <w:r w:rsidRPr="00970141">
        <w:rPr>
          <w:rFonts w:hint="eastAsia"/>
          <w:szCs w:val="21"/>
        </w:rPr>
        <w:t>The following documents facilitate you to get a better understanding of GPIB interface and SCPI programming:</w:t>
      </w:r>
    </w:p>
    <w:p w:rsidR="002C6AF9" w:rsidRPr="00970141" w:rsidRDefault="002C6AF9" w:rsidP="002C6AF9">
      <w:pPr>
        <w:outlineLvl w:val="0"/>
        <w:rPr>
          <w:rFonts w:ascii="Arial" w:hAnsi="Arial" w:cs="Arial"/>
          <w:i/>
          <w:iCs/>
          <w:kern w:val="0"/>
          <w:szCs w:val="21"/>
        </w:rPr>
      </w:pPr>
      <w:r w:rsidRPr="00970141">
        <w:rPr>
          <w:rFonts w:ascii="Symbol" w:hAnsi="Symbol" w:cs="Symbol"/>
          <w:kern w:val="0"/>
          <w:szCs w:val="21"/>
        </w:rPr>
        <w:t></w:t>
      </w:r>
      <w:r w:rsidRPr="00970141">
        <w:rPr>
          <w:rFonts w:ascii="Symbol" w:hAnsi="Symbol" w:cs="Symbol"/>
          <w:kern w:val="0"/>
          <w:szCs w:val="21"/>
        </w:rPr>
        <w:t></w:t>
      </w:r>
      <w:r w:rsidRPr="00970141">
        <w:rPr>
          <w:rFonts w:ascii="Symbol" w:hAnsi="Symbol" w:cs="Symbol"/>
          <w:kern w:val="0"/>
          <w:szCs w:val="21"/>
        </w:rPr>
        <w:t></w:t>
      </w:r>
      <w:r w:rsidRPr="00970141">
        <w:rPr>
          <w:rFonts w:ascii="Arial" w:hAnsi="Arial" w:cs="Arial"/>
          <w:i/>
          <w:iCs/>
          <w:kern w:val="0"/>
          <w:szCs w:val="21"/>
        </w:rPr>
        <w:t>ANSI/IEEE Std. 488.1-1987 IEEE Standard Digital Interface for Programmable Instrumentation</w:t>
      </w:r>
      <w:r w:rsidRPr="00970141">
        <w:rPr>
          <w:rFonts w:ascii="Arial" w:hAnsi="Arial" w:cs="Arial"/>
          <w:i/>
          <w:kern w:val="0"/>
          <w:szCs w:val="21"/>
        </w:rPr>
        <w:t>.</w:t>
      </w:r>
    </w:p>
    <w:p w:rsidR="002C6AF9" w:rsidRPr="0007220C" w:rsidRDefault="002C6AF9" w:rsidP="002C6AF9">
      <w:pPr>
        <w:autoSpaceDE w:val="0"/>
        <w:autoSpaceDN w:val="0"/>
        <w:adjustRightInd w:val="0"/>
        <w:jc w:val="left"/>
        <w:rPr>
          <w:rFonts w:ascii="Arial" w:hAnsi="Arial" w:cs="Arial"/>
          <w:bCs/>
          <w:i/>
          <w:kern w:val="0"/>
          <w:szCs w:val="21"/>
        </w:rPr>
      </w:pPr>
      <w:r w:rsidRPr="00970141">
        <w:rPr>
          <w:rFonts w:ascii="Symbol" w:hAnsi="Symbol" w:cs="Symbol"/>
          <w:kern w:val="0"/>
          <w:szCs w:val="21"/>
        </w:rPr>
        <w:t></w:t>
      </w:r>
      <w:r w:rsidRPr="00970141">
        <w:rPr>
          <w:rFonts w:ascii="Symbol" w:hAnsi="Symbol" w:cs="Symbol"/>
          <w:kern w:val="0"/>
          <w:szCs w:val="21"/>
        </w:rPr>
        <w:t></w:t>
      </w:r>
      <w:r w:rsidRPr="00970141">
        <w:rPr>
          <w:rFonts w:ascii="Symbol" w:hAnsi="Symbol" w:cs="Symbol"/>
          <w:kern w:val="0"/>
          <w:szCs w:val="21"/>
        </w:rPr>
        <w:t></w:t>
      </w:r>
      <w:r w:rsidRPr="00970141">
        <w:rPr>
          <w:rFonts w:ascii="Arial" w:hAnsi="Arial" w:cs="Arial"/>
          <w:bCs/>
          <w:i/>
          <w:kern w:val="0"/>
          <w:szCs w:val="21"/>
        </w:rPr>
        <w:t>Standard Commands for Programmable Instruments VERSION 1999.0.</w:t>
      </w:r>
    </w:p>
    <w:p w:rsidR="002C6AF9" w:rsidRPr="00253180" w:rsidRDefault="002C6AF9" w:rsidP="002C6AF9">
      <w:pPr>
        <w:autoSpaceDE w:val="0"/>
        <w:autoSpaceDN w:val="0"/>
        <w:adjustRightInd w:val="0"/>
        <w:jc w:val="left"/>
        <w:rPr>
          <w:rFonts w:ascii="Arial" w:hAnsi="Arial" w:cs="Arial"/>
          <w:b/>
          <w:bCs/>
          <w:kern w:val="0"/>
          <w:sz w:val="28"/>
          <w:szCs w:val="28"/>
        </w:rPr>
      </w:pPr>
      <w:r w:rsidRPr="00253180">
        <w:rPr>
          <w:rFonts w:ascii="Arial" w:hAnsi="Arial" w:cs="Arial"/>
          <w:b/>
          <w:bCs/>
          <w:kern w:val="0"/>
          <w:sz w:val="28"/>
          <w:szCs w:val="28"/>
        </w:rPr>
        <w:t>About this Manual</w:t>
      </w:r>
    </w:p>
    <w:p w:rsidR="002C6AF9" w:rsidRPr="006F677C" w:rsidRDefault="002C6AF9" w:rsidP="002C6AF9">
      <w:pPr>
        <w:autoSpaceDE w:val="0"/>
        <w:autoSpaceDN w:val="0"/>
        <w:adjustRightInd w:val="0"/>
        <w:jc w:val="left"/>
        <w:rPr>
          <w:bCs/>
          <w:kern w:val="0"/>
          <w:szCs w:val="21"/>
        </w:rPr>
      </w:pPr>
      <w:r w:rsidRPr="006F677C">
        <w:rPr>
          <w:bCs/>
          <w:kern w:val="0"/>
          <w:szCs w:val="21"/>
        </w:rPr>
        <w:t xml:space="preserve">This manual contains the information </w:t>
      </w:r>
      <w:r>
        <w:rPr>
          <w:bCs/>
          <w:kern w:val="0"/>
          <w:szCs w:val="21"/>
        </w:rPr>
        <w:t>concerns programming Array 375X</w:t>
      </w:r>
      <w:r>
        <w:rPr>
          <w:rFonts w:hint="eastAsia"/>
          <w:bCs/>
          <w:kern w:val="0"/>
          <w:szCs w:val="21"/>
        </w:rPr>
        <w:t>&amp;376X</w:t>
      </w:r>
      <w:r w:rsidRPr="006F677C">
        <w:rPr>
          <w:bCs/>
          <w:kern w:val="0"/>
          <w:szCs w:val="21"/>
        </w:rPr>
        <w:t xml:space="preserve"> series electronic load.</w:t>
      </w:r>
    </w:p>
    <w:p w:rsidR="002C6AF9" w:rsidRPr="006F677C" w:rsidRDefault="002C6AF9" w:rsidP="002C6AF9">
      <w:pPr>
        <w:autoSpaceDE w:val="0"/>
        <w:autoSpaceDN w:val="0"/>
        <w:adjustRightInd w:val="0"/>
        <w:jc w:val="left"/>
        <w:rPr>
          <w:bCs/>
          <w:kern w:val="0"/>
          <w:szCs w:val="21"/>
        </w:rPr>
      </w:pPr>
      <w:r w:rsidRPr="006F677C">
        <w:rPr>
          <w:bCs/>
          <w:kern w:val="0"/>
          <w:szCs w:val="21"/>
        </w:rPr>
        <w:t xml:space="preserve">Chapter I </w:t>
      </w:r>
      <w:r>
        <w:rPr>
          <w:rFonts w:hint="eastAsia"/>
          <w:bCs/>
          <w:kern w:val="0"/>
          <w:szCs w:val="21"/>
        </w:rPr>
        <w:t xml:space="preserve"> </w:t>
      </w:r>
      <w:r w:rsidRPr="006F677C">
        <w:rPr>
          <w:bCs/>
          <w:kern w:val="0"/>
          <w:szCs w:val="21"/>
        </w:rPr>
        <w:t xml:space="preserve"> </w:t>
      </w:r>
      <w:r>
        <w:rPr>
          <w:rFonts w:hint="eastAsia"/>
          <w:bCs/>
          <w:kern w:val="0"/>
          <w:szCs w:val="21"/>
        </w:rPr>
        <w:t xml:space="preserve"> </w:t>
      </w:r>
      <w:r w:rsidRPr="006F677C">
        <w:rPr>
          <w:bCs/>
          <w:kern w:val="0"/>
          <w:szCs w:val="21"/>
        </w:rPr>
        <w:t xml:space="preserve"> Introduction to this manual</w:t>
      </w:r>
    </w:p>
    <w:p w:rsidR="002C6AF9" w:rsidRPr="006F677C" w:rsidRDefault="002C6AF9" w:rsidP="002C6AF9">
      <w:pPr>
        <w:autoSpaceDE w:val="0"/>
        <w:autoSpaceDN w:val="0"/>
        <w:adjustRightInd w:val="0"/>
        <w:jc w:val="left"/>
        <w:rPr>
          <w:bCs/>
          <w:kern w:val="0"/>
          <w:szCs w:val="21"/>
        </w:rPr>
      </w:pPr>
      <w:r w:rsidRPr="006F677C">
        <w:rPr>
          <w:bCs/>
          <w:kern w:val="0"/>
          <w:szCs w:val="21"/>
        </w:rPr>
        <w:t xml:space="preserve">Chapter II </w:t>
      </w:r>
      <w:r>
        <w:rPr>
          <w:rFonts w:hint="eastAsia"/>
          <w:bCs/>
          <w:kern w:val="0"/>
          <w:szCs w:val="21"/>
        </w:rPr>
        <w:t xml:space="preserve">  </w:t>
      </w:r>
      <w:r w:rsidRPr="006F677C">
        <w:rPr>
          <w:bCs/>
          <w:kern w:val="0"/>
          <w:szCs w:val="21"/>
        </w:rPr>
        <w:t xml:space="preserve"> The basics about the message structure, syntax and the data format for SCPI commands </w:t>
      </w:r>
    </w:p>
    <w:p w:rsidR="002C6AF9" w:rsidRPr="006F677C" w:rsidRDefault="002C6AF9" w:rsidP="002C6AF9">
      <w:pPr>
        <w:autoSpaceDE w:val="0"/>
        <w:autoSpaceDN w:val="0"/>
        <w:adjustRightInd w:val="0"/>
        <w:jc w:val="left"/>
        <w:rPr>
          <w:bCs/>
          <w:kern w:val="0"/>
          <w:szCs w:val="21"/>
        </w:rPr>
      </w:pPr>
      <w:r>
        <w:rPr>
          <w:rFonts w:hAnsi="Arial" w:hint="eastAsia"/>
          <w:bCs/>
          <w:kern w:val="0"/>
          <w:szCs w:val="21"/>
        </w:rPr>
        <w:t>Chapter III    Language dictionary</w:t>
      </w:r>
    </w:p>
    <w:p w:rsidR="002C6AF9" w:rsidRPr="006F677C" w:rsidRDefault="002C6AF9" w:rsidP="002C6AF9">
      <w:pPr>
        <w:autoSpaceDE w:val="0"/>
        <w:autoSpaceDN w:val="0"/>
        <w:adjustRightInd w:val="0"/>
        <w:jc w:val="left"/>
        <w:rPr>
          <w:bCs/>
          <w:kern w:val="0"/>
          <w:szCs w:val="21"/>
        </w:rPr>
      </w:pPr>
      <w:r>
        <w:rPr>
          <w:rFonts w:hAnsi="Arial" w:hint="eastAsia"/>
          <w:bCs/>
          <w:kern w:val="0"/>
          <w:szCs w:val="21"/>
        </w:rPr>
        <w:t>Chapter IV    Status reporting</w:t>
      </w:r>
    </w:p>
    <w:p w:rsidR="002C6AF9" w:rsidRPr="0007220C" w:rsidRDefault="002C6AF9" w:rsidP="002C6AF9">
      <w:pPr>
        <w:autoSpaceDE w:val="0"/>
        <w:autoSpaceDN w:val="0"/>
        <w:adjustRightInd w:val="0"/>
        <w:jc w:val="left"/>
        <w:rPr>
          <w:rFonts w:ascii="Arial" w:hAnsi="Arial" w:cs="Arial"/>
          <w:bCs/>
          <w:kern w:val="0"/>
          <w:szCs w:val="21"/>
        </w:rPr>
      </w:pPr>
      <w:r>
        <w:rPr>
          <w:rFonts w:hAnsi="Arial" w:hint="eastAsia"/>
          <w:bCs/>
          <w:kern w:val="0"/>
          <w:szCs w:val="21"/>
        </w:rPr>
        <w:t>Appendix     Error Messages</w:t>
      </w:r>
    </w:p>
    <w:p w:rsidR="002C6AF9" w:rsidRPr="00253180" w:rsidRDefault="002C6AF9" w:rsidP="002C6AF9">
      <w:pPr>
        <w:autoSpaceDE w:val="0"/>
        <w:autoSpaceDN w:val="0"/>
        <w:adjustRightInd w:val="0"/>
        <w:jc w:val="left"/>
        <w:rPr>
          <w:rFonts w:ascii="Arial" w:hAnsi="Arial" w:cs="Arial"/>
          <w:b/>
          <w:bCs/>
          <w:kern w:val="0"/>
          <w:sz w:val="28"/>
          <w:szCs w:val="28"/>
        </w:rPr>
      </w:pPr>
      <w:r w:rsidRPr="00253180">
        <w:rPr>
          <w:rFonts w:ascii="Arial" w:hAnsi="Arial" w:cs="Arial" w:hint="eastAsia"/>
          <w:b/>
          <w:bCs/>
          <w:kern w:val="0"/>
          <w:sz w:val="28"/>
          <w:szCs w:val="28"/>
        </w:rPr>
        <w:t>What You Should Already Know</w:t>
      </w:r>
    </w:p>
    <w:p w:rsidR="002C6AF9" w:rsidRPr="00A16D62" w:rsidRDefault="002C6AF9" w:rsidP="002C6AF9">
      <w:pPr>
        <w:autoSpaceDE w:val="0"/>
        <w:autoSpaceDN w:val="0"/>
        <w:adjustRightInd w:val="0"/>
        <w:jc w:val="left"/>
        <w:rPr>
          <w:bCs/>
          <w:kern w:val="0"/>
          <w:szCs w:val="21"/>
        </w:rPr>
      </w:pPr>
      <w:r w:rsidRPr="00A16D62">
        <w:rPr>
          <w:bCs/>
          <w:kern w:val="0"/>
          <w:szCs w:val="21"/>
        </w:rPr>
        <w:t>This manual does not assume that you have already known SCPI very well or you are a programmer. It is supposed that you have already known the follows:</w:t>
      </w:r>
    </w:p>
    <w:p w:rsidR="002C6AF9" w:rsidRPr="00A16D62" w:rsidRDefault="002C6AF9" w:rsidP="002C6AF9">
      <w:pPr>
        <w:pStyle w:val="aa"/>
        <w:numPr>
          <w:ilvl w:val="0"/>
          <w:numId w:val="29"/>
        </w:numPr>
        <w:autoSpaceDE w:val="0"/>
        <w:autoSpaceDN w:val="0"/>
        <w:adjustRightInd w:val="0"/>
        <w:ind w:firstLineChars="0"/>
        <w:jc w:val="left"/>
        <w:rPr>
          <w:kern w:val="0"/>
          <w:szCs w:val="21"/>
        </w:rPr>
      </w:pPr>
      <w:r w:rsidRPr="00A16D62">
        <w:rPr>
          <w:rFonts w:hint="eastAsia"/>
          <w:kern w:val="0"/>
          <w:szCs w:val="21"/>
        </w:rPr>
        <w:t>The basics of GPIB interface;</w:t>
      </w:r>
    </w:p>
    <w:p w:rsidR="00A16D62" w:rsidRPr="00D22DBC" w:rsidRDefault="00A16D62" w:rsidP="00D22DBC">
      <w:pPr>
        <w:pStyle w:val="aa"/>
        <w:numPr>
          <w:ilvl w:val="0"/>
          <w:numId w:val="29"/>
        </w:numPr>
        <w:autoSpaceDE w:val="0"/>
        <w:autoSpaceDN w:val="0"/>
        <w:adjustRightInd w:val="0"/>
        <w:ind w:firstLineChars="0"/>
        <w:jc w:val="left"/>
        <w:rPr>
          <w:kern w:val="0"/>
          <w:sz w:val="20"/>
          <w:szCs w:val="20"/>
        </w:rPr>
      </w:pPr>
      <w:r w:rsidRPr="00D22DBC">
        <w:rPr>
          <w:rFonts w:hAnsi="Symbol" w:hint="eastAsia"/>
          <w:kern w:val="0"/>
          <w:sz w:val="20"/>
          <w:szCs w:val="20"/>
        </w:rPr>
        <w:t xml:space="preserve">How to send and receive ASCII data between a computer and an instrument over GPIB </w:t>
      </w:r>
      <w:r w:rsidR="00253180" w:rsidRPr="00D22DBC">
        <w:rPr>
          <w:rFonts w:hAnsi="Symbol" w:hint="eastAsia"/>
          <w:kern w:val="0"/>
          <w:sz w:val="20"/>
          <w:szCs w:val="20"/>
        </w:rPr>
        <w:t xml:space="preserve">USB </w:t>
      </w:r>
      <w:r w:rsidRPr="00D22DBC">
        <w:rPr>
          <w:rFonts w:hAnsi="Symbol" w:hint="eastAsia"/>
          <w:kern w:val="0"/>
          <w:sz w:val="20"/>
          <w:szCs w:val="20"/>
        </w:rPr>
        <w:t>or RS-232 interface</w:t>
      </w:r>
    </w:p>
    <w:p w:rsidR="00A16D62" w:rsidRPr="00A16D62" w:rsidRDefault="00A16D62" w:rsidP="00A16D62">
      <w:pPr>
        <w:pStyle w:val="aa"/>
        <w:numPr>
          <w:ilvl w:val="0"/>
          <w:numId w:val="29"/>
        </w:numPr>
        <w:autoSpaceDE w:val="0"/>
        <w:autoSpaceDN w:val="0"/>
        <w:adjustRightInd w:val="0"/>
        <w:ind w:firstLineChars="0"/>
        <w:jc w:val="left"/>
        <w:rPr>
          <w:kern w:val="0"/>
          <w:szCs w:val="21"/>
        </w:rPr>
      </w:pPr>
      <w:r>
        <w:rPr>
          <w:rFonts w:hAnsi="Symbol" w:hint="eastAsia"/>
          <w:kern w:val="0"/>
          <w:szCs w:val="21"/>
        </w:rPr>
        <w:t>How to input and output the SCPI statements as ASCII strings with the using programming language</w:t>
      </w:r>
    </w:p>
    <w:p w:rsidR="002C6AF9" w:rsidRDefault="00A16D62" w:rsidP="002C6AF9">
      <w:pPr>
        <w:pStyle w:val="aa"/>
        <w:numPr>
          <w:ilvl w:val="0"/>
          <w:numId w:val="29"/>
        </w:numPr>
        <w:autoSpaceDE w:val="0"/>
        <w:autoSpaceDN w:val="0"/>
        <w:adjustRightInd w:val="0"/>
        <w:ind w:firstLineChars="0"/>
        <w:jc w:val="left"/>
        <w:rPr>
          <w:kern w:val="0"/>
          <w:szCs w:val="21"/>
        </w:rPr>
      </w:pPr>
      <w:r>
        <w:rPr>
          <w:rFonts w:hAnsi="Symbol" w:hint="eastAsia"/>
          <w:kern w:val="0"/>
          <w:szCs w:val="21"/>
        </w:rPr>
        <w:t>The basic operations of the electronic load introduced in the Users Manual</w:t>
      </w:r>
      <w:r w:rsidRPr="0007220C">
        <w:rPr>
          <w:kern w:val="0"/>
          <w:szCs w:val="21"/>
        </w:rPr>
        <w:t xml:space="preserve"> </w:t>
      </w:r>
    </w:p>
    <w:p w:rsidR="0007220C" w:rsidRDefault="0007220C" w:rsidP="0007220C">
      <w:pPr>
        <w:pStyle w:val="aa"/>
        <w:autoSpaceDE w:val="0"/>
        <w:autoSpaceDN w:val="0"/>
        <w:adjustRightInd w:val="0"/>
        <w:ind w:left="360" w:firstLineChars="0" w:firstLine="0"/>
        <w:jc w:val="left"/>
        <w:rPr>
          <w:kern w:val="0"/>
          <w:szCs w:val="21"/>
        </w:rPr>
      </w:pPr>
    </w:p>
    <w:p w:rsidR="0007220C" w:rsidRPr="0007220C" w:rsidRDefault="0007220C" w:rsidP="0007220C">
      <w:pPr>
        <w:pStyle w:val="aa"/>
        <w:autoSpaceDE w:val="0"/>
        <w:autoSpaceDN w:val="0"/>
        <w:adjustRightInd w:val="0"/>
        <w:ind w:left="360" w:firstLineChars="0" w:firstLine="0"/>
        <w:jc w:val="left"/>
        <w:rPr>
          <w:kern w:val="0"/>
          <w:szCs w:val="21"/>
        </w:rPr>
      </w:pPr>
    </w:p>
    <w:p w:rsidR="0040583A" w:rsidRDefault="0040583A" w:rsidP="00E15889">
      <w:pPr>
        <w:jc w:val="center"/>
        <w:outlineLvl w:val="0"/>
        <w:rPr>
          <w:b/>
          <w:sz w:val="32"/>
          <w:szCs w:val="32"/>
        </w:rPr>
      </w:pPr>
      <w:r w:rsidRPr="00F62CD4">
        <w:rPr>
          <w:rFonts w:hint="eastAsia"/>
          <w:b/>
          <w:sz w:val="32"/>
          <w:szCs w:val="32"/>
        </w:rPr>
        <w:lastRenderedPageBreak/>
        <w:t>Chapter II Introduction to Programming</w:t>
      </w:r>
    </w:p>
    <w:p w:rsidR="0040583A" w:rsidRPr="00A35A6B" w:rsidRDefault="0040583A" w:rsidP="0040583A">
      <w:pPr>
        <w:outlineLvl w:val="0"/>
        <w:rPr>
          <w:b/>
          <w:sz w:val="28"/>
          <w:szCs w:val="28"/>
        </w:rPr>
      </w:pPr>
      <w:r w:rsidRPr="00A35A6B">
        <w:rPr>
          <w:rFonts w:hint="eastAsia"/>
          <w:b/>
          <w:sz w:val="28"/>
          <w:szCs w:val="28"/>
        </w:rPr>
        <w:t>2.1 GPIB Capabilities of the Electronic Load</w:t>
      </w:r>
    </w:p>
    <w:p w:rsidR="0040583A" w:rsidRPr="009C3ED5" w:rsidRDefault="0040583A" w:rsidP="0040583A">
      <w:pPr>
        <w:outlineLvl w:val="0"/>
      </w:pPr>
      <w:r>
        <w:rPr>
          <w:rFonts w:hint="eastAsia"/>
        </w:rPr>
        <w:t>GPIB interface is optional for the electronic load and it must be set from the front panel. Press</w:t>
      </w:r>
      <w:r w:rsidRPr="00462467">
        <w:rPr>
          <w:rFonts w:hint="eastAsia"/>
          <w:b/>
        </w:rPr>
        <w:t xml:space="preserve"> I/Oconfig Key</w:t>
      </w:r>
      <w:r>
        <w:rPr>
          <w:rFonts w:hint="eastAsia"/>
        </w:rPr>
        <w:t xml:space="preserve"> to enter the set menu, and then set in the </w:t>
      </w:r>
      <w:r w:rsidRPr="005E7407">
        <w:rPr>
          <w:rFonts w:hint="eastAsia"/>
          <w:b/>
        </w:rPr>
        <w:t>Interface</w:t>
      </w:r>
      <w:r>
        <w:rPr>
          <w:rFonts w:hint="eastAsia"/>
        </w:rPr>
        <w:t xml:space="preserve"> option. The </w:t>
      </w:r>
      <w:r w:rsidRPr="005E7407">
        <w:rPr>
          <w:rFonts w:hint="eastAsia"/>
          <w:b/>
        </w:rPr>
        <w:t>Interface</w:t>
      </w:r>
      <w:r>
        <w:rPr>
          <w:rFonts w:hint="eastAsia"/>
        </w:rPr>
        <w:t xml:space="preserve"> option is saved in nonvolatile memory. Except for the parameter setting of the communication port, all functions of the electronic load can be programmed over the GPIB interface. When GPIB interface is selected, other interfaces are needed to be chosen to be closed.</w:t>
      </w:r>
    </w:p>
    <w:p w:rsidR="0040583A" w:rsidRPr="009C3ED5" w:rsidRDefault="0040583A" w:rsidP="0040583A">
      <w:pPr>
        <w:outlineLvl w:val="0"/>
      </w:pPr>
      <w:r>
        <w:rPr>
          <w:rFonts w:hint="eastAsia"/>
        </w:rPr>
        <w:t xml:space="preserve">Table </w:t>
      </w:r>
      <w:r w:rsidRPr="009C3ED5">
        <w:rPr>
          <w:rFonts w:hint="eastAsia"/>
        </w:rPr>
        <w:t>1-1</w:t>
      </w:r>
      <w:r>
        <w:rPr>
          <w:rFonts w:hint="eastAsia"/>
        </w:rPr>
        <w:t xml:space="preserve"> lists the </w:t>
      </w:r>
      <w:r w:rsidRPr="009C3ED5">
        <w:rPr>
          <w:rFonts w:hint="eastAsia"/>
        </w:rPr>
        <w:t>IEEE488.2</w:t>
      </w:r>
      <w:r>
        <w:rPr>
          <w:rFonts w:hint="eastAsia"/>
        </w:rPr>
        <w:t xml:space="preserve"> Function of the electronic load:</w:t>
      </w:r>
    </w:p>
    <w:tbl>
      <w:tblPr>
        <w:tblW w:w="86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62"/>
        <w:gridCol w:w="5184"/>
        <w:gridCol w:w="1659"/>
      </w:tblGrid>
      <w:tr w:rsidR="0040583A" w:rsidRPr="009C3ED5" w:rsidTr="004C7A2C">
        <w:trPr>
          <w:trHeight w:val="292"/>
        </w:trPr>
        <w:tc>
          <w:tcPr>
            <w:tcW w:w="1762" w:type="dxa"/>
          </w:tcPr>
          <w:p w:rsidR="0040583A" w:rsidRPr="009C3ED5" w:rsidRDefault="0040583A" w:rsidP="004C7A2C">
            <w:pPr>
              <w:ind w:left="124" w:hangingChars="59" w:hanging="124"/>
              <w:jc w:val="center"/>
              <w:outlineLvl w:val="0"/>
            </w:pPr>
            <w:r w:rsidRPr="009C3ED5">
              <w:rPr>
                <w:rFonts w:hint="eastAsia"/>
              </w:rPr>
              <w:t>GPIB</w:t>
            </w:r>
            <w:r>
              <w:rPr>
                <w:rFonts w:hint="eastAsia"/>
              </w:rPr>
              <w:t xml:space="preserve"> Capabilities</w:t>
            </w:r>
          </w:p>
        </w:tc>
        <w:tc>
          <w:tcPr>
            <w:tcW w:w="5184" w:type="dxa"/>
          </w:tcPr>
          <w:p w:rsidR="0040583A" w:rsidRPr="009C3ED5" w:rsidRDefault="0040583A" w:rsidP="004C7A2C">
            <w:pPr>
              <w:jc w:val="center"/>
              <w:outlineLvl w:val="0"/>
            </w:pPr>
            <w:r>
              <w:rPr>
                <w:rFonts w:hint="eastAsia"/>
              </w:rPr>
              <w:t>Response</w:t>
            </w:r>
          </w:p>
        </w:tc>
        <w:tc>
          <w:tcPr>
            <w:tcW w:w="1659" w:type="dxa"/>
          </w:tcPr>
          <w:p w:rsidR="0040583A" w:rsidRPr="009C3ED5" w:rsidRDefault="0040583A" w:rsidP="004C7A2C">
            <w:pPr>
              <w:jc w:val="center"/>
              <w:outlineLvl w:val="0"/>
            </w:pPr>
            <w:r>
              <w:rPr>
                <w:rFonts w:hint="eastAsia"/>
              </w:rPr>
              <w:t>Interface Function</w:t>
            </w:r>
          </w:p>
        </w:tc>
      </w:tr>
      <w:tr w:rsidR="0040583A" w:rsidRPr="009C3ED5" w:rsidTr="004C7A2C">
        <w:trPr>
          <w:trHeight w:val="877"/>
        </w:trPr>
        <w:tc>
          <w:tcPr>
            <w:tcW w:w="1762" w:type="dxa"/>
            <w:vAlign w:val="center"/>
          </w:tcPr>
          <w:p w:rsidR="0040583A" w:rsidRPr="009C3ED5" w:rsidRDefault="0040583A" w:rsidP="004C7A2C">
            <w:pPr>
              <w:jc w:val="center"/>
              <w:outlineLvl w:val="0"/>
            </w:pPr>
            <w:r w:rsidRPr="009C3ED5">
              <w:t>Talker/Listener</w:t>
            </w:r>
          </w:p>
        </w:tc>
        <w:tc>
          <w:tcPr>
            <w:tcW w:w="5184" w:type="dxa"/>
          </w:tcPr>
          <w:p w:rsidR="0040583A" w:rsidRPr="009C3ED5" w:rsidRDefault="0040583A" w:rsidP="004C7A2C">
            <w:pPr>
              <w:outlineLvl w:val="0"/>
            </w:pPr>
            <w:r>
              <w:rPr>
                <w:rFonts w:hint="eastAsia"/>
              </w:rPr>
              <w:t>Except for GPIB address setting, all functions of the electronic load can be programmed over the GPIB interface. The electronic load can send and receive messages over GPIB interface. The status information is sent by a serial poll.</w:t>
            </w:r>
          </w:p>
        </w:tc>
        <w:tc>
          <w:tcPr>
            <w:tcW w:w="1659" w:type="dxa"/>
          </w:tcPr>
          <w:p w:rsidR="0040583A" w:rsidRPr="009C3ED5" w:rsidRDefault="0040583A" w:rsidP="004C7A2C">
            <w:pPr>
              <w:outlineLvl w:val="0"/>
            </w:pPr>
            <w:r w:rsidRPr="009C3ED5">
              <w:t>AH1, SH1, T6. L4</w:t>
            </w:r>
          </w:p>
        </w:tc>
      </w:tr>
      <w:tr w:rsidR="0040583A" w:rsidRPr="009C3ED5" w:rsidTr="004C7A2C">
        <w:trPr>
          <w:trHeight w:val="573"/>
        </w:trPr>
        <w:tc>
          <w:tcPr>
            <w:tcW w:w="1762" w:type="dxa"/>
            <w:vAlign w:val="center"/>
          </w:tcPr>
          <w:p w:rsidR="0040583A" w:rsidRPr="009C3ED5" w:rsidRDefault="0040583A" w:rsidP="004C7A2C">
            <w:pPr>
              <w:jc w:val="center"/>
              <w:outlineLvl w:val="0"/>
            </w:pPr>
            <w:r w:rsidRPr="009C3ED5">
              <w:t>Service Request</w:t>
            </w:r>
          </w:p>
        </w:tc>
        <w:tc>
          <w:tcPr>
            <w:tcW w:w="5184" w:type="dxa"/>
          </w:tcPr>
          <w:p w:rsidR="0040583A" w:rsidRPr="009C3ED5" w:rsidRDefault="0040583A" w:rsidP="004C7A2C">
            <w:pPr>
              <w:outlineLvl w:val="0"/>
            </w:pPr>
            <w:r>
              <w:rPr>
                <w:rFonts w:hint="eastAsia"/>
              </w:rPr>
              <w:t>The electronic load sets SRQ signal be true if an enabled service request condition occurs.</w:t>
            </w:r>
          </w:p>
        </w:tc>
        <w:tc>
          <w:tcPr>
            <w:tcW w:w="1659" w:type="dxa"/>
          </w:tcPr>
          <w:p w:rsidR="0040583A" w:rsidRPr="009C3ED5" w:rsidRDefault="0040583A" w:rsidP="004C7A2C">
            <w:pPr>
              <w:outlineLvl w:val="0"/>
            </w:pPr>
            <w:r w:rsidRPr="009C3ED5">
              <w:t>SR1</w:t>
            </w:r>
          </w:p>
        </w:tc>
      </w:tr>
      <w:tr w:rsidR="0040583A" w:rsidRPr="009C3ED5" w:rsidTr="004C7A2C">
        <w:trPr>
          <w:trHeight w:val="1462"/>
        </w:trPr>
        <w:tc>
          <w:tcPr>
            <w:tcW w:w="1762" w:type="dxa"/>
            <w:vAlign w:val="center"/>
          </w:tcPr>
          <w:p w:rsidR="0040583A" w:rsidRPr="009C3ED5" w:rsidRDefault="0040583A" w:rsidP="004C7A2C">
            <w:pPr>
              <w:jc w:val="center"/>
              <w:outlineLvl w:val="0"/>
            </w:pPr>
            <w:r w:rsidRPr="009C3ED5">
              <w:t>Remote/Local</w:t>
            </w:r>
          </w:p>
        </w:tc>
        <w:tc>
          <w:tcPr>
            <w:tcW w:w="5184" w:type="dxa"/>
          </w:tcPr>
          <w:p w:rsidR="0040583A" w:rsidRPr="009C3ED5" w:rsidRDefault="0040583A" w:rsidP="004C7A2C">
            <w:pPr>
              <w:outlineLvl w:val="0"/>
            </w:pPr>
            <w:r>
              <w:rPr>
                <w:rFonts w:hint="eastAsia"/>
              </w:rPr>
              <w:t xml:space="preserve">The electronic load is in local mode when power on and iscontrolled from the front panel. When receiving a command over the GPIB interface, the electronic load will enter into the </w:t>
            </w:r>
            <w:r w:rsidRPr="00E04C3A">
              <w:rPr>
                <w:rFonts w:hint="eastAsia"/>
                <w:b/>
              </w:rPr>
              <w:t>Remote</w:t>
            </w:r>
            <w:r>
              <w:rPr>
                <w:rFonts w:hint="eastAsia"/>
              </w:rPr>
              <w:t xml:space="preserve"> mode. In </w:t>
            </w:r>
            <w:r w:rsidRPr="00E04C3A">
              <w:rPr>
                <w:rFonts w:hint="eastAsia"/>
                <w:b/>
              </w:rPr>
              <w:t>Remote</w:t>
            </w:r>
            <w:r>
              <w:rPr>
                <w:rFonts w:hint="eastAsia"/>
              </w:rPr>
              <w:t xml:space="preserve"> mode, then </w:t>
            </w:r>
            <w:r w:rsidRPr="00E04C3A">
              <w:rPr>
                <w:rFonts w:hint="eastAsia"/>
                <w:b/>
              </w:rPr>
              <w:t>REM</w:t>
            </w:r>
            <w:r>
              <w:rPr>
                <w:rFonts w:hint="eastAsia"/>
              </w:rPr>
              <w:t xml:space="preserve"> annunciator on the front panel is on and all the front panel keys (except for </w:t>
            </w:r>
            <w:r w:rsidRPr="00E04C3A">
              <w:rPr>
                <w:rFonts w:hint="eastAsia"/>
                <w:b/>
              </w:rPr>
              <w:t>Local</w:t>
            </w:r>
            <w:r>
              <w:rPr>
                <w:rFonts w:hint="eastAsia"/>
              </w:rPr>
              <w:t xml:space="preserve"> Key) are disabled. Pressing </w:t>
            </w:r>
            <w:r w:rsidRPr="00E04C3A">
              <w:rPr>
                <w:rFonts w:hint="eastAsia"/>
                <w:b/>
              </w:rPr>
              <w:t>2</w:t>
            </w:r>
            <w:r w:rsidRPr="00E04C3A">
              <w:rPr>
                <w:rFonts w:hint="eastAsia"/>
                <w:b/>
                <w:vertAlign w:val="superscript"/>
              </w:rPr>
              <w:t>nd</w:t>
            </w:r>
            <w:r w:rsidRPr="00E04C3A">
              <w:rPr>
                <w:rFonts w:hint="eastAsia"/>
                <w:b/>
              </w:rPr>
              <w:t xml:space="preserve"> +Local</w:t>
            </w:r>
            <w:r>
              <w:rPr>
                <w:rFonts w:hint="eastAsia"/>
              </w:rPr>
              <w:t>, the electronic load will return to local mode.</w:t>
            </w:r>
            <w:r w:rsidRPr="009C3ED5">
              <w:t xml:space="preserve"> </w:t>
            </w:r>
          </w:p>
        </w:tc>
        <w:tc>
          <w:tcPr>
            <w:tcW w:w="1659" w:type="dxa"/>
          </w:tcPr>
          <w:p w:rsidR="0040583A" w:rsidRPr="009C3ED5" w:rsidRDefault="0040583A" w:rsidP="004C7A2C">
            <w:pPr>
              <w:outlineLvl w:val="0"/>
            </w:pPr>
            <w:r w:rsidRPr="009C3ED5">
              <w:t>RL1</w:t>
            </w:r>
          </w:p>
        </w:tc>
      </w:tr>
      <w:tr w:rsidR="0040583A" w:rsidRPr="009C3ED5" w:rsidTr="004C7A2C">
        <w:trPr>
          <w:trHeight w:val="281"/>
        </w:trPr>
        <w:tc>
          <w:tcPr>
            <w:tcW w:w="1762" w:type="dxa"/>
            <w:vAlign w:val="center"/>
          </w:tcPr>
          <w:p w:rsidR="0040583A" w:rsidRPr="009C3ED5" w:rsidRDefault="0040583A" w:rsidP="004C7A2C">
            <w:pPr>
              <w:jc w:val="center"/>
              <w:outlineLvl w:val="0"/>
            </w:pPr>
            <w:r w:rsidRPr="009C3ED5">
              <w:t>Device Trigger</w:t>
            </w:r>
          </w:p>
        </w:tc>
        <w:tc>
          <w:tcPr>
            <w:tcW w:w="5184" w:type="dxa"/>
          </w:tcPr>
          <w:p w:rsidR="0040583A" w:rsidRPr="009C3ED5" w:rsidRDefault="0040583A" w:rsidP="004C7A2C">
            <w:pPr>
              <w:outlineLvl w:val="0"/>
            </w:pPr>
            <w:r>
              <w:rPr>
                <w:rFonts w:hint="eastAsia"/>
              </w:rPr>
              <w:t>The electronic load will respond to device trigger function.</w:t>
            </w:r>
          </w:p>
        </w:tc>
        <w:tc>
          <w:tcPr>
            <w:tcW w:w="1659" w:type="dxa"/>
          </w:tcPr>
          <w:p w:rsidR="0040583A" w:rsidRPr="009C3ED5" w:rsidRDefault="0040583A" w:rsidP="004C7A2C">
            <w:pPr>
              <w:outlineLvl w:val="0"/>
            </w:pPr>
            <w:r w:rsidRPr="009C3ED5">
              <w:t>DT1</w:t>
            </w:r>
          </w:p>
        </w:tc>
      </w:tr>
      <w:tr w:rsidR="0040583A" w:rsidRPr="009C3ED5" w:rsidTr="004C7A2C">
        <w:trPr>
          <w:trHeight w:val="585"/>
        </w:trPr>
        <w:tc>
          <w:tcPr>
            <w:tcW w:w="1762" w:type="dxa"/>
            <w:vAlign w:val="center"/>
          </w:tcPr>
          <w:p w:rsidR="0040583A" w:rsidRPr="009C3ED5" w:rsidRDefault="0040583A" w:rsidP="004C7A2C">
            <w:pPr>
              <w:jc w:val="center"/>
              <w:outlineLvl w:val="0"/>
            </w:pPr>
            <w:r w:rsidRPr="009C3ED5">
              <w:rPr>
                <w:rFonts w:hint="eastAsia"/>
              </w:rPr>
              <w:t xml:space="preserve">Group Execute </w:t>
            </w:r>
          </w:p>
          <w:p w:rsidR="0040583A" w:rsidRPr="009C3ED5" w:rsidRDefault="0040583A" w:rsidP="004C7A2C">
            <w:pPr>
              <w:jc w:val="center"/>
              <w:outlineLvl w:val="0"/>
            </w:pPr>
            <w:r w:rsidRPr="009C3ED5">
              <w:rPr>
                <w:rFonts w:hint="eastAsia"/>
              </w:rPr>
              <w:t>Trigger</w:t>
            </w:r>
          </w:p>
        </w:tc>
        <w:tc>
          <w:tcPr>
            <w:tcW w:w="5184" w:type="dxa"/>
          </w:tcPr>
          <w:p w:rsidR="0040583A" w:rsidRPr="009C3ED5" w:rsidRDefault="0040583A" w:rsidP="004C7A2C">
            <w:pPr>
              <w:outlineLvl w:val="0"/>
            </w:pPr>
            <w:r>
              <w:rPr>
                <w:rFonts w:hint="eastAsia"/>
              </w:rPr>
              <w:t>The electronic load will respond to group excute trigger function.</w:t>
            </w:r>
          </w:p>
        </w:tc>
        <w:tc>
          <w:tcPr>
            <w:tcW w:w="1659" w:type="dxa"/>
          </w:tcPr>
          <w:p w:rsidR="0040583A" w:rsidRPr="009C3ED5" w:rsidRDefault="0040583A" w:rsidP="004C7A2C">
            <w:pPr>
              <w:outlineLvl w:val="0"/>
            </w:pPr>
            <w:r w:rsidRPr="009C3ED5">
              <w:rPr>
                <w:rFonts w:hint="eastAsia"/>
              </w:rPr>
              <w:t>GET</w:t>
            </w:r>
          </w:p>
        </w:tc>
      </w:tr>
      <w:tr w:rsidR="0040583A" w:rsidRPr="00E57105" w:rsidTr="004C7A2C">
        <w:trPr>
          <w:trHeight w:val="1169"/>
        </w:trPr>
        <w:tc>
          <w:tcPr>
            <w:tcW w:w="1762" w:type="dxa"/>
            <w:vAlign w:val="center"/>
          </w:tcPr>
          <w:p w:rsidR="0040583A" w:rsidRPr="00E57105" w:rsidRDefault="0040583A" w:rsidP="004C7A2C">
            <w:pPr>
              <w:jc w:val="center"/>
              <w:outlineLvl w:val="0"/>
            </w:pPr>
            <w:r w:rsidRPr="00E57105">
              <w:t>Device Clear</w:t>
            </w:r>
          </w:p>
        </w:tc>
        <w:tc>
          <w:tcPr>
            <w:tcW w:w="5184" w:type="dxa"/>
          </w:tcPr>
          <w:p w:rsidR="0040583A" w:rsidRPr="00E57105" w:rsidRDefault="0040583A" w:rsidP="004C7A2C">
            <w:pPr>
              <w:outlineLvl w:val="0"/>
            </w:pPr>
            <w:r w:rsidRPr="00E57105">
              <w:rPr>
                <w:rFonts w:hint="eastAsia"/>
              </w:rPr>
              <w:t>The electronic load responds to the Device Clear (</w:t>
            </w:r>
            <w:r w:rsidRPr="00E57105">
              <w:rPr>
                <w:rFonts w:hint="eastAsia"/>
                <w:b/>
              </w:rPr>
              <w:t>DCL</w:t>
            </w:r>
            <w:r w:rsidRPr="00E57105">
              <w:rPr>
                <w:rFonts w:hint="eastAsia"/>
              </w:rPr>
              <w:t>) and Selected Device Clear (</w:t>
            </w:r>
            <w:r w:rsidRPr="00E57105">
              <w:rPr>
                <w:rFonts w:hint="eastAsia"/>
                <w:b/>
              </w:rPr>
              <w:t>SDC</w:t>
            </w:r>
            <w:r w:rsidRPr="00E57105">
              <w:rPr>
                <w:rFonts w:hint="eastAsia"/>
              </w:rPr>
              <w:t xml:space="preserve">) interface commands. They cause the electronic load to clear any operation that may prevent it from receiving and executing a new command (including </w:t>
            </w:r>
            <w:r w:rsidRPr="00E57105">
              <w:rPr>
                <w:rFonts w:hint="eastAsia"/>
                <w:b/>
              </w:rPr>
              <w:t>*WAI</w:t>
            </w:r>
            <w:r w:rsidRPr="00E57105">
              <w:rPr>
                <w:rFonts w:hint="eastAsia"/>
              </w:rPr>
              <w:t xml:space="preserve"> and </w:t>
            </w:r>
            <w:r w:rsidRPr="00E57105">
              <w:rPr>
                <w:rFonts w:hint="eastAsia"/>
                <w:b/>
              </w:rPr>
              <w:t>*OPC?</w:t>
            </w:r>
            <w:r w:rsidRPr="00E57105">
              <w:rPr>
                <w:rFonts w:hint="eastAsia"/>
              </w:rPr>
              <w:t xml:space="preserve">). The </w:t>
            </w:r>
            <w:r w:rsidRPr="00E57105">
              <w:rPr>
                <w:rFonts w:hint="eastAsia"/>
                <w:b/>
              </w:rPr>
              <w:t>DCL</w:t>
            </w:r>
            <w:r w:rsidRPr="00E57105">
              <w:rPr>
                <w:rFonts w:hint="eastAsia"/>
              </w:rPr>
              <w:t xml:space="preserve"> and </w:t>
            </w:r>
            <w:r w:rsidRPr="00E57105">
              <w:rPr>
                <w:rFonts w:hint="eastAsia"/>
                <w:b/>
              </w:rPr>
              <w:t>SDC</w:t>
            </w:r>
            <w:r w:rsidRPr="00E57105">
              <w:rPr>
                <w:rFonts w:hint="eastAsia"/>
              </w:rPr>
              <w:t xml:space="preserve"> </w:t>
            </w:r>
            <w:r w:rsidRPr="00E57105">
              <w:t xml:space="preserve">do not change any programmed setting. </w:t>
            </w:r>
          </w:p>
        </w:tc>
        <w:tc>
          <w:tcPr>
            <w:tcW w:w="1659" w:type="dxa"/>
          </w:tcPr>
          <w:p w:rsidR="0040583A" w:rsidRPr="00E57105" w:rsidRDefault="0040583A" w:rsidP="004C7A2C">
            <w:pPr>
              <w:outlineLvl w:val="0"/>
            </w:pPr>
            <w:r w:rsidRPr="00E57105">
              <w:t>DCL, SDC</w:t>
            </w:r>
          </w:p>
        </w:tc>
      </w:tr>
    </w:tbl>
    <w:p w:rsidR="0040583A" w:rsidRDefault="0040583A" w:rsidP="0040583A">
      <w:pPr>
        <w:jc w:val="center"/>
        <w:outlineLvl w:val="0"/>
      </w:pPr>
      <w:r w:rsidRPr="00E57105">
        <w:rPr>
          <w:rFonts w:hint="eastAsia"/>
        </w:rPr>
        <w:t>Table 1-1 IEEE</w:t>
      </w:r>
      <w:r w:rsidRPr="009C3ED5">
        <w:rPr>
          <w:rFonts w:hint="eastAsia"/>
        </w:rPr>
        <w:t>488.2</w:t>
      </w:r>
      <w:r>
        <w:rPr>
          <w:rFonts w:hint="eastAsia"/>
        </w:rPr>
        <w:t xml:space="preserve"> Capabilities of the Electronic Load</w:t>
      </w:r>
    </w:p>
    <w:p w:rsidR="0040583A" w:rsidRDefault="0040583A" w:rsidP="0040583A">
      <w:pPr>
        <w:outlineLvl w:val="0"/>
        <w:rPr>
          <w:b/>
        </w:rPr>
      </w:pPr>
    </w:p>
    <w:p w:rsidR="0040583A" w:rsidRPr="00A35A6B" w:rsidRDefault="0040583A" w:rsidP="0040583A">
      <w:pPr>
        <w:spacing w:line="360" w:lineRule="auto"/>
        <w:outlineLvl w:val="0"/>
        <w:rPr>
          <w:b/>
          <w:sz w:val="28"/>
          <w:szCs w:val="28"/>
        </w:rPr>
      </w:pPr>
      <w:r w:rsidRPr="00A35A6B">
        <w:rPr>
          <w:rFonts w:hint="eastAsia"/>
          <w:b/>
          <w:sz w:val="28"/>
          <w:szCs w:val="28"/>
        </w:rPr>
        <w:t>GPIB Address</w:t>
      </w:r>
    </w:p>
    <w:p w:rsidR="0040583A" w:rsidRPr="00557819" w:rsidRDefault="0040583A" w:rsidP="0040583A">
      <w:pPr>
        <w:outlineLvl w:val="0"/>
        <w:rPr>
          <w:szCs w:val="21"/>
        </w:rPr>
      </w:pPr>
      <w:r>
        <w:rPr>
          <w:rFonts w:hint="eastAsia"/>
          <w:szCs w:val="21"/>
        </w:rPr>
        <w:t xml:space="preserve">The GPIB address is set from the front panel. </w:t>
      </w:r>
      <w:r>
        <w:rPr>
          <w:rFonts w:hint="eastAsia"/>
        </w:rPr>
        <w:t>Press</w:t>
      </w:r>
      <w:r w:rsidRPr="00462467">
        <w:rPr>
          <w:rFonts w:hint="eastAsia"/>
          <w:b/>
        </w:rPr>
        <w:t xml:space="preserve"> I/Oconfig Key</w:t>
      </w:r>
      <w:r>
        <w:rPr>
          <w:rFonts w:hint="eastAsia"/>
        </w:rPr>
        <w:t xml:space="preserve"> to enter the set menu, and then select </w:t>
      </w:r>
      <w:r w:rsidRPr="005D0568">
        <w:rPr>
          <w:rFonts w:hint="eastAsia"/>
          <w:b/>
        </w:rPr>
        <w:t>GPIB</w:t>
      </w:r>
      <w:r>
        <w:rPr>
          <w:rFonts w:hint="eastAsia"/>
        </w:rPr>
        <w:t xml:space="preserve"> option. Set the address in the</w:t>
      </w:r>
      <w:r w:rsidRPr="00F20DC0">
        <w:rPr>
          <w:rFonts w:hint="eastAsia"/>
          <w:b/>
        </w:rPr>
        <w:t xml:space="preserve"> GPIB Address </w:t>
      </w:r>
      <w:r>
        <w:rPr>
          <w:rFonts w:hint="eastAsia"/>
        </w:rPr>
        <w:t xml:space="preserve">option. The </w:t>
      </w:r>
      <w:r w:rsidRPr="00F20DC0">
        <w:rPr>
          <w:rFonts w:hint="eastAsia"/>
          <w:b/>
        </w:rPr>
        <w:t>GPIB</w:t>
      </w:r>
      <w:r w:rsidR="009A15D8">
        <w:rPr>
          <w:rFonts w:hint="eastAsia"/>
        </w:rPr>
        <w:t xml:space="preserve"> address ranges are from 0</w:t>
      </w:r>
      <w:r>
        <w:rPr>
          <w:rFonts w:hint="eastAsia"/>
        </w:rPr>
        <w:t xml:space="preserve"> to 30 and the</w:t>
      </w:r>
      <w:r w:rsidRPr="00F20DC0">
        <w:rPr>
          <w:rFonts w:hint="eastAsia"/>
          <w:b/>
        </w:rPr>
        <w:t xml:space="preserve"> GPIB</w:t>
      </w:r>
      <w:r>
        <w:rPr>
          <w:rFonts w:hint="eastAsia"/>
        </w:rPr>
        <w:t xml:space="preserve"> address is saved in nonvolatile memory. </w:t>
      </w:r>
    </w:p>
    <w:p w:rsidR="00E15889" w:rsidRDefault="00E15889" w:rsidP="0040583A">
      <w:pPr>
        <w:spacing w:line="360" w:lineRule="auto"/>
        <w:outlineLvl w:val="0"/>
        <w:rPr>
          <w:b/>
          <w:sz w:val="28"/>
          <w:szCs w:val="28"/>
        </w:rPr>
      </w:pPr>
    </w:p>
    <w:p w:rsidR="0040583A" w:rsidRPr="00A35A6B" w:rsidRDefault="0040583A" w:rsidP="0040583A">
      <w:pPr>
        <w:spacing w:line="360" w:lineRule="auto"/>
        <w:outlineLvl w:val="0"/>
        <w:rPr>
          <w:b/>
          <w:sz w:val="28"/>
          <w:szCs w:val="28"/>
        </w:rPr>
      </w:pPr>
      <w:r w:rsidRPr="00A35A6B">
        <w:rPr>
          <w:rFonts w:hint="eastAsia"/>
          <w:b/>
          <w:sz w:val="28"/>
          <w:szCs w:val="28"/>
        </w:rPr>
        <w:lastRenderedPageBreak/>
        <w:t xml:space="preserve">USB </w:t>
      </w:r>
    </w:p>
    <w:p w:rsidR="004F736B" w:rsidRPr="002C6AF9" w:rsidRDefault="0040583A" w:rsidP="0040583A">
      <w:pPr>
        <w:spacing w:line="360" w:lineRule="auto"/>
        <w:outlineLvl w:val="0"/>
        <w:rPr>
          <w:rFonts w:ascii="Arial" w:hAnsi="Arial" w:cs="Arial"/>
          <w:color w:val="333333"/>
          <w:sz w:val="27"/>
          <w:szCs w:val="27"/>
          <w:shd w:val="clear" w:color="auto" w:fill="FFFFFF"/>
        </w:rPr>
      </w:pPr>
      <w:r>
        <w:rPr>
          <w:rFonts w:hint="eastAsia"/>
          <w:b/>
          <w:szCs w:val="21"/>
        </w:rPr>
        <w:t>The USB interface of the Electronic Load compatible with IEEE488.2 protocol</w:t>
      </w:r>
    </w:p>
    <w:p w:rsidR="0040583A" w:rsidRPr="00A35A6B" w:rsidRDefault="0040583A" w:rsidP="0040583A">
      <w:pPr>
        <w:spacing w:line="360" w:lineRule="auto"/>
        <w:outlineLvl w:val="0"/>
        <w:rPr>
          <w:b/>
          <w:sz w:val="28"/>
          <w:szCs w:val="28"/>
        </w:rPr>
      </w:pPr>
      <w:r w:rsidRPr="00A35A6B">
        <w:rPr>
          <w:rFonts w:hint="eastAsia"/>
          <w:b/>
          <w:sz w:val="28"/>
          <w:szCs w:val="28"/>
        </w:rPr>
        <w:t>2.2 RS-232 Capabilities of the Electronic Load</w:t>
      </w:r>
    </w:p>
    <w:p w:rsidR="0040583A" w:rsidRDefault="0040583A" w:rsidP="0040583A">
      <w:pPr>
        <w:outlineLvl w:val="0"/>
        <w:rPr>
          <w:szCs w:val="21"/>
        </w:rPr>
      </w:pPr>
      <w:r>
        <w:rPr>
          <w:rFonts w:hint="eastAsia"/>
          <w:szCs w:val="21"/>
        </w:rPr>
        <w:t xml:space="preserve">The electronic load is equipped with RS-232 interface, which must be set from the front panel. </w:t>
      </w:r>
      <w:r>
        <w:rPr>
          <w:rFonts w:hint="eastAsia"/>
        </w:rPr>
        <w:t>Press</w:t>
      </w:r>
      <w:r w:rsidRPr="00462467">
        <w:rPr>
          <w:rFonts w:hint="eastAsia"/>
          <w:b/>
        </w:rPr>
        <w:t xml:space="preserve"> I/Oconfig Key</w:t>
      </w:r>
      <w:r>
        <w:rPr>
          <w:rFonts w:hint="eastAsia"/>
        </w:rPr>
        <w:t xml:space="preserve"> to enter the set menu, and then select </w:t>
      </w:r>
      <w:r w:rsidRPr="006F75F7">
        <w:rPr>
          <w:rFonts w:hint="eastAsia"/>
          <w:b/>
        </w:rPr>
        <w:t>COM</w:t>
      </w:r>
      <w:r>
        <w:rPr>
          <w:rFonts w:hint="eastAsia"/>
        </w:rPr>
        <w:t xml:space="preserve"> option to set. The communication interface option is saved in nonvolatile memory. All</w:t>
      </w:r>
      <w:r w:rsidRPr="00044B7D">
        <w:rPr>
          <w:rFonts w:hint="eastAsia"/>
          <w:b/>
        </w:rPr>
        <w:t xml:space="preserve"> SCPI commands</w:t>
      </w:r>
      <w:r>
        <w:rPr>
          <w:rFonts w:hint="eastAsia"/>
        </w:rPr>
        <w:t xml:space="preserve"> can be programmed over the </w:t>
      </w:r>
      <w:r w:rsidRPr="00044B7D">
        <w:rPr>
          <w:rFonts w:hint="eastAsia"/>
          <w:b/>
        </w:rPr>
        <w:t>RS-232</w:t>
      </w:r>
      <w:r>
        <w:rPr>
          <w:rFonts w:hint="eastAsia"/>
        </w:rPr>
        <w:t xml:space="preserve"> interface. When</w:t>
      </w:r>
      <w:r w:rsidRPr="00044B7D">
        <w:rPr>
          <w:rFonts w:hint="eastAsia"/>
          <w:b/>
        </w:rPr>
        <w:t xml:space="preserve"> RS-232</w:t>
      </w:r>
      <w:r>
        <w:rPr>
          <w:rFonts w:hint="eastAsia"/>
        </w:rPr>
        <w:t xml:space="preserve"> interface is selected, the other interfaces are needed to be chosen to be closed.</w:t>
      </w:r>
    </w:p>
    <w:p w:rsidR="0040583A" w:rsidRDefault="0040583A" w:rsidP="0040583A">
      <w:pPr>
        <w:outlineLvl w:val="0"/>
        <w:rPr>
          <w:szCs w:val="21"/>
        </w:rPr>
      </w:pPr>
      <w:r>
        <w:rPr>
          <w:rFonts w:hint="eastAsia"/>
          <w:szCs w:val="21"/>
        </w:rPr>
        <w:t>EIA RS-232 Standard defines how Data Terminal Equipment (</w:t>
      </w:r>
      <w:r w:rsidRPr="00A25500">
        <w:rPr>
          <w:rFonts w:hint="eastAsia"/>
          <w:b/>
          <w:szCs w:val="21"/>
        </w:rPr>
        <w:t>DTE</w:t>
      </w:r>
      <w:r>
        <w:rPr>
          <w:rFonts w:hint="eastAsia"/>
          <w:szCs w:val="21"/>
        </w:rPr>
        <w:t>) and Data Communications Equipment (</w:t>
      </w:r>
      <w:r w:rsidRPr="00A25500">
        <w:rPr>
          <w:rFonts w:hint="eastAsia"/>
          <w:b/>
          <w:szCs w:val="21"/>
        </w:rPr>
        <w:t>DCE</w:t>
      </w:r>
      <w:r>
        <w:rPr>
          <w:rFonts w:hint="eastAsia"/>
          <w:szCs w:val="21"/>
        </w:rPr>
        <w:t>) interconnect with each other. The electronic load, as a kind of DTE, can be connected to other DTE (e.g. a PC COM Port) with a null modem cable.</w:t>
      </w:r>
    </w:p>
    <w:p w:rsidR="0040583A" w:rsidRPr="001D3885" w:rsidRDefault="0040583A" w:rsidP="0040583A">
      <w:pPr>
        <w:outlineLvl w:val="0"/>
        <w:rPr>
          <w:szCs w:val="21"/>
        </w:rPr>
      </w:pPr>
      <w:r>
        <w:rPr>
          <w:rFonts w:hint="eastAsia"/>
          <w:szCs w:val="21"/>
        </w:rPr>
        <w:t xml:space="preserve">Array 375XA series Electronic Load can program RS-232 interface in </w:t>
      </w:r>
      <w:r w:rsidRPr="00A25500">
        <w:rPr>
          <w:rFonts w:hint="eastAsia"/>
          <w:b/>
          <w:szCs w:val="21"/>
        </w:rPr>
        <w:t>MENU</w:t>
      </w:r>
      <w:r>
        <w:rPr>
          <w:rFonts w:hint="eastAsia"/>
          <w:szCs w:val="21"/>
        </w:rPr>
        <w:t>. Please make sure the settings of the interlinked equipments are matched, or you will fail to connect them properly.</w:t>
      </w:r>
    </w:p>
    <w:p w:rsidR="0040583A" w:rsidRPr="00A25500" w:rsidRDefault="0040583A" w:rsidP="0040583A">
      <w:pPr>
        <w:outlineLvl w:val="0"/>
        <w:rPr>
          <w:b/>
          <w:szCs w:val="21"/>
        </w:rPr>
      </w:pPr>
      <w:r w:rsidRPr="00A25500">
        <w:rPr>
          <w:rFonts w:hint="eastAsia"/>
          <w:b/>
          <w:szCs w:val="21"/>
        </w:rPr>
        <w:t>Notes: If RS-232 interface is not selected, the related option of RS-232 interface w</w:t>
      </w:r>
      <w:r>
        <w:rPr>
          <w:rFonts w:hint="eastAsia"/>
          <w:b/>
          <w:szCs w:val="21"/>
        </w:rPr>
        <w:t>ill not be found in the set menu</w:t>
      </w:r>
      <w:r w:rsidRPr="00A25500">
        <w:rPr>
          <w:rFonts w:hint="eastAsia"/>
          <w:b/>
          <w:szCs w:val="21"/>
        </w:rPr>
        <w:t>.</w:t>
      </w:r>
    </w:p>
    <w:p w:rsidR="0040583A" w:rsidRDefault="0040583A" w:rsidP="0040583A">
      <w:pPr>
        <w:outlineLvl w:val="0"/>
        <w:rPr>
          <w:b/>
          <w:sz w:val="20"/>
          <w:szCs w:val="20"/>
        </w:rPr>
      </w:pPr>
    </w:p>
    <w:p w:rsidR="0040583A" w:rsidRPr="00A35A6B" w:rsidRDefault="0040583A" w:rsidP="0040583A">
      <w:pPr>
        <w:spacing w:line="360" w:lineRule="auto"/>
        <w:outlineLvl w:val="0"/>
        <w:rPr>
          <w:b/>
          <w:sz w:val="28"/>
          <w:szCs w:val="28"/>
        </w:rPr>
      </w:pPr>
      <w:r w:rsidRPr="00A35A6B">
        <w:rPr>
          <w:rFonts w:hint="eastAsia"/>
          <w:b/>
          <w:sz w:val="28"/>
          <w:szCs w:val="28"/>
        </w:rPr>
        <w:t>RS-232 Data Format</w:t>
      </w:r>
    </w:p>
    <w:p w:rsidR="0040583A" w:rsidRDefault="0040583A" w:rsidP="0040583A">
      <w:pPr>
        <w:outlineLvl w:val="0"/>
        <w:rPr>
          <w:szCs w:val="21"/>
        </w:rPr>
      </w:pPr>
      <w:r>
        <w:rPr>
          <w:rFonts w:hint="eastAsia"/>
          <w:szCs w:val="21"/>
        </w:rPr>
        <w:t>RS-232 data is composed of one start bit, one or two stop bits and seven or eight data bits. For party check, you can select among odd, even and none. All parameters are set in MENU.</w:t>
      </w:r>
    </w:p>
    <w:p w:rsidR="0040583A" w:rsidRDefault="0040583A" w:rsidP="0040583A">
      <w:pPr>
        <w:outlineLvl w:val="0"/>
        <w:rPr>
          <w:szCs w:val="21"/>
        </w:rPr>
      </w:pPr>
      <w:r>
        <w:rPr>
          <w:rFonts w:hint="eastAsia"/>
          <w:szCs w:val="21"/>
        </w:rPr>
        <w:t>Data Bit:                         Select seven or eight data bits</w:t>
      </w:r>
    </w:p>
    <w:p w:rsidR="0040583A" w:rsidRDefault="0040583A" w:rsidP="0040583A">
      <w:pPr>
        <w:outlineLvl w:val="0"/>
        <w:rPr>
          <w:szCs w:val="21"/>
        </w:rPr>
      </w:pPr>
      <w:r>
        <w:rPr>
          <w:rFonts w:hint="eastAsia"/>
          <w:szCs w:val="21"/>
        </w:rPr>
        <w:t>Stop Bit:                         Select one or two stop bits</w:t>
      </w:r>
    </w:p>
    <w:p w:rsidR="0040583A" w:rsidRDefault="0040583A" w:rsidP="0040583A">
      <w:pPr>
        <w:outlineLvl w:val="0"/>
        <w:rPr>
          <w:szCs w:val="21"/>
        </w:rPr>
      </w:pPr>
      <w:r>
        <w:rPr>
          <w:rFonts w:hint="eastAsia"/>
          <w:szCs w:val="21"/>
        </w:rPr>
        <w:t>Party Check:                      None</w:t>
      </w:r>
    </w:p>
    <w:p w:rsidR="0040583A" w:rsidRDefault="0040583A" w:rsidP="0040583A">
      <w:pPr>
        <w:outlineLvl w:val="0"/>
        <w:rPr>
          <w:szCs w:val="21"/>
        </w:rPr>
      </w:pPr>
      <w:r>
        <w:rPr>
          <w:rFonts w:hint="eastAsia"/>
          <w:szCs w:val="21"/>
        </w:rPr>
        <w:t xml:space="preserve">                                Even</w:t>
      </w:r>
    </w:p>
    <w:p w:rsidR="0040583A" w:rsidRDefault="0040583A" w:rsidP="0040583A">
      <w:pPr>
        <w:outlineLvl w:val="0"/>
        <w:rPr>
          <w:szCs w:val="21"/>
        </w:rPr>
      </w:pPr>
      <w:r>
        <w:rPr>
          <w:rFonts w:hint="eastAsia"/>
          <w:szCs w:val="21"/>
        </w:rPr>
        <w:t xml:space="preserve">                                Odd</w:t>
      </w:r>
    </w:p>
    <w:p w:rsidR="0040583A" w:rsidRDefault="0040583A" w:rsidP="0040583A">
      <w:pPr>
        <w:outlineLvl w:val="0"/>
        <w:rPr>
          <w:szCs w:val="21"/>
        </w:rPr>
      </w:pPr>
      <w:r>
        <w:rPr>
          <w:rFonts w:hint="eastAsia"/>
          <w:szCs w:val="21"/>
        </w:rPr>
        <w:t>The data format is saved in nonvolatile memory.</w:t>
      </w:r>
    </w:p>
    <w:p w:rsidR="0040583A" w:rsidRPr="009C3ED5" w:rsidRDefault="0040583A" w:rsidP="0040583A">
      <w:pPr>
        <w:ind w:firstLine="900"/>
        <w:outlineLvl w:val="0"/>
      </w:pPr>
    </w:p>
    <w:p w:rsidR="0040583A" w:rsidRPr="006B6730" w:rsidRDefault="0040583A" w:rsidP="0040583A">
      <w:pPr>
        <w:spacing w:line="360" w:lineRule="auto"/>
        <w:outlineLvl w:val="0"/>
        <w:rPr>
          <w:b/>
          <w:sz w:val="28"/>
          <w:szCs w:val="28"/>
        </w:rPr>
      </w:pPr>
      <w:r w:rsidRPr="006B6730">
        <w:rPr>
          <w:rFonts w:hint="eastAsia"/>
          <w:b/>
          <w:sz w:val="28"/>
          <w:szCs w:val="28"/>
        </w:rPr>
        <w:t>Baud Rate</w:t>
      </w:r>
    </w:p>
    <w:p w:rsidR="0040583A" w:rsidRPr="009C3ED5" w:rsidRDefault="0040583A" w:rsidP="0040583A">
      <w:pPr>
        <w:outlineLvl w:val="0"/>
      </w:pPr>
      <w:r w:rsidRPr="00D74BA0">
        <w:rPr>
          <w:rFonts w:hint="eastAsia"/>
          <w:b/>
        </w:rPr>
        <w:t xml:space="preserve">Baud Rate </w:t>
      </w:r>
      <w:r>
        <w:rPr>
          <w:rFonts w:hint="eastAsia"/>
        </w:rPr>
        <w:t xml:space="preserve">can be set via </w:t>
      </w:r>
      <w:r w:rsidRPr="00D74BA0">
        <w:rPr>
          <w:rFonts w:hint="eastAsia"/>
          <w:b/>
        </w:rPr>
        <w:t>Baud Rate</w:t>
      </w:r>
      <w:r>
        <w:rPr>
          <w:rFonts w:hint="eastAsia"/>
        </w:rPr>
        <w:t xml:space="preserve"> option in </w:t>
      </w:r>
      <w:r w:rsidRPr="00D74BA0">
        <w:rPr>
          <w:rFonts w:hint="eastAsia"/>
          <w:b/>
        </w:rPr>
        <w:t>MENU</w:t>
      </w:r>
      <w:r>
        <w:rPr>
          <w:rFonts w:hint="eastAsia"/>
        </w:rPr>
        <w:t xml:space="preserve">. Its parameter is saved in nonvolatile memory. The electronic load supports the following baud rates: 2400, 4800, 9600, 19200, 38400, 57600 and 115200. </w:t>
      </w:r>
      <w:r w:rsidRPr="00D74BA0">
        <w:rPr>
          <w:rFonts w:hint="eastAsia"/>
          <w:b/>
        </w:rPr>
        <w:t>The default baud rate is 9600bps.</w:t>
      </w:r>
    </w:p>
    <w:p w:rsidR="0040583A" w:rsidRPr="009C3ED5" w:rsidRDefault="0040583A" w:rsidP="0040583A">
      <w:pPr>
        <w:outlineLvl w:val="0"/>
        <w:rPr>
          <w:b/>
        </w:rPr>
      </w:pPr>
    </w:p>
    <w:p w:rsidR="0040583A" w:rsidRPr="00A35A6B" w:rsidRDefault="0040583A" w:rsidP="0040583A">
      <w:pPr>
        <w:spacing w:line="360" w:lineRule="auto"/>
        <w:outlineLvl w:val="0"/>
        <w:rPr>
          <w:b/>
          <w:sz w:val="28"/>
          <w:szCs w:val="28"/>
        </w:rPr>
      </w:pPr>
      <w:r w:rsidRPr="00A35A6B">
        <w:rPr>
          <w:rFonts w:hint="eastAsia"/>
          <w:b/>
          <w:sz w:val="28"/>
          <w:szCs w:val="28"/>
        </w:rPr>
        <w:t>2.3 Introduction to SCPI</w:t>
      </w:r>
    </w:p>
    <w:p w:rsidR="0040583A" w:rsidRPr="009C3ED5" w:rsidRDefault="0040583A" w:rsidP="0040583A">
      <w:r w:rsidRPr="00F43A92">
        <w:rPr>
          <w:rFonts w:hint="eastAsia"/>
          <w:b/>
        </w:rPr>
        <w:t xml:space="preserve">SCPI (Standard Commands for Programmable Instruments) </w:t>
      </w:r>
      <w:r>
        <w:rPr>
          <w:rFonts w:hint="eastAsia"/>
        </w:rPr>
        <w:t xml:space="preserve">is a programming language controlling instrument over GPIB </w:t>
      </w:r>
      <w:r w:rsidR="009A15D8">
        <w:rPr>
          <w:rFonts w:hint="eastAsia"/>
        </w:rPr>
        <w:t xml:space="preserve">USB </w:t>
      </w:r>
      <w:r>
        <w:rPr>
          <w:rFonts w:hint="eastAsia"/>
        </w:rPr>
        <w:t xml:space="preserve">or RS-232 interface. In IEEE488.2, SCPI is layered on top of the hardware-portion. The same SCPI </w:t>
      </w:r>
      <w:r>
        <w:t>commands</w:t>
      </w:r>
      <w:r>
        <w:rPr>
          <w:rFonts w:hint="eastAsia"/>
        </w:rPr>
        <w:t xml:space="preserve"> and parameters control the same functions for different categories of instruments.</w:t>
      </w:r>
      <w:r w:rsidRPr="009C3ED5">
        <w:t xml:space="preserve"> </w:t>
      </w:r>
    </w:p>
    <w:p w:rsidR="00E15889" w:rsidRDefault="00E15889" w:rsidP="0040583A"/>
    <w:p w:rsidR="0040583A" w:rsidRPr="00A35A6B" w:rsidRDefault="0040583A" w:rsidP="0040583A">
      <w:pPr>
        <w:spacing w:line="360" w:lineRule="auto"/>
        <w:rPr>
          <w:b/>
          <w:sz w:val="28"/>
          <w:szCs w:val="28"/>
        </w:rPr>
      </w:pPr>
      <w:r w:rsidRPr="00A35A6B">
        <w:rPr>
          <w:rFonts w:hint="eastAsia"/>
          <w:b/>
          <w:sz w:val="28"/>
          <w:szCs w:val="28"/>
        </w:rPr>
        <w:t>Conventions for This Manual</w:t>
      </w:r>
    </w:p>
    <w:p w:rsidR="0040583A" w:rsidRPr="009C3ED5" w:rsidRDefault="0040583A" w:rsidP="0040583A">
      <w:pPr>
        <w:rPr>
          <w:b/>
        </w:rPr>
      </w:pPr>
      <w:r>
        <w:rPr>
          <w:rFonts w:hint="eastAsia"/>
        </w:rPr>
        <w:t>For a convenient description, the subsequent symbols are defined as follows:</w:t>
      </w:r>
    </w:p>
    <w:p w:rsidR="0040583A" w:rsidRPr="009C3ED5" w:rsidRDefault="0040583A" w:rsidP="0040583A">
      <w:r>
        <w:rPr>
          <w:rFonts w:hint="eastAsia"/>
        </w:rPr>
        <w:t xml:space="preserve">Angle Brackets </w:t>
      </w:r>
      <w:r w:rsidRPr="009C3ED5">
        <w:rPr>
          <w:rFonts w:hint="eastAsia"/>
        </w:rPr>
        <w:t>&lt;</w:t>
      </w:r>
      <w:r w:rsidRPr="009C3ED5">
        <w:rPr>
          <w:rFonts w:hint="eastAsia"/>
        </w:rPr>
        <w:tab/>
        <w:t>&gt;</w:t>
      </w:r>
      <w:r>
        <w:rPr>
          <w:rFonts w:hint="eastAsia"/>
        </w:rPr>
        <w:t xml:space="preserve">  </w:t>
      </w:r>
      <w:r w:rsidRPr="009C3ED5">
        <w:rPr>
          <w:rFonts w:hint="eastAsia"/>
        </w:rPr>
        <w:tab/>
      </w:r>
      <w:r>
        <w:rPr>
          <w:rFonts w:hint="eastAsia"/>
        </w:rPr>
        <w:t>Items within angle brackets are parameter type in abbreviations.</w:t>
      </w:r>
    </w:p>
    <w:p w:rsidR="0040583A" w:rsidRPr="009C3ED5" w:rsidRDefault="0040583A" w:rsidP="0040583A">
      <w:r>
        <w:rPr>
          <w:rFonts w:hint="eastAsia"/>
        </w:rPr>
        <w:lastRenderedPageBreak/>
        <w:t xml:space="preserve">Square Brackets </w:t>
      </w:r>
      <w:r w:rsidRPr="009C3ED5">
        <w:rPr>
          <w:rFonts w:hint="eastAsia"/>
        </w:rPr>
        <w:t>[</w:t>
      </w:r>
      <w:r w:rsidRPr="009C3ED5">
        <w:rPr>
          <w:rFonts w:hint="eastAsia"/>
        </w:rPr>
        <w:tab/>
        <w:t>]</w:t>
      </w:r>
      <w:r w:rsidRPr="009C3ED5">
        <w:rPr>
          <w:rFonts w:hint="eastAsia"/>
        </w:rPr>
        <w:tab/>
      </w:r>
      <w:r>
        <w:rPr>
          <w:rFonts w:hint="eastAsia"/>
        </w:rPr>
        <w:t xml:space="preserve">Items within square </w:t>
      </w:r>
      <w:r>
        <w:t>brackets</w:t>
      </w:r>
      <w:r>
        <w:rPr>
          <w:rFonts w:hint="eastAsia"/>
        </w:rPr>
        <w:t xml:space="preserve"> can be omitted.</w:t>
      </w:r>
    </w:p>
    <w:p w:rsidR="0040583A" w:rsidRPr="009C3ED5" w:rsidRDefault="0040583A" w:rsidP="0040583A">
      <w:r>
        <w:rPr>
          <w:rFonts w:hint="eastAsia"/>
        </w:rPr>
        <w:t xml:space="preserve">Braces </w:t>
      </w:r>
      <w:r w:rsidRPr="009C3ED5">
        <w:rPr>
          <w:rFonts w:hint="eastAsia"/>
        </w:rPr>
        <w:t>{</w:t>
      </w:r>
      <w:r w:rsidRPr="009C3ED5">
        <w:rPr>
          <w:rFonts w:hint="eastAsia"/>
        </w:rPr>
        <w:tab/>
        <w:t>}</w:t>
      </w:r>
      <w:r w:rsidRPr="009C3ED5">
        <w:rPr>
          <w:rFonts w:hint="eastAsia"/>
        </w:rPr>
        <w:tab/>
      </w:r>
      <w:r>
        <w:rPr>
          <w:rFonts w:hint="eastAsia"/>
        </w:rPr>
        <w:t xml:space="preserve">        Parameters within braces can be repeated zero or more times.</w:t>
      </w:r>
    </w:p>
    <w:p w:rsidR="0040583A" w:rsidRPr="009C3ED5" w:rsidRDefault="0040583A" w:rsidP="0040583A">
      <w:r>
        <w:rPr>
          <w:rFonts w:hint="eastAsia"/>
        </w:rPr>
        <w:t xml:space="preserve">Verticle Bar </w:t>
      </w:r>
      <w:r w:rsidRPr="009C3ED5">
        <w:rPr>
          <w:rFonts w:hint="eastAsia"/>
        </w:rPr>
        <w:t>|</w:t>
      </w:r>
      <w:r w:rsidRPr="009C3ED5">
        <w:rPr>
          <w:rFonts w:hint="eastAsia"/>
        </w:rPr>
        <w:tab/>
      </w:r>
      <w:r w:rsidRPr="009C3ED5">
        <w:rPr>
          <w:rFonts w:hint="eastAsia"/>
        </w:rPr>
        <w:tab/>
      </w:r>
      <w:r>
        <w:rPr>
          <w:rFonts w:hint="eastAsia"/>
        </w:rPr>
        <w:t xml:space="preserve">    Alternative parameters is </w:t>
      </w:r>
      <w:r>
        <w:t>separated</w:t>
      </w:r>
      <w:r>
        <w:rPr>
          <w:rFonts w:hint="eastAsia"/>
        </w:rPr>
        <w:t xml:space="preserve"> by a vertical bar.</w:t>
      </w:r>
    </w:p>
    <w:p w:rsidR="0040583A" w:rsidRPr="009C3ED5" w:rsidRDefault="0040583A" w:rsidP="0040583A">
      <w:pPr>
        <w:rPr>
          <w:b/>
        </w:rPr>
      </w:pPr>
    </w:p>
    <w:p w:rsidR="0040583A" w:rsidRPr="00A35A6B" w:rsidRDefault="0040583A" w:rsidP="0040583A">
      <w:pPr>
        <w:spacing w:line="360" w:lineRule="auto"/>
        <w:rPr>
          <w:b/>
          <w:sz w:val="28"/>
          <w:szCs w:val="28"/>
        </w:rPr>
      </w:pPr>
      <w:r w:rsidRPr="00A35A6B">
        <w:rPr>
          <w:rFonts w:hint="eastAsia"/>
          <w:b/>
          <w:sz w:val="28"/>
          <w:szCs w:val="28"/>
        </w:rPr>
        <w:t>Types of SCPI Commands</w:t>
      </w:r>
    </w:p>
    <w:p w:rsidR="0040583A" w:rsidRPr="009C3ED5" w:rsidRDefault="0040583A" w:rsidP="0040583A">
      <w:pPr>
        <w:spacing w:line="360" w:lineRule="auto"/>
      </w:pPr>
      <w:r w:rsidRPr="009C3ED5">
        <w:rPr>
          <w:rFonts w:hint="eastAsia"/>
        </w:rPr>
        <w:t>SCPI</w:t>
      </w:r>
      <w:r>
        <w:rPr>
          <w:rFonts w:hint="eastAsia"/>
        </w:rPr>
        <w:t xml:space="preserve"> has two types of commands: common commands and subsystem commands.</w:t>
      </w:r>
    </w:p>
    <w:p w:rsidR="0040583A" w:rsidRPr="009C3ED5" w:rsidRDefault="0040583A" w:rsidP="0040583A">
      <w:r w:rsidRPr="0042148D">
        <w:rPr>
          <w:rFonts w:hint="eastAsia"/>
          <w:b/>
        </w:rPr>
        <w:t>Common commands</w:t>
      </w:r>
      <w:r>
        <w:rPr>
          <w:rFonts w:hint="eastAsia"/>
        </w:rPr>
        <w:t xml:space="preserve">: Common commands are the general term for a catagery of commands. They, defined by IEEE488.2 Standard, are commonly not related to a </w:t>
      </w:r>
      <w:r>
        <w:t>specific</w:t>
      </w:r>
      <w:r>
        <w:rPr>
          <w:rFonts w:hint="eastAsia"/>
        </w:rPr>
        <w:t xml:space="preserve"> operation but to controlling overall load functions, such as rest, synchronization, status setting, query and so on functions. Every common command is composed by </w:t>
      </w:r>
      <w:r>
        <w:t>“</w:t>
      </w:r>
      <w:r>
        <w:rPr>
          <w:rFonts w:hint="eastAsia"/>
        </w:rPr>
        <w:t>*</w:t>
      </w:r>
      <w:r>
        <w:t>”</w:t>
      </w:r>
      <w:r>
        <w:rPr>
          <w:rFonts w:hint="eastAsia"/>
        </w:rPr>
        <w:t xml:space="preserve"> and a three-letter mnemonic, such as:</w:t>
      </w:r>
      <w:r w:rsidRPr="0036409D">
        <w:rPr>
          <w:rFonts w:hint="eastAsia"/>
          <w:b/>
        </w:rPr>
        <w:t xml:space="preserve"> *RST, *IDN?, *SAV</w:t>
      </w:r>
      <w:r>
        <w:rPr>
          <w:rFonts w:hint="eastAsia"/>
        </w:rPr>
        <w:t xml:space="preserve"> and so on. </w:t>
      </w:r>
    </w:p>
    <w:p w:rsidR="0040583A" w:rsidRPr="009C3ED5" w:rsidRDefault="0040583A" w:rsidP="0040583A">
      <w:r w:rsidRPr="0042148D">
        <w:rPr>
          <w:rFonts w:hint="eastAsia"/>
          <w:b/>
        </w:rPr>
        <w:t>Subsystem commands</w:t>
      </w:r>
      <w:r>
        <w:rPr>
          <w:rFonts w:hint="eastAsia"/>
        </w:rPr>
        <w:t xml:space="preserve">: Subsystem commands focus on specific functions of the electronic load. They are organized into an inverted tree structure with the </w:t>
      </w:r>
      <w:r w:rsidRPr="0036409D">
        <w:rPr>
          <w:b/>
        </w:rPr>
        <w:t>“</w:t>
      </w:r>
      <w:r w:rsidRPr="0036409D">
        <w:rPr>
          <w:rFonts w:hint="eastAsia"/>
          <w:b/>
        </w:rPr>
        <w:t>ROOT</w:t>
      </w:r>
      <w:r w:rsidRPr="0036409D">
        <w:rPr>
          <w:b/>
        </w:rPr>
        <w:t>”</w:t>
      </w:r>
      <w:r w:rsidRPr="0036409D">
        <w:rPr>
          <w:rFonts w:hint="eastAsia"/>
          <w:b/>
        </w:rPr>
        <w:t xml:space="preserve"> </w:t>
      </w:r>
      <w:r>
        <w:rPr>
          <w:rFonts w:hint="eastAsia"/>
        </w:rPr>
        <w:t>at the top. Fig. 1-1 shows a part of a subsystem command tree. You can operate all kinds of commands according to the structure.</w:t>
      </w:r>
    </w:p>
    <w:p w:rsidR="0040583A" w:rsidRPr="009C3ED5" w:rsidRDefault="0040583A" w:rsidP="0040583A">
      <w:pPr>
        <w:jc w:val="center"/>
      </w:pPr>
      <w:r>
        <w:rPr>
          <w:noProof/>
        </w:rPr>
        <w:drawing>
          <wp:inline distT="0" distB="0" distL="0" distR="0">
            <wp:extent cx="3886200" cy="2370826"/>
            <wp:effectExtent l="0" t="0" r="0"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3"/>
                    <a:srcRect/>
                    <a:stretch>
                      <a:fillRect/>
                    </a:stretch>
                  </pic:blipFill>
                  <pic:spPr bwMode="auto">
                    <a:xfrm>
                      <a:off x="0" y="0"/>
                      <a:ext cx="3886200" cy="2370826"/>
                    </a:xfrm>
                    <a:prstGeom prst="rect">
                      <a:avLst/>
                    </a:prstGeom>
                    <a:noFill/>
                    <a:ln w="9525">
                      <a:noFill/>
                      <a:miter lim="800000"/>
                      <a:headEnd/>
                      <a:tailEnd/>
                    </a:ln>
                  </pic:spPr>
                </pic:pic>
              </a:graphicData>
            </a:graphic>
          </wp:inline>
        </w:drawing>
      </w:r>
    </w:p>
    <w:p w:rsidR="0040583A" w:rsidRPr="009C3ED5" w:rsidRDefault="0040583A" w:rsidP="0040583A">
      <w:pPr>
        <w:jc w:val="center"/>
      </w:pPr>
      <w:r>
        <w:rPr>
          <w:rFonts w:hint="eastAsia"/>
        </w:rPr>
        <w:t xml:space="preserve">Fig. </w:t>
      </w:r>
      <w:r w:rsidRPr="009C3ED5">
        <w:rPr>
          <w:rFonts w:hint="eastAsia"/>
        </w:rPr>
        <w:t xml:space="preserve">1-1 </w:t>
      </w:r>
      <w:r>
        <w:rPr>
          <w:rFonts w:hint="eastAsia"/>
        </w:rPr>
        <w:t>Command Tree</w:t>
      </w:r>
    </w:p>
    <w:p w:rsidR="0040583A" w:rsidRDefault="0040583A" w:rsidP="0040583A">
      <w:pPr>
        <w:rPr>
          <w:b/>
        </w:rPr>
      </w:pPr>
    </w:p>
    <w:p w:rsidR="0040583A" w:rsidRPr="00A35A6B" w:rsidRDefault="0040583A" w:rsidP="0040583A">
      <w:pPr>
        <w:rPr>
          <w:sz w:val="28"/>
          <w:szCs w:val="28"/>
        </w:rPr>
      </w:pPr>
      <w:r w:rsidRPr="00A35A6B">
        <w:rPr>
          <w:rFonts w:hint="eastAsia"/>
          <w:b/>
          <w:sz w:val="28"/>
          <w:szCs w:val="28"/>
        </w:rPr>
        <w:t>Multiple SCPI Commands in a Message</w:t>
      </w:r>
    </w:p>
    <w:p w:rsidR="0040583A" w:rsidRDefault="0040583A" w:rsidP="0040583A">
      <w:r>
        <w:rPr>
          <w:rFonts w:hint="eastAsia"/>
        </w:rPr>
        <w:t xml:space="preserve">Multiple SCPI commands can be combined into and sent as a single SCPI message with one message </w:t>
      </w:r>
      <w:r>
        <w:t>terminator</w:t>
      </w:r>
      <w:r>
        <w:rPr>
          <w:rFonts w:hint="eastAsia"/>
        </w:rPr>
        <w:t>. The following two points should be considered when sending multiple commands within one message:</w:t>
      </w:r>
    </w:p>
    <w:p w:rsidR="0040583A" w:rsidRDefault="0040583A" w:rsidP="0040583A">
      <w:pPr>
        <w:pStyle w:val="aa"/>
        <w:numPr>
          <w:ilvl w:val="0"/>
          <w:numId w:val="27"/>
        </w:numPr>
        <w:ind w:firstLineChars="0"/>
      </w:pPr>
      <w:r>
        <w:rPr>
          <w:rFonts w:hint="eastAsia"/>
        </w:rPr>
        <w:t>Use a semicolon (:) to separate multiple commands in one message;</w:t>
      </w:r>
    </w:p>
    <w:p w:rsidR="0040583A" w:rsidRDefault="00A35A6B" w:rsidP="0040583A">
      <w:pPr>
        <w:pStyle w:val="aa"/>
        <w:numPr>
          <w:ilvl w:val="0"/>
          <w:numId w:val="27"/>
        </w:numPr>
        <w:ind w:firstLineChars="0"/>
      </w:pPr>
      <w:r>
        <w:rPr>
          <w:rFonts w:hint="eastAsia"/>
        </w:rPr>
        <w:t>There is always an implied header path that affects the method in which the electronic load analyzes each command</w:t>
      </w:r>
    </w:p>
    <w:p w:rsidR="0040583A" w:rsidRPr="009C3ED5" w:rsidRDefault="0040583A" w:rsidP="0040583A">
      <w:r>
        <w:rPr>
          <w:rFonts w:hint="eastAsia"/>
        </w:rPr>
        <w:t xml:space="preserve">The command header path can be thought of as a character string inserted before each command in a message. For the first command in a message, the header path is a null string. For each subsequent command, the header path is defined as the character string that makes up the headers of previous command in the messae up to and including the last colon separator. </w:t>
      </w:r>
      <w:r>
        <w:t>An example of a message with two commands is</w:t>
      </w:r>
      <w:r>
        <w:rPr>
          <w:rFonts w:hint="eastAsia"/>
        </w:rPr>
        <w:t>:</w:t>
      </w:r>
    </w:p>
    <w:p w:rsidR="0040583A" w:rsidRDefault="0040583A" w:rsidP="0040583A">
      <w:pPr>
        <w:ind w:firstLineChars="929" w:firstLine="1959"/>
      </w:pPr>
      <w:r w:rsidRPr="00755373">
        <w:rPr>
          <w:b/>
        </w:rPr>
        <w:t>CURR:LEV</w:t>
      </w:r>
      <w:r w:rsidRPr="00317D51">
        <w:t xml:space="preserve"> 3;</w:t>
      </w:r>
      <w:r w:rsidRPr="00755373">
        <w:rPr>
          <w:b/>
        </w:rPr>
        <w:t>PROT:STAT</w:t>
      </w:r>
      <w:r w:rsidRPr="00317D51">
        <w:t xml:space="preserve"> OFF</w:t>
      </w:r>
    </w:p>
    <w:p w:rsidR="0040583A" w:rsidRPr="00EC23D3" w:rsidRDefault="00E943B3" w:rsidP="0040583A">
      <w:r>
        <w:rPr>
          <w:rFonts w:hint="eastAsia"/>
        </w:rPr>
        <w:t>It</w:t>
      </w:r>
      <w:r w:rsidR="0040583A">
        <w:rPr>
          <w:rFonts w:hint="eastAsia"/>
        </w:rPr>
        <w:t xml:space="preserve"> illustrates </w:t>
      </w:r>
      <w:r>
        <w:rPr>
          <w:rFonts w:hint="eastAsia"/>
        </w:rPr>
        <w:t xml:space="preserve">how to separate two </w:t>
      </w:r>
      <w:r w:rsidR="00EC23D3">
        <w:rPr>
          <w:rFonts w:hint="eastAsia"/>
        </w:rPr>
        <w:t>commands using the semicolon and explains the header path concept as well.</w:t>
      </w:r>
      <w:r w:rsidR="0040583A">
        <w:rPr>
          <w:rFonts w:hint="eastAsia"/>
        </w:rPr>
        <w:t xml:space="preserve"> </w:t>
      </w:r>
      <w:r w:rsidR="0040583A" w:rsidRPr="007766AE">
        <w:rPr>
          <w:rFonts w:hint="eastAsia"/>
          <w:b/>
        </w:rPr>
        <w:t xml:space="preserve">Note that </w:t>
      </w:r>
      <w:r w:rsidR="0040583A">
        <w:rPr>
          <w:rFonts w:hint="eastAsia"/>
        </w:rPr>
        <w:t xml:space="preserve">with the second command, the </w:t>
      </w:r>
      <w:r w:rsidR="00EC23D3">
        <w:rPr>
          <w:rFonts w:hint="eastAsia"/>
        </w:rPr>
        <w:t>first</w:t>
      </w:r>
      <w:r w:rsidR="0040583A">
        <w:rPr>
          <w:rFonts w:hint="eastAsia"/>
        </w:rPr>
        <w:t xml:space="preserve"> header</w:t>
      </w:r>
      <w:r w:rsidR="0040583A">
        <w:t>”</w:t>
      </w:r>
      <w:r w:rsidR="0040583A">
        <w:rPr>
          <w:rFonts w:hint="eastAsia"/>
        </w:rPr>
        <w:t>CURR</w:t>
      </w:r>
      <w:r w:rsidR="0040583A">
        <w:t>”</w:t>
      </w:r>
      <w:r w:rsidR="0040583A">
        <w:rPr>
          <w:rFonts w:hint="eastAsia"/>
        </w:rPr>
        <w:t xml:space="preserve"> was omitted because the </w:t>
      </w:r>
      <w:r w:rsidR="00EC23D3">
        <w:rPr>
          <w:rFonts w:hint="eastAsia"/>
        </w:rPr>
        <w:t xml:space="preserve">header path was defined as </w:t>
      </w:r>
      <w:r w:rsidR="00EC23D3">
        <w:t>“</w:t>
      </w:r>
      <w:r w:rsidR="00EC23D3">
        <w:rPr>
          <w:rFonts w:hint="eastAsia"/>
        </w:rPr>
        <w:t>CURR:</w:t>
      </w:r>
      <w:r w:rsidR="00EC23D3">
        <w:t>”</w:t>
      </w:r>
      <w:r w:rsidR="00EC23D3">
        <w:rPr>
          <w:rFonts w:hint="eastAsia"/>
        </w:rPr>
        <w:t xml:space="preserve"> after the </w:t>
      </w:r>
      <w:r w:rsidR="0040583A" w:rsidRPr="007766AE">
        <w:rPr>
          <w:b/>
        </w:rPr>
        <w:t>“</w:t>
      </w:r>
      <w:r w:rsidR="0040583A" w:rsidRPr="007766AE">
        <w:rPr>
          <w:rFonts w:hint="eastAsia"/>
          <w:b/>
        </w:rPr>
        <w:t>CURR:LEV3</w:t>
      </w:r>
      <w:r w:rsidR="0040583A" w:rsidRPr="007766AE">
        <w:rPr>
          <w:b/>
        </w:rPr>
        <w:t>”</w:t>
      </w:r>
      <w:r w:rsidR="0040583A">
        <w:rPr>
          <w:rFonts w:hint="eastAsia"/>
        </w:rPr>
        <w:t xml:space="preserve"> command</w:t>
      </w:r>
      <w:r w:rsidR="00EC23D3">
        <w:rPr>
          <w:rFonts w:hint="eastAsia"/>
        </w:rPr>
        <w:t xml:space="preserve"> </w:t>
      </w:r>
      <w:r w:rsidR="0040583A">
        <w:rPr>
          <w:rFonts w:hint="eastAsia"/>
        </w:rPr>
        <w:t>and thus the instrument interpreted the second command as:</w:t>
      </w:r>
      <w:r w:rsidR="0040583A" w:rsidRPr="007766AE">
        <w:rPr>
          <w:rFonts w:hint="eastAsia"/>
          <w:b/>
        </w:rPr>
        <w:t xml:space="preserve"> </w:t>
      </w:r>
    </w:p>
    <w:p w:rsidR="0040583A" w:rsidRDefault="0040583A" w:rsidP="0040583A">
      <w:pPr>
        <w:ind w:firstLineChars="978" w:firstLine="2062"/>
      </w:pPr>
      <w:r w:rsidRPr="007766AE">
        <w:rPr>
          <w:rFonts w:hint="eastAsia"/>
          <w:b/>
        </w:rPr>
        <w:t>CURR:PROT:STAT OFF</w:t>
      </w:r>
      <w:r>
        <w:rPr>
          <w:rFonts w:hint="eastAsia"/>
        </w:rPr>
        <w:t>.</w:t>
      </w:r>
    </w:p>
    <w:p w:rsidR="0040583A" w:rsidRDefault="0040583A" w:rsidP="0040583A">
      <w:r>
        <w:lastRenderedPageBreak/>
        <w:t>In fact, it</w:t>
      </w:r>
      <w:r w:rsidR="00EC23D3">
        <w:rPr>
          <w:rFonts w:hint="eastAsia"/>
        </w:rPr>
        <w:t xml:space="preserve"> would have generated a syntactic error to incluse</w:t>
      </w:r>
      <w:r w:rsidR="00EC23D3">
        <w:t>”</w:t>
      </w:r>
      <w:r w:rsidR="00EC23D3">
        <w:rPr>
          <w:rFonts w:hint="eastAsia"/>
        </w:rPr>
        <w:t>CURR:</w:t>
      </w:r>
      <w:r w:rsidR="00EC23D3">
        <w:t>”</w:t>
      </w:r>
      <w:r w:rsidR="00EC23D3">
        <w:rPr>
          <w:rFonts w:hint="eastAsia"/>
        </w:rPr>
        <w:t xml:space="preserve"> improperly in the second command, since the command after being combined with the header path would become:</w:t>
      </w:r>
      <w:r>
        <w:t xml:space="preserve"> </w:t>
      </w:r>
    </w:p>
    <w:p w:rsidR="0040583A" w:rsidRDefault="0040583A" w:rsidP="0040583A">
      <w:pPr>
        <w:ind w:firstLineChars="1000" w:firstLine="2108"/>
      </w:pPr>
      <w:r w:rsidRPr="00861AA9">
        <w:rPr>
          <w:b/>
        </w:rPr>
        <w:t>CURR:CURR:PROT:STAT OFF</w:t>
      </w:r>
      <w:r>
        <w:t xml:space="preserve"> </w:t>
      </w:r>
    </w:p>
    <w:p w:rsidR="0040583A" w:rsidRPr="00317D51" w:rsidRDefault="00EC23D3" w:rsidP="0040583A">
      <w:r>
        <w:rPr>
          <w:rFonts w:hint="eastAsia"/>
        </w:rPr>
        <w:t>that</w:t>
      </w:r>
      <w:r w:rsidR="0040583A">
        <w:t xml:space="preserve"> is incorrect</w:t>
      </w:r>
      <w:r w:rsidR="0040583A">
        <w:rPr>
          <w:rFonts w:hint="eastAsia"/>
        </w:rPr>
        <w:t>.</w:t>
      </w:r>
    </w:p>
    <w:p w:rsidR="0040583A" w:rsidRPr="00EC23D3" w:rsidRDefault="0040583A" w:rsidP="0040583A">
      <w:pPr>
        <w:spacing w:line="360" w:lineRule="auto"/>
        <w:rPr>
          <w:b/>
          <w:sz w:val="28"/>
          <w:szCs w:val="28"/>
        </w:rPr>
      </w:pPr>
      <w:r w:rsidRPr="00EC23D3">
        <w:rPr>
          <w:rFonts w:hint="eastAsia"/>
          <w:b/>
          <w:sz w:val="28"/>
          <w:szCs w:val="28"/>
        </w:rPr>
        <w:t>Moving among Subsystems</w:t>
      </w:r>
    </w:p>
    <w:p w:rsidR="0040583A" w:rsidRDefault="0040583A" w:rsidP="0040583A">
      <w:r>
        <w:rPr>
          <w:rFonts w:hint="eastAsia"/>
        </w:rPr>
        <w:t>In order to combine commands from different subsystems, it is needed to reset the header path to a null string within a message. You can do this by beginning the command with a colon (:), a root specifier, to discard any preceding header path. For example, you can clear the output protection and check the status of the operation condition resister in one message by using a root sepcifier as follows:</w:t>
      </w:r>
    </w:p>
    <w:p w:rsidR="0040583A" w:rsidRPr="00B2133B" w:rsidRDefault="0040583A" w:rsidP="0040583A">
      <w:pPr>
        <w:ind w:firstLineChars="343" w:firstLine="723"/>
      </w:pPr>
      <w:r w:rsidRPr="00755373">
        <w:rPr>
          <w:rFonts w:hint="eastAsia"/>
          <w:b/>
        </w:rPr>
        <w:t>IN</w:t>
      </w:r>
      <w:r w:rsidRPr="00755373">
        <w:rPr>
          <w:b/>
        </w:rPr>
        <w:t>P</w:t>
      </w:r>
      <w:r w:rsidRPr="00B2133B">
        <w:t>ut</w:t>
      </w:r>
      <w:r w:rsidRPr="00755373">
        <w:rPr>
          <w:b/>
        </w:rPr>
        <w:t>:PROT</w:t>
      </w:r>
      <w:r w:rsidRPr="00B2133B">
        <w:t>ection</w:t>
      </w:r>
      <w:r w:rsidRPr="00755373">
        <w:rPr>
          <w:b/>
        </w:rPr>
        <w:t>:CLE</w:t>
      </w:r>
      <w:r>
        <w:rPr>
          <w:rFonts w:hint="eastAsia"/>
        </w:rPr>
        <w:t>a</w:t>
      </w:r>
      <w:r w:rsidRPr="00B2133B">
        <w:t>r;:</w:t>
      </w:r>
      <w:r w:rsidRPr="00755373">
        <w:rPr>
          <w:b/>
        </w:rPr>
        <w:t>STAT</w:t>
      </w:r>
      <w:r w:rsidRPr="00B2133B">
        <w:t>us</w:t>
      </w:r>
      <w:r w:rsidRPr="00755373">
        <w:rPr>
          <w:b/>
        </w:rPr>
        <w:t>:OPER</w:t>
      </w:r>
      <w:r w:rsidRPr="00B2133B">
        <w:t>ation</w:t>
      </w:r>
      <w:r w:rsidRPr="00755373">
        <w:rPr>
          <w:b/>
        </w:rPr>
        <w:t>:COND</w:t>
      </w:r>
      <w:r w:rsidRPr="00B2133B">
        <w:t>ition?</w:t>
      </w:r>
    </w:p>
    <w:p w:rsidR="0040583A" w:rsidRPr="00B2133B" w:rsidRDefault="0040583A" w:rsidP="0040583A">
      <w:r>
        <w:t>The following message shows how to combine commands from different subsystems as well as within the same subsystem:</w:t>
      </w:r>
    </w:p>
    <w:p w:rsidR="0040583A" w:rsidRPr="00B2133B" w:rsidRDefault="0040583A" w:rsidP="0040583A">
      <w:pPr>
        <w:ind w:firstLineChars="347" w:firstLine="732"/>
      </w:pPr>
      <w:r w:rsidRPr="00755373">
        <w:rPr>
          <w:b/>
        </w:rPr>
        <w:t>VOLT</w:t>
      </w:r>
      <w:r w:rsidRPr="00B2133B">
        <w:t>age</w:t>
      </w:r>
      <w:r w:rsidRPr="00755373">
        <w:rPr>
          <w:b/>
        </w:rPr>
        <w:t>:LEV</w:t>
      </w:r>
      <w:r w:rsidRPr="00B2133B">
        <w:t>el 20;</w:t>
      </w:r>
      <w:r w:rsidRPr="00755373">
        <w:rPr>
          <w:rFonts w:hint="eastAsia"/>
          <w:b/>
        </w:rPr>
        <w:t>TRIG</w:t>
      </w:r>
      <w:r w:rsidRPr="00B2133B">
        <w:rPr>
          <w:rFonts w:hint="eastAsia"/>
        </w:rPr>
        <w:t>ger</w:t>
      </w:r>
      <w:r w:rsidRPr="00B2133B">
        <w:t xml:space="preserve"> 28; </w:t>
      </w:r>
      <w:r w:rsidRPr="00755373">
        <w:rPr>
          <w:b/>
        </w:rPr>
        <w:t>:CURR</w:t>
      </w:r>
      <w:r w:rsidRPr="00B2133B">
        <w:t>ent</w:t>
      </w:r>
      <w:r w:rsidRPr="00755373">
        <w:rPr>
          <w:b/>
        </w:rPr>
        <w:t>:LEV</w:t>
      </w:r>
      <w:r w:rsidRPr="00B2133B">
        <w:t>el 3;</w:t>
      </w:r>
      <w:r w:rsidRPr="00755373">
        <w:rPr>
          <w:rFonts w:hint="eastAsia"/>
          <w:b/>
        </w:rPr>
        <w:t>TRIG</w:t>
      </w:r>
      <w:r w:rsidRPr="00B2133B">
        <w:rPr>
          <w:rFonts w:hint="eastAsia"/>
        </w:rPr>
        <w:t>ger</w:t>
      </w:r>
      <w:r w:rsidRPr="00B2133B">
        <w:t xml:space="preserve"> </w:t>
      </w:r>
      <w:r w:rsidRPr="00B2133B">
        <w:rPr>
          <w:rFonts w:hint="eastAsia"/>
        </w:rPr>
        <w:t>5</w:t>
      </w:r>
    </w:p>
    <w:p w:rsidR="0040583A" w:rsidRPr="009C3ED5" w:rsidRDefault="0040583A" w:rsidP="0040583A"/>
    <w:p w:rsidR="0040583A" w:rsidRPr="00EC23D3" w:rsidRDefault="0040583A" w:rsidP="0040583A">
      <w:pPr>
        <w:spacing w:line="360" w:lineRule="auto"/>
        <w:rPr>
          <w:b/>
          <w:sz w:val="28"/>
          <w:szCs w:val="28"/>
        </w:rPr>
      </w:pPr>
      <w:r w:rsidRPr="00EC23D3">
        <w:rPr>
          <w:rFonts w:hint="eastAsia"/>
          <w:b/>
          <w:sz w:val="28"/>
          <w:szCs w:val="28"/>
        </w:rPr>
        <w:t>Including Common Commands</w:t>
      </w:r>
    </w:p>
    <w:p w:rsidR="0040583A" w:rsidRDefault="0040583A" w:rsidP="0040583A">
      <w:r>
        <w:rPr>
          <w:rFonts w:hint="eastAsia"/>
        </w:rPr>
        <w:t xml:space="preserve">Common commands can be combined with subsystem commands in a message. </w:t>
      </w:r>
      <w:r>
        <w:t xml:space="preserve">Treat the common command as a message unit by separating it </w:t>
      </w:r>
      <w:r>
        <w:rPr>
          <w:rFonts w:hint="eastAsia"/>
        </w:rPr>
        <w:t xml:space="preserve">from other commands </w:t>
      </w:r>
      <w:r>
        <w:t>with a semicolon (the message unit separator). Common commands do not affect the header path</w:t>
      </w:r>
      <w:r>
        <w:rPr>
          <w:rFonts w:hint="eastAsia"/>
        </w:rPr>
        <w:t xml:space="preserve"> and can be </w:t>
      </w:r>
      <w:r>
        <w:t>insert</w:t>
      </w:r>
      <w:r>
        <w:rPr>
          <w:rFonts w:hint="eastAsia"/>
        </w:rPr>
        <w:t>ed</w:t>
      </w:r>
      <w:r w:rsidR="00EC23D3">
        <w:t xml:space="preserve"> anywhere in </w:t>
      </w:r>
      <w:r w:rsidR="00EC23D3">
        <w:rPr>
          <w:rFonts w:hint="eastAsia"/>
        </w:rPr>
        <w:t>a</w:t>
      </w:r>
      <w:r>
        <w:t xml:space="preserve"> message.</w:t>
      </w:r>
    </w:p>
    <w:p w:rsidR="0040583A" w:rsidRPr="00B2133B" w:rsidRDefault="0040583A" w:rsidP="0040583A">
      <w:r>
        <w:rPr>
          <w:rFonts w:hint="eastAsia"/>
          <w:b/>
        </w:rPr>
        <w:t xml:space="preserve">For Example:        </w:t>
      </w:r>
      <w:r w:rsidRPr="00755373">
        <w:rPr>
          <w:b/>
        </w:rPr>
        <w:t>VOLT</w:t>
      </w:r>
      <w:r w:rsidRPr="00B2133B">
        <w:t>age</w:t>
      </w:r>
      <w:r w:rsidRPr="00755373">
        <w:rPr>
          <w:b/>
        </w:rPr>
        <w:t>:</w:t>
      </w:r>
      <w:r w:rsidR="00037A2F">
        <w:rPr>
          <w:b/>
        </w:rPr>
        <w:t>Trigger</w:t>
      </w:r>
      <w:r w:rsidRPr="00B2133B">
        <w:t xml:space="preserve"> 17.5;</w:t>
      </w:r>
      <w:r w:rsidRPr="00755373">
        <w:rPr>
          <w:b/>
        </w:rPr>
        <w:t>:INIT</w:t>
      </w:r>
      <w:r w:rsidRPr="00B2133B">
        <w:t>ialize;</w:t>
      </w:r>
      <w:r w:rsidRPr="00E90871">
        <w:rPr>
          <w:b/>
        </w:rPr>
        <w:t>*</w:t>
      </w:r>
      <w:r w:rsidRPr="00755373">
        <w:rPr>
          <w:b/>
        </w:rPr>
        <w:t>TRG</w:t>
      </w:r>
      <w:r w:rsidRPr="00B2133B">
        <w:t xml:space="preserve"> </w:t>
      </w:r>
    </w:p>
    <w:p w:rsidR="0040583A" w:rsidRPr="009C3ED5" w:rsidRDefault="0040583A" w:rsidP="0040583A">
      <w:pPr>
        <w:tabs>
          <w:tab w:val="left" w:pos="3531"/>
        </w:tabs>
        <w:ind w:firstLineChars="978" w:firstLine="2062"/>
      </w:pPr>
      <w:r w:rsidRPr="00755373">
        <w:rPr>
          <w:rFonts w:hint="eastAsia"/>
          <w:b/>
        </w:rPr>
        <w:t>INP</w:t>
      </w:r>
      <w:r w:rsidRPr="00B2133B">
        <w:t>ut OFF;</w:t>
      </w:r>
      <w:r w:rsidRPr="00E90871">
        <w:rPr>
          <w:b/>
        </w:rPr>
        <w:t>*</w:t>
      </w:r>
      <w:r w:rsidRPr="00755373">
        <w:rPr>
          <w:b/>
        </w:rPr>
        <w:t>RCL</w:t>
      </w:r>
      <w:r w:rsidRPr="00B2133B">
        <w:t xml:space="preserve"> 2;</w:t>
      </w:r>
      <w:r w:rsidRPr="00755373">
        <w:rPr>
          <w:rFonts w:hint="eastAsia"/>
          <w:b/>
        </w:rPr>
        <w:t>IN</w:t>
      </w:r>
      <w:r w:rsidRPr="00755373">
        <w:rPr>
          <w:b/>
        </w:rPr>
        <w:t>P</w:t>
      </w:r>
      <w:r w:rsidRPr="00B2133B">
        <w:t>ut ON</w:t>
      </w:r>
      <w:r w:rsidRPr="00B2133B">
        <w:tab/>
      </w:r>
    </w:p>
    <w:p w:rsidR="0040583A" w:rsidRPr="00EC23D3" w:rsidRDefault="0040583A" w:rsidP="0040583A">
      <w:pPr>
        <w:rPr>
          <w:b/>
          <w:sz w:val="28"/>
          <w:szCs w:val="28"/>
        </w:rPr>
      </w:pPr>
      <w:r w:rsidRPr="00EC23D3">
        <w:rPr>
          <w:rFonts w:hint="eastAsia"/>
          <w:b/>
          <w:sz w:val="28"/>
          <w:szCs w:val="28"/>
        </w:rPr>
        <w:t>Using Queries</w:t>
      </w:r>
    </w:p>
    <w:p w:rsidR="0040583A" w:rsidRDefault="0040583A" w:rsidP="0040583A">
      <w:r>
        <w:rPr>
          <w:rFonts w:hint="eastAsia"/>
        </w:rPr>
        <w:t>Using queries has the following concerns:</w:t>
      </w:r>
    </w:p>
    <w:p w:rsidR="0040583A" w:rsidRDefault="0040583A" w:rsidP="0040583A">
      <w:pPr>
        <w:pStyle w:val="aa"/>
        <w:numPr>
          <w:ilvl w:val="0"/>
          <w:numId w:val="28"/>
        </w:numPr>
        <w:ind w:left="480" w:firstLineChars="0"/>
      </w:pPr>
      <w:r>
        <w:rPr>
          <w:rFonts w:hint="eastAsia"/>
        </w:rPr>
        <w:t>Sepcify proper numbers of variables for the data returned by queries.</w:t>
      </w:r>
    </w:p>
    <w:p w:rsidR="0040583A" w:rsidRPr="009C3ED5" w:rsidRDefault="0040583A" w:rsidP="0040583A">
      <w:pPr>
        <w:pStyle w:val="aa"/>
        <w:numPr>
          <w:ilvl w:val="0"/>
          <w:numId w:val="28"/>
        </w:numPr>
        <w:ind w:left="480" w:firstLineChars="0"/>
      </w:pPr>
      <w:r>
        <w:rPr>
          <w:rFonts w:hint="eastAsia"/>
        </w:rPr>
        <w:t xml:space="preserve">Read all the returned data of a query before sending another </w:t>
      </w:r>
      <w:r>
        <w:t>command</w:t>
      </w:r>
      <w:r>
        <w:rPr>
          <w:rFonts w:hint="eastAsia"/>
        </w:rPr>
        <w:t xml:space="preserve"> to the electronic load. Otherwise a </w:t>
      </w:r>
      <w:r w:rsidRPr="00EC23D3">
        <w:rPr>
          <w:rFonts w:hint="eastAsia"/>
        </w:rPr>
        <w:t>Query Interrupted Error</w:t>
      </w:r>
      <w:r w:rsidRPr="00821ADE">
        <w:rPr>
          <w:rFonts w:hint="eastAsia"/>
          <w:b/>
        </w:rPr>
        <w:t xml:space="preserve"> </w:t>
      </w:r>
      <w:r>
        <w:rPr>
          <w:rFonts w:hint="eastAsia"/>
        </w:rPr>
        <w:t>will occur and the unreturned data will be lost.</w:t>
      </w:r>
    </w:p>
    <w:p w:rsidR="0040583A" w:rsidRPr="009C3ED5" w:rsidRDefault="0040583A" w:rsidP="0040583A"/>
    <w:p w:rsidR="0040583A" w:rsidRPr="00EC23D3" w:rsidRDefault="0040583A" w:rsidP="0040583A">
      <w:pPr>
        <w:spacing w:line="360" w:lineRule="auto"/>
        <w:rPr>
          <w:b/>
          <w:sz w:val="28"/>
          <w:szCs w:val="28"/>
        </w:rPr>
      </w:pPr>
      <w:r w:rsidRPr="00EC23D3">
        <w:rPr>
          <w:rFonts w:hint="eastAsia"/>
          <w:b/>
          <w:sz w:val="28"/>
          <w:szCs w:val="28"/>
        </w:rPr>
        <w:t>Types of SCPI Message</w:t>
      </w:r>
    </w:p>
    <w:p w:rsidR="0040583A" w:rsidRDefault="0040583A" w:rsidP="0040583A">
      <w:pPr>
        <w:spacing w:line="360" w:lineRule="auto"/>
      </w:pPr>
      <w:r>
        <w:rPr>
          <w:rFonts w:hint="eastAsia"/>
        </w:rPr>
        <w:t xml:space="preserve">There are two types of </w:t>
      </w:r>
      <w:r w:rsidRPr="009C3ED5">
        <w:rPr>
          <w:rFonts w:hint="eastAsia"/>
        </w:rPr>
        <w:t>SCPI</w:t>
      </w:r>
      <w:r>
        <w:rPr>
          <w:rFonts w:hint="eastAsia"/>
        </w:rPr>
        <w:t xml:space="preserve"> messages: program and response.</w:t>
      </w:r>
    </w:p>
    <w:p w:rsidR="0040583A" w:rsidRDefault="0040583A" w:rsidP="0040583A">
      <w:pPr>
        <w:pStyle w:val="aa"/>
        <w:numPr>
          <w:ilvl w:val="0"/>
          <w:numId w:val="28"/>
        </w:numPr>
        <w:ind w:firstLineChars="0"/>
      </w:pPr>
      <w:r>
        <w:t xml:space="preserve">A program message consists of one or more properly formatted SCPI commands sent from the controller to the electronic load. The message, which may be sent at any time, requests the electronic load to perform some </w:t>
      </w:r>
      <w:r>
        <w:rPr>
          <w:rFonts w:hint="eastAsia"/>
        </w:rPr>
        <w:t>operation</w:t>
      </w:r>
      <w:r>
        <w:t>.</w:t>
      </w:r>
    </w:p>
    <w:p w:rsidR="0040583A" w:rsidRDefault="0040583A" w:rsidP="0040583A">
      <w:pPr>
        <w:pStyle w:val="aa"/>
        <w:numPr>
          <w:ilvl w:val="0"/>
          <w:numId w:val="28"/>
        </w:numPr>
        <w:ind w:firstLineChars="0"/>
      </w:pPr>
      <w:r>
        <w:t>A response message consists of data in a specific SCPI format sent from the electronic load to the controller. The electronic load sends the</w:t>
      </w:r>
      <w:r>
        <w:rPr>
          <w:rFonts w:hint="eastAsia"/>
        </w:rPr>
        <w:t xml:space="preserve"> response</w:t>
      </w:r>
      <w:r>
        <w:t xml:space="preserve"> message only when </w:t>
      </w:r>
      <w:r w:rsidR="00D47025">
        <w:rPr>
          <w:rFonts w:hint="eastAsia"/>
        </w:rPr>
        <w:t xml:space="preserve">receiving a </w:t>
      </w:r>
      <w:r>
        <w:t>program message called a "query."</w:t>
      </w:r>
    </w:p>
    <w:p w:rsidR="0040583A" w:rsidRPr="009C3ED5" w:rsidRDefault="0040583A" w:rsidP="0040583A">
      <w:pPr>
        <w:pStyle w:val="aa"/>
        <w:ind w:left="360" w:firstLineChars="0" w:firstLine="0"/>
      </w:pPr>
    </w:p>
    <w:p w:rsidR="0040583A" w:rsidRDefault="0040583A" w:rsidP="0040583A">
      <w:r>
        <w:rPr>
          <w:rFonts w:hint="eastAsia"/>
        </w:rPr>
        <w:t>SCPI message structure is showed as follows:</w:t>
      </w:r>
    </w:p>
    <w:p w:rsidR="002C6AF9" w:rsidRDefault="002C6AF9" w:rsidP="0040583A"/>
    <w:p w:rsidR="0040583A" w:rsidRDefault="00D47025" w:rsidP="0040583A">
      <w:pPr>
        <w:ind w:left="420" w:firstLineChars="228" w:firstLine="479"/>
      </w:pPr>
      <w:bookmarkStart w:id="3" w:name="OLE_LINK18"/>
      <w:r>
        <w:rPr>
          <w:noProof/>
        </w:rPr>
        <w:lastRenderedPageBreak/>
        <w:drawing>
          <wp:inline distT="0" distB="0" distL="0" distR="0">
            <wp:extent cx="5067300" cy="2667000"/>
            <wp:effectExtent l="19050" t="0" r="0" b="0"/>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srcRect/>
                    <a:stretch>
                      <a:fillRect/>
                    </a:stretch>
                  </pic:blipFill>
                  <pic:spPr bwMode="auto">
                    <a:xfrm>
                      <a:off x="0" y="0"/>
                      <a:ext cx="5067300" cy="2667000"/>
                    </a:xfrm>
                    <a:prstGeom prst="rect">
                      <a:avLst/>
                    </a:prstGeom>
                    <a:noFill/>
                    <a:ln w="9525">
                      <a:noFill/>
                      <a:miter lim="800000"/>
                      <a:headEnd/>
                      <a:tailEnd/>
                    </a:ln>
                  </pic:spPr>
                </pic:pic>
              </a:graphicData>
            </a:graphic>
          </wp:inline>
        </w:drawing>
      </w:r>
      <w:bookmarkEnd w:id="3"/>
    </w:p>
    <w:p w:rsidR="0040583A" w:rsidRDefault="0040583A" w:rsidP="0040583A">
      <w:pPr>
        <w:ind w:left="420"/>
        <w:jc w:val="center"/>
      </w:pPr>
      <w:r>
        <w:rPr>
          <w:rFonts w:hint="eastAsia"/>
        </w:rPr>
        <w:t xml:space="preserve">Fig. </w:t>
      </w:r>
      <w:r w:rsidRPr="009C3ED5">
        <w:rPr>
          <w:rFonts w:hint="eastAsia"/>
        </w:rPr>
        <w:t>1-2 SCPI</w:t>
      </w:r>
      <w:r>
        <w:rPr>
          <w:rFonts w:hint="eastAsia"/>
        </w:rPr>
        <w:t xml:space="preserve"> Message Structure</w:t>
      </w:r>
    </w:p>
    <w:p w:rsidR="0040583A" w:rsidRPr="009C3ED5" w:rsidRDefault="0040583A" w:rsidP="0040583A">
      <w:pPr>
        <w:ind w:left="420"/>
        <w:jc w:val="center"/>
      </w:pPr>
    </w:p>
    <w:p w:rsidR="0040583A" w:rsidRPr="00D47025" w:rsidRDefault="0040583A" w:rsidP="0040583A">
      <w:pPr>
        <w:spacing w:line="360" w:lineRule="auto"/>
        <w:rPr>
          <w:b/>
          <w:sz w:val="28"/>
          <w:szCs w:val="28"/>
        </w:rPr>
      </w:pPr>
      <w:r w:rsidRPr="00D47025">
        <w:rPr>
          <w:rFonts w:hint="eastAsia"/>
          <w:b/>
          <w:sz w:val="28"/>
          <w:szCs w:val="28"/>
        </w:rPr>
        <w:t>The Message Unit</w:t>
      </w:r>
    </w:p>
    <w:p w:rsidR="0040583A" w:rsidRDefault="0040583A" w:rsidP="0040583A">
      <w:r>
        <w:t>The simplest SCPI command is a single message unit consisting of a command header (or keyword</w:t>
      </w:r>
      <w:r>
        <w:rPr>
          <w:rFonts w:hint="eastAsia"/>
        </w:rPr>
        <w:t>s</w:t>
      </w:r>
      <w:r>
        <w:t xml:space="preserve">) followed by a </w:t>
      </w:r>
      <w:r w:rsidR="00D47025">
        <w:rPr>
          <w:rFonts w:hint="eastAsia"/>
        </w:rPr>
        <w:t>command</w:t>
      </w:r>
      <w:r>
        <w:t xml:space="preserve"> terminator. </w:t>
      </w:r>
      <w:r w:rsidR="00D47025">
        <w:rPr>
          <w:rFonts w:hint="eastAsia"/>
        </w:rPr>
        <w:t>There may be a parameter after the header in a message unit</w:t>
      </w:r>
      <w:r>
        <w:t xml:space="preserve">. The parameter can be numeric or a string. </w:t>
      </w:r>
    </w:p>
    <w:p w:rsidR="0040583A" w:rsidRPr="00B2133B" w:rsidRDefault="0040583A" w:rsidP="0040583A">
      <w:r>
        <w:rPr>
          <w:rFonts w:hint="eastAsia"/>
        </w:rPr>
        <w:t xml:space="preserve">For Example:                   </w:t>
      </w:r>
      <w:r w:rsidRPr="00755373">
        <w:rPr>
          <w:b/>
        </w:rPr>
        <w:t>ABOR</w:t>
      </w:r>
      <w:r w:rsidRPr="00B2133B">
        <w:t>t</w:t>
      </w:r>
      <w:r w:rsidRPr="00B2133B">
        <w:rPr>
          <w:rFonts w:hint="eastAsia"/>
        </w:rPr>
        <w:t xml:space="preserve"> </w:t>
      </w:r>
      <w:r w:rsidRPr="00B2133B">
        <w:t xml:space="preserve">&lt;NL&gt; </w:t>
      </w:r>
    </w:p>
    <w:p w:rsidR="0040583A" w:rsidRPr="00B2133B" w:rsidRDefault="0040583A" w:rsidP="0040583A">
      <w:pPr>
        <w:ind w:leftChars="200" w:left="420" w:firstLineChars="1296" w:firstLine="2732"/>
      </w:pPr>
      <w:r w:rsidRPr="00755373">
        <w:rPr>
          <w:b/>
        </w:rPr>
        <w:t>VOLT</w:t>
      </w:r>
      <w:r w:rsidRPr="00B2133B">
        <w:t>age 20&lt;NL&gt;</w:t>
      </w:r>
    </w:p>
    <w:p w:rsidR="002A74FE" w:rsidRPr="009C3ED5" w:rsidRDefault="002A74FE" w:rsidP="002A74FE"/>
    <w:p w:rsidR="0040583A" w:rsidRPr="00260656" w:rsidRDefault="0040583A" w:rsidP="0040583A">
      <w:pPr>
        <w:spacing w:line="360" w:lineRule="auto"/>
        <w:rPr>
          <w:sz w:val="28"/>
          <w:szCs w:val="28"/>
        </w:rPr>
      </w:pPr>
      <w:r w:rsidRPr="00260656">
        <w:rPr>
          <w:rFonts w:hint="eastAsia"/>
          <w:b/>
          <w:sz w:val="28"/>
          <w:szCs w:val="28"/>
        </w:rPr>
        <w:t>Headers</w:t>
      </w:r>
    </w:p>
    <w:p w:rsidR="0040583A" w:rsidRDefault="0040583A" w:rsidP="0040583A">
      <w:r>
        <w:t xml:space="preserve">Headers, also </w:t>
      </w:r>
      <w:r>
        <w:rPr>
          <w:rFonts w:hint="eastAsia"/>
        </w:rPr>
        <w:t>known</w:t>
      </w:r>
      <w:r>
        <w:t xml:space="preserve"> as keywords, are instructions </w:t>
      </w:r>
      <w:r>
        <w:rPr>
          <w:rFonts w:hint="eastAsia"/>
        </w:rPr>
        <w:t xml:space="preserve">can be analyzed and </w:t>
      </w:r>
      <w:r>
        <w:t>recognized by the electronic load. Headers may be either in the long form or the short form. In the long form, the header is completely spel</w:t>
      </w:r>
      <w:r>
        <w:rPr>
          <w:rFonts w:hint="eastAsia"/>
        </w:rPr>
        <w:t>t</w:t>
      </w:r>
      <w:r>
        <w:t xml:space="preserve"> out</w:t>
      </w:r>
      <w:r>
        <w:rPr>
          <w:rFonts w:hint="eastAsia"/>
        </w:rPr>
        <w:t xml:space="preserve"> to identify its function</w:t>
      </w:r>
      <w:r>
        <w:t xml:space="preserve">, such as </w:t>
      </w:r>
      <w:r w:rsidRPr="00C55738">
        <w:rPr>
          <w:b/>
        </w:rPr>
        <w:t xml:space="preserve">STATUS, </w:t>
      </w:r>
      <w:r w:rsidRPr="00C55738">
        <w:rPr>
          <w:rFonts w:hint="eastAsia"/>
          <w:b/>
        </w:rPr>
        <w:t xml:space="preserve">RESISTANCE </w:t>
      </w:r>
      <w:r w:rsidRPr="00C55738">
        <w:rPr>
          <w:b/>
        </w:rPr>
        <w:t xml:space="preserve">and </w:t>
      </w:r>
      <w:r w:rsidRPr="00C55738">
        <w:rPr>
          <w:rFonts w:hint="eastAsia"/>
          <w:b/>
        </w:rPr>
        <w:t>TRIGGER</w:t>
      </w:r>
      <w:r>
        <w:t xml:space="preserve">. In the short form, the header </w:t>
      </w:r>
      <w:r>
        <w:rPr>
          <w:rFonts w:hint="eastAsia"/>
        </w:rPr>
        <w:t xml:space="preserve">is represented by the </w:t>
      </w:r>
      <w:r>
        <w:t>first three or four letters</w:t>
      </w:r>
      <w:r>
        <w:rPr>
          <w:rFonts w:hint="eastAsia"/>
        </w:rPr>
        <w:t xml:space="preserve"> of the long form</w:t>
      </w:r>
      <w:r>
        <w:t xml:space="preserve">, such as </w:t>
      </w:r>
      <w:r w:rsidRPr="003301C0">
        <w:rPr>
          <w:b/>
        </w:rPr>
        <w:t>STAT</w:t>
      </w:r>
      <w:r w:rsidRPr="003301C0">
        <w:rPr>
          <w:rFonts w:hint="eastAsia"/>
        </w:rPr>
        <w:t xml:space="preserve">, </w:t>
      </w:r>
      <w:r w:rsidRPr="003301C0">
        <w:rPr>
          <w:rFonts w:hint="eastAsia"/>
          <w:b/>
        </w:rPr>
        <w:t>RES</w:t>
      </w:r>
      <w:r>
        <w:rPr>
          <w:rFonts w:hint="eastAsia"/>
        </w:rPr>
        <w:t xml:space="preserve"> </w:t>
      </w:r>
      <w:r>
        <w:t>and</w:t>
      </w:r>
      <w:r>
        <w:rPr>
          <w:rFonts w:hint="eastAsia"/>
        </w:rPr>
        <w:t xml:space="preserve"> </w:t>
      </w:r>
      <w:r w:rsidRPr="003301C0">
        <w:rPr>
          <w:rFonts w:hint="eastAsia"/>
          <w:b/>
        </w:rPr>
        <w:t>TRIG</w:t>
      </w:r>
      <w:r>
        <w:t>.</w:t>
      </w:r>
    </w:p>
    <w:p w:rsidR="0040583A" w:rsidRDefault="0040583A" w:rsidP="0040583A">
      <w:r>
        <w:rPr>
          <w:rFonts w:hint="eastAsia"/>
        </w:rPr>
        <w:t>The short format is constructed according to the following rules:</w:t>
      </w:r>
    </w:p>
    <w:p w:rsidR="0040583A" w:rsidRDefault="0040583A" w:rsidP="0040583A">
      <w:pPr>
        <w:pStyle w:val="aa"/>
        <w:numPr>
          <w:ilvl w:val="0"/>
          <w:numId w:val="28"/>
        </w:numPr>
        <w:ind w:firstLineChars="0"/>
      </w:pPr>
      <w:r>
        <w:rPr>
          <w:rFonts w:hint="eastAsia"/>
        </w:rPr>
        <w:t>For a keyword with four or less letters, all letters should be employed in the short format.</w:t>
      </w:r>
    </w:p>
    <w:p w:rsidR="0040583A" w:rsidRDefault="0040583A" w:rsidP="0040583A">
      <w:pPr>
        <w:pStyle w:val="aa"/>
        <w:numPr>
          <w:ilvl w:val="0"/>
          <w:numId w:val="28"/>
        </w:numPr>
        <w:ind w:firstLineChars="0"/>
      </w:pPr>
      <w:r>
        <w:rPr>
          <w:rFonts w:hint="eastAsia"/>
        </w:rPr>
        <w:t xml:space="preserve">For a keyword with five or more letters, </w:t>
      </w:r>
    </w:p>
    <w:p w:rsidR="00A16D62" w:rsidRDefault="00A16D62" w:rsidP="0040583A">
      <w:pPr>
        <w:ind w:left="420" w:firstLine="420"/>
      </w:pPr>
      <w:r>
        <w:t>I</w:t>
      </w:r>
      <w:r>
        <w:rPr>
          <w:rFonts w:hint="eastAsia"/>
        </w:rPr>
        <w:t xml:space="preserve">f the fourth letter is a vowel (e, e, </w:t>
      </w:r>
      <w:r w:rsidR="003301C0">
        <w:rPr>
          <w:rFonts w:hint="eastAsia"/>
        </w:rPr>
        <w:t>i</w:t>
      </w:r>
      <w:r>
        <w:rPr>
          <w:rFonts w:hint="eastAsia"/>
        </w:rPr>
        <w:t>, o, u), the first three letters are used;</w:t>
      </w:r>
    </w:p>
    <w:p w:rsidR="0040583A" w:rsidRPr="009C3ED5" w:rsidRDefault="00A16D62" w:rsidP="0040583A">
      <w:pPr>
        <w:ind w:left="420" w:firstLine="420"/>
      </w:pPr>
      <w:r>
        <w:t>I</w:t>
      </w:r>
      <w:r>
        <w:rPr>
          <w:rFonts w:hint="eastAsia"/>
        </w:rPr>
        <w:t>f the fourth letter is not a vowel, the first four letters are used.</w:t>
      </w:r>
    </w:p>
    <w:p w:rsidR="0040583A" w:rsidRPr="009C3ED5" w:rsidRDefault="00AD2158" w:rsidP="0040583A">
      <w:r>
        <w:rPr>
          <w:rFonts w:hint="eastAsia"/>
        </w:rPr>
        <w:t>In this manual, the short form part of each keyword is emphasized in boldface upper-class letters:</w:t>
      </w:r>
    </w:p>
    <w:p w:rsidR="0040583A" w:rsidRPr="00B2133B" w:rsidRDefault="0040583A" w:rsidP="0040583A">
      <w:pPr>
        <w:ind w:left="420" w:firstLineChars="228" w:firstLine="481"/>
      </w:pPr>
      <w:r w:rsidRPr="00755373">
        <w:rPr>
          <w:rFonts w:hint="eastAsia"/>
          <w:b/>
        </w:rPr>
        <w:t>TRIG</w:t>
      </w:r>
      <w:r w:rsidRPr="00B2133B">
        <w:rPr>
          <w:rFonts w:hint="eastAsia"/>
        </w:rPr>
        <w:t>ger</w:t>
      </w:r>
    </w:p>
    <w:p w:rsidR="0040583A" w:rsidRPr="00B2133B" w:rsidRDefault="0040583A" w:rsidP="0040583A">
      <w:pPr>
        <w:ind w:left="420" w:firstLineChars="228" w:firstLine="481"/>
      </w:pPr>
      <w:r w:rsidRPr="00755373">
        <w:rPr>
          <w:rFonts w:hint="eastAsia"/>
          <w:b/>
        </w:rPr>
        <w:t>IMM</w:t>
      </w:r>
      <w:r w:rsidRPr="00B2133B">
        <w:rPr>
          <w:rFonts w:hint="eastAsia"/>
        </w:rPr>
        <w:t>ediate</w:t>
      </w:r>
    </w:p>
    <w:p w:rsidR="0040583A" w:rsidRPr="00B2133B" w:rsidRDefault="0040583A" w:rsidP="0040583A">
      <w:pPr>
        <w:ind w:left="420" w:firstLineChars="228" w:firstLine="481"/>
      </w:pPr>
      <w:r w:rsidRPr="00755373">
        <w:rPr>
          <w:rFonts w:hint="eastAsia"/>
          <w:b/>
        </w:rPr>
        <w:t>RES</w:t>
      </w:r>
      <w:r w:rsidRPr="00B2133B">
        <w:rPr>
          <w:rFonts w:hint="eastAsia"/>
        </w:rPr>
        <w:t>istance</w:t>
      </w:r>
    </w:p>
    <w:p w:rsidR="0040583A" w:rsidRPr="005207BE" w:rsidRDefault="0040583A" w:rsidP="0040583A">
      <w:pPr>
        <w:ind w:left="420" w:firstLineChars="228" w:firstLine="481"/>
      </w:pPr>
      <w:r w:rsidRPr="005207BE">
        <w:rPr>
          <w:rFonts w:hint="eastAsia"/>
          <w:b/>
        </w:rPr>
        <w:t>CURR</w:t>
      </w:r>
      <w:r>
        <w:rPr>
          <w:rFonts w:hint="eastAsia"/>
        </w:rPr>
        <w:t>ent</w:t>
      </w:r>
    </w:p>
    <w:p w:rsidR="0040583A" w:rsidRPr="009C3ED5" w:rsidRDefault="00AD2158" w:rsidP="00AD2158">
      <w:r>
        <w:rPr>
          <w:rFonts w:hint="eastAsia"/>
        </w:rPr>
        <w:t xml:space="preserve">SCPI </w:t>
      </w:r>
      <w:r w:rsidR="00FA148B">
        <w:rPr>
          <w:rFonts w:hint="eastAsia"/>
        </w:rPr>
        <w:t>parser</w:t>
      </w:r>
      <w:r>
        <w:rPr>
          <w:rFonts w:hint="eastAsia"/>
        </w:rPr>
        <w:t xml:space="preserve"> is case-insensitive and is able to receive keywords such as Trig, trig, trigger, TRIGGER and so on. Whatever format you choose to use, you must spell out the boldface letters or all letters of a keyword. For example, RES and TRI are not correct commands.</w:t>
      </w:r>
      <w:r w:rsidRPr="009C3ED5">
        <w:t xml:space="preserve"> </w:t>
      </w:r>
    </w:p>
    <w:p w:rsidR="0040583A" w:rsidRPr="009C3ED5" w:rsidRDefault="0040583A" w:rsidP="0040583A"/>
    <w:p w:rsidR="0040583A" w:rsidRPr="00260656" w:rsidRDefault="00B053A2" w:rsidP="0040583A">
      <w:pPr>
        <w:spacing w:line="360" w:lineRule="auto"/>
        <w:rPr>
          <w:b/>
          <w:sz w:val="28"/>
          <w:szCs w:val="28"/>
        </w:rPr>
      </w:pPr>
      <w:r w:rsidRPr="00260656">
        <w:rPr>
          <w:rFonts w:hint="eastAsia"/>
          <w:b/>
          <w:sz w:val="28"/>
          <w:szCs w:val="28"/>
        </w:rPr>
        <w:lastRenderedPageBreak/>
        <w:t>Query Indicator</w:t>
      </w:r>
    </w:p>
    <w:p w:rsidR="0040583A" w:rsidRPr="001B2186" w:rsidRDefault="0040583A" w:rsidP="0040583A">
      <w:r>
        <w:t>Following a header with a question mark turns it into a query (</w:t>
      </w:r>
      <w:r w:rsidR="00B053A2" w:rsidRPr="00755373">
        <w:rPr>
          <w:b/>
        </w:rPr>
        <w:t>VOLT</w:t>
      </w:r>
      <w:r w:rsidR="00B053A2" w:rsidRPr="001B2186">
        <w:t xml:space="preserve">age?, </w:t>
      </w:r>
      <w:r w:rsidR="00B053A2" w:rsidRPr="00755373">
        <w:rPr>
          <w:b/>
        </w:rPr>
        <w:t>VOLT</w:t>
      </w:r>
      <w:r w:rsidR="00B053A2" w:rsidRPr="001B2186">
        <w:t>age</w:t>
      </w:r>
      <w:r w:rsidR="00B053A2" w:rsidRPr="00755373">
        <w:rPr>
          <w:b/>
        </w:rPr>
        <w:t>:</w:t>
      </w:r>
      <w:r w:rsidR="00B053A2" w:rsidRPr="00755373">
        <w:rPr>
          <w:rFonts w:hint="eastAsia"/>
          <w:b/>
        </w:rPr>
        <w:t>TRIG</w:t>
      </w:r>
      <w:r w:rsidR="00B053A2" w:rsidRPr="001B2186">
        <w:rPr>
          <w:rFonts w:hint="eastAsia"/>
        </w:rPr>
        <w:t>ger</w:t>
      </w:r>
      <w:r w:rsidR="00B053A2" w:rsidRPr="001B2186">
        <w:t>?</w:t>
      </w:r>
      <w:r>
        <w:t xml:space="preserve">). If a query </w:t>
      </w:r>
      <w:r w:rsidR="00B053A2">
        <w:rPr>
          <w:rFonts w:hint="eastAsia"/>
        </w:rPr>
        <w:t xml:space="preserve">command </w:t>
      </w:r>
      <w:r>
        <w:t xml:space="preserve">contains a parameter, </w:t>
      </w:r>
      <w:r w:rsidR="00B053A2">
        <w:rPr>
          <w:rFonts w:hint="eastAsia"/>
        </w:rPr>
        <w:t xml:space="preserve">then </w:t>
      </w:r>
      <w:r>
        <w:t>place the query indicator</w:t>
      </w:r>
      <w:r w:rsidR="00B053A2">
        <w:rPr>
          <w:rFonts w:hint="eastAsia"/>
        </w:rPr>
        <w:t xml:space="preserve"> (?)</w:t>
      </w:r>
      <w:r>
        <w:t xml:space="preserve"> at the end of the last header</w:t>
      </w:r>
      <w:r w:rsidR="00B053A2">
        <w:rPr>
          <w:rFonts w:hint="eastAsia"/>
        </w:rPr>
        <w:t xml:space="preserve"> </w:t>
      </w:r>
      <w:r>
        <w:t>(</w:t>
      </w:r>
      <w:r w:rsidR="00B053A2" w:rsidRPr="00755373">
        <w:rPr>
          <w:b/>
        </w:rPr>
        <w:t>VOLT</w:t>
      </w:r>
      <w:r w:rsidR="00B053A2" w:rsidRPr="001B2186">
        <w:t>age</w:t>
      </w:r>
      <w:r w:rsidR="00B053A2" w:rsidRPr="00755373">
        <w:rPr>
          <w:b/>
        </w:rPr>
        <w:t>:</w:t>
      </w:r>
      <w:r w:rsidR="00B053A2" w:rsidRPr="00755373">
        <w:rPr>
          <w:rFonts w:hint="eastAsia"/>
          <w:b/>
        </w:rPr>
        <w:t>TRIG</w:t>
      </w:r>
      <w:r w:rsidR="00B053A2" w:rsidRPr="001B2186">
        <w:rPr>
          <w:rFonts w:hint="eastAsia"/>
        </w:rPr>
        <w:t>ger</w:t>
      </w:r>
      <w:r w:rsidR="00B053A2" w:rsidRPr="001B2186">
        <w:t xml:space="preserve">? </w:t>
      </w:r>
      <w:r w:rsidR="00B053A2" w:rsidRPr="00B053A2">
        <w:rPr>
          <w:b/>
        </w:rPr>
        <w:t>MAX</w:t>
      </w:r>
      <w:r>
        <w:t>).</w:t>
      </w:r>
    </w:p>
    <w:p w:rsidR="006F64D3" w:rsidRPr="00260656" w:rsidRDefault="00FA148B" w:rsidP="00043D36">
      <w:pPr>
        <w:spacing w:line="360" w:lineRule="auto"/>
        <w:rPr>
          <w:b/>
          <w:sz w:val="28"/>
          <w:szCs w:val="28"/>
        </w:rPr>
      </w:pPr>
      <w:r w:rsidRPr="00260656">
        <w:rPr>
          <w:rFonts w:hint="eastAsia"/>
          <w:b/>
          <w:sz w:val="28"/>
          <w:szCs w:val="28"/>
        </w:rPr>
        <w:t>Command Separator</w:t>
      </w:r>
    </w:p>
    <w:p w:rsidR="00FA148B" w:rsidRDefault="00FA148B" w:rsidP="00043D36">
      <w:r>
        <w:t xml:space="preserve">When two or more </w:t>
      </w:r>
      <w:r>
        <w:rPr>
          <w:rFonts w:hint="eastAsia"/>
        </w:rPr>
        <w:t>commands</w:t>
      </w:r>
      <w:r>
        <w:t xml:space="preserve"> are combined into a compound </w:t>
      </w:r>
      <w:r>
        <w:rPr>
          <w:rFonts w:hint="eastAsia"/>
        </w:rPr>
        <w:t>command</w:t>
      </w:r>
      <w:r>
        <w:t xml:space="preserve">, separate the </w:t>
      </w:r>
      <w:r>
        <w:rPr>
          <w:rFonts w:hint="eastAsia"/>
        </w:rPr>
        <w:t>commands</w:t>
      </w:r>
      <w:r>
        <w:t xml:space="preserve"> with a semicolon</w:t>
      </w:r>
      <w:r>
        <w:rPr>
          <w:rFonts w:hint="eastAsia"/>
        </w:rPr>
        <w:t xml:space="preserve"> (;):</w:t>
      </w:r>
    </w:p>
    <w:p w:rsidR="006F64D3" w:rsidRDefault="00FA148B" w:rsidP="00FA148B">
      <w:pPr>
        <w:ind w:firstLineChars="400" w:firstLine="840"/>
      </w:pPr>
      <w:r>
        <w:t xml:space="preserve"> </w:t>
      </w:r>
      <w:r w:rsidRPr="00755373">
        <w:rPr>
          <w:b/>
        </w:rPr>
        <w:t>STAT</w:t>
      </w:r>
      <w:r w:rsidRPr="00B2133B">
        <w:t>us</w:t>
      </w:r>
      <w:r w:rsidRPr="00755373">
        <w:rPr>
          <w:b/>
        </w:rPr>
        <w:t>:OPER</w:t>
      </w:r>
      <w:r w:rsidRPr="00B2133B">
        <w:t>ation?;</w:t>
      </w:r>
      <w:r w:rsidRPr="00755373">
        <w:rPr>
          <w:b/>
        </w:rPr>
        <w:t>QUES</w:t>
      </w:r>
      <w:r w:rsidRPr="00B2133B">
        <w:t>tionable?</w:t>
      </w:r>
      <w:r>
        <w:t>.</w:t>
      </w:r>
      <w:r>
        <w:rPr>
          <w:rFonts w:hint="eastAsia"/>
        </w:rPr>
        <w:t xml:space="preserve"> </w:t>
      </w:r>
    </w:p>
    <w:p w:rsidR="002A74FE" w:rsidRPr="009C3ED5" w:rsidRDefault="002A74FE" w:rsidP="00043D36"/>
    <w:p w:rsidR="00FA148B" w:rsidRPr="00260656" w:rsidRDefault="00FA148B" w:rsidP="00FA148B">
      <w:pPr>
        <w:spacing w:line="360" w:lineRule="auto"/>
        <w:rPr>
          <w:b/>
          <w:sz w:val="28"/>
          <w:szCs w:val="28"/>
        </w:rPr>
      </w:pPr>
      <w:r w:rsidRPr="00260656">
        <w:rPr>
          <w:rFonts w:hint="eastAsia"/>
          <w:b/>
          <w:sz w:val="28"/>
          <w:szCs w:val="28"/>
        </w:rPr>
        <w:t xml:space="preserve">Root Specifier </w:t>
      </w:r>
    </w:p>
    <w:p w:rsidR="006F64D3" w:rsidRDefault="00FA148B" w:rsidP="00FA148B">
      <w:r>
        <w:t>When</w:t>
      </w:r>
      <w:r>
        <w:rPr>
          <w:rFonts w:hint="eastAsia"/>
        </w:rPr>
        <w:t xml:space="preserve"> it precedes </w:t>
      </w:r>
      <w:r>
        <w:t xml:space="preserve">the first header of a message unit, the colon becomes the root specifier. It </w:t>
      </w:r>
      <w:r w:rsidR="00260656">
        <w:rPr>
          <w:rFonts w:hint="eastAsia"/>
        </w:rPr>
        <w:t>informs</w:t>
      </w:r>
      <w:r>
        <w:t xml:space="preserve"> the command parser that this is the root or the top node of the command tree</w:t>
      </w:r>
      <w:r w:rsidR="004C4562">
        <w:rPr>
          <w:rFonts w:hint="eastAsia"/>
        </w:rPr>
        <w:t>.</w:t>
      </w:r>
    </w:p>
    <w:p w:rsidR="002A74FE" w:rsidRPr="009C3ED5" w:rsidRDefault="002A74FE" w:rsidP="00043D36"/>
    <w:p w:rsidR="006F64D3" w:rsidRPr="004C4562" w:rsidRDefault="00497C93" w:rsidP="00043D36">
      <w:pPr>
        <w:outlineLvl w:val="2"/>
        <w:rPr>
          <w:b/>
          <w:sz w:val="28"/>
          <w:szCs w:val="28"/>
        </w:rPr>
      </w:pPr>
      <w:r w:rsidRPr="004C4562">
        <w:rPr>
          <w:rFonts w:hint="eastAsia"/>
          <w:b/>
          <w:sz w:val="28"/>
          <w:szCs w:val="28"/>
        </w:rPr>
        <w:t>Terminator</w:t>
      </w:r>
    </w:p>
    <w:p w:rsidR="006F64D3" w:rsidRDefault="00497C93" w:rsidP="00497C93">
      <w:r>
        <w:rPr>
          <w:rFonts w:hint="eastAsia"/>
        </w:rPr>
        <w:t>The SCPI messages sent to the electronic load must be terminated by a &lt;newline&gt; character. IEEEE-488EOI can function as a &lt;newline&gt; character to termin</w:t>
      </w:r>
      <w:r w:rsidR="004C4562">
        <w:rPr>
          <w:rFonts w:hint="eastAsia"/>
        </w:rPr>
        <w:t>ate a command string. The &lt;Carriage Return</w:t>
      </w:r>
      <w:r>
        <w:rPr>
          <w:rFonts w:hint="eastAsia"/>
        </w:rPr>
        <w:t>&gt; character followed by a &lt;newline&gt; character is also acceptable for a terminator. The termination of a message always reset</w:t>
      </w:r>
      <w:r w:rsidR="004C4562">
        <w:rPr>
          <w:rFonts w:hint="eastAsia"/>
        </w:rPr>
        <w:t>s</w:t>
      </w:r>
      <w:r>
        <w:rPr>
          <w:rFonts w:hint="eastAsia"/>
        </w:rPr>
        <w:t xml:space="preserve"> the header path for the current SCPI statement to its root.</w:t>
      </w:r>
    </w:p>
    <w:p w:rsidR="006F64D3" w:rsidRPr="009C3ED5" w:rsidRDefault="006F64D3" w:rsidP="002A74FE"/>
    <w:p w:rsidR="006F64D3" w:rsidRPr="004C4562" w:rsidRDefault="006F64D3" w:rsidP="00043D36">
      <w:pPr>
        <w:spacing w:line="360" w:lineRule="auto"/>
        <w:rPr>
          <w:b/>
          <w:sz w:val="28"/>
          <w:szCs w:val="28"/>
        </w:rPr>
      </w:pPr>
      <w:r w:rsidRPr="004C4562">
        <w:rPr>
          <w:b/>
          <w:sz w:val="28"/>
          <w:szCs w:val="28"/>
        </w:rPr>
        <w:t>SCPI</w:t>
      </w:r>
      <w:r w:rsidR="00497C93" w:rsidRPr="004C4562">
        <w:rPr>
          <w:rFonts w:hint="eastAsia"/>
          <w:b/>
          <w:sz w:val="28"/>
          <w:szCs w:val="28"/>
        </w:rPr>
        <w:t xml:space="preserve"> Data Formats</w:t>
      </w:r>
    </w:p>
    <w:p w:rsidR="006F64D3" w:rsidRDefault="00497C93" w:rsidP="00C70BFB">
      <w:r>
        <w:rPr>
          <w:rFonts w:hint="eastAsia"/>
        </w:rPr>
        <w:t>A</w:t>
      </w:r>
      <w:r>
        <w:t xml:space="preserve">ll </w:t>
      </w:r>
      <w:r w:rsidR="004C4562">
        <w:rPr>
          <w:rFonts w:hint="eastAsia"/>
        </w:rPr>
        <w:t>programming data and the value returned</w:t>
      </w:r>
      <w:r>
        <w:t xml:space="preserve"> from the electronic load is ASCII. The data may be </w:t>
      </w:r>
      <w:r w:rsidR="004C4562">
        <w:rPr>
          <w:rFonts w:hint="eastAsia"/>
        </w:rPr>
        <w:t xml:space="preserve">the </w:t>
      </w:r>
      <w:r>
        <w:t>numerical or</w:t>
      </w:r>
      <w:r w:rsidR="00C70BFB">
        <w:rPr>
          <w:rFonts w:hint="eastAsia"/>
        </w:rPr>
        <w:t xml:space="preserve"> </w:t>
      </w:r>
      <w:r>
        <w:t>character string</w:t>
      </w:r>
      <w:r>
        <w:rPr>
          <w:rFonts w:hint="eastAsia"/>
        </w:rPr>
        <w:t>ing</w:t>
      </w:r>
      <w:r w:rsidR="00C70BFB">
        <w:rPr>
          <w:rFonts w:hint="eastAsia"/>
        </w:rPr>
        <w:t>.</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80"/>
        <w:gridCol w:w="7918"/>
      </w:tblGrid>
      <w:tr w:rsidR="006F64D3" w:rsidRPr="009C3ED5" w:rsidTr="00291372">
        <w:tc>
          <w:tcPr>
            <w:tcW w:w="1080" w:type="dxa"/>
          </w:tcPr>
          <w:p w:rsidR="006F64D3" w:rsidRPr="009C3ED5" w:rsidRDefault="00C70BFB" w:rsidP="00291372">
            <w:r>
              <w:rPr>
                <w:rFonts w:hint="eastAsia"/>
              </w:rPr>
              <w:t>Symbol</w:t>
            </w:r>
          </w:p>
        </w:tc>
        <w:tc>
          <w:tcPr>
            <w:tcW w:w="7918" w:type="dxa"/>
          </w:tcPr>
          <w:p w:rsidR="006F64D3" w:rsidRPr="009C3ED5" w:rsidRDefault="00C70BFB" w:rsidP="00291372">
            <w:pPr>
              <w:jc w:val="center"/>
            </w:pPr>
            <w:r>
              <w:rPr>
                <w:rFonts w:hint="eastAsia"/>
              </w:rPr>
              <w:t>Data Format</w:t>
            </w:r>
          </w:p>
        </w:tc>
      </w:tr>
      <w:tr w:rsidR="006F64D3" w:rsidRPr="009C3ED5" w:rsidTr="00291372">
        <w:trPr>
          <w:trHeight w:val="2305"/>
        </w:trPr>
        <w:tc>
          <w:tcPr>
            <w:tcW w:w="1080" w:type="dxa"/>
          </w:tcPr>
          <w:p w:rsidR="006F64D3" w:rsidRDefault="006F64D3" w:rsidP="00291372">
            <w:r w:rsidRPr="009C3ED5">
              <w:t>&lt;NRl&gt;</w:t>
            </w:r>
          </w:p>
          <w:p w:rsidR="00124580" w:rsidRPr="009C3ED5" w:rsidRDefault="00124580" w:rsidP="00291372"/>
          <w:p w:rsidR="006F64D3" w:rsidRPr="009C3ED5" w:rsidRDefault="006F64D3" w:rsidP="00291372">
            <w:r w:rsidRPr="009C3ED5">
              <w:t>&lt;NR2&gt;</w:t>
            </w:r>
          </w:p>
          <w:p w:rsidR="006F64D3" w:rsidRPr="009C3ED5" w:rsidRDefault="006F64D3" w:rsidP="00291372">
            <w:r w:rsidRPr="009C3ED5">
              <w:t>&lt;NR3&gt;</w:t>
            </w:r>
          </w:p>
          <w:p w:rsidR="006F64D3" w:rsidRPr="009C3ED5" w:rsidRDefault="006F64D3" w:rsidP="00291372">
            <w:r w:rsidRPr="009C3ED5">
              <w:t>&lt;NRf&gt;</w:t>
            </w:r>
          </w:p>
          <w:p w:rsidR="006F64D3" w:rsidRPr="009C3ED5" w:rsidRDefault="006F64D3" w:rsidP="00291372">
            <w:r w:rsidRPr="009C3ED5">
              <w:t>&lt;NRf+&gt;</w:t>
            </w:r>
          </w:p>
          <w:p w:rsidR="006F64D3" w:rsidRDefault="006F64D3" w:rsidP="00291372"/>
          <w:p w:rsidR="002A74FE" w:rsidRPr="009C3ED5" w:rsidRDefault="002A74FE" w:rsidP="00291372"/>
          <w:p w:rsidR="006F64D3" w:rsidRPr="009C3ED5" w:rsidRDefault="006F64D3" w:rsidP="00291372">
            <w:r w:rsidRPr="009C3ED5">
              <w:t>&lt;Bool&gt;</w:t>
            </w:r>
          </w:p>
        </w:tc>
        <w:tc>
          <w:tcPr>
            <w:tcW w:w="7918" w:type="dxa"/>
          </w:tcPr>
          <w:p w:rsidR="006F64D3" w:rsidRPr="009C3ED5" w:rsidRDefault="00124580" w:rsidP="00291372">
            <w:r>
              <w:rPr>
                <w:rFonts w:hint="eastAsia"/>
              </w:rPr>
              <w:t>Figures without decimal point, namely, the decimal point is assumed at the ri</w:t>
            </w:r>
            <w:r w:rsidR="004C4562">
              <w:rPr>
                <w:rFonts w:hint="eastAsia"/>
              </w:rPr>
              <w:t>ght of the least significant dig</w:t>
            </w:r>
            <w:r>
              <w:rPr>
                <w:rFonts w:hint="eastAsia"/>
              </w:rPr>
              <w:t>it. Example:</w:t>
            </w:r>
            <w:r w:rsidRPr="009C3ED5">
              <w:t xml:space="preserve"> </w:t>
            </w:r>
            <w:r w:rsidR="006F64D3" w:rsidRPr="009C3ED5">
              <w:t>2730</w:t>
            </w:r>
            <w:r w:rsidR="00340940">
              <w:rPr>
                <w:rFonts w:hint="eastAsia"/>
              </w:rPr>
              <w:t xml:space="preserve">, </w:t>
            </w:r>
            <w:r w:rsidR="006F64D3" w:rsidRPr="009C3ED5">
              <w:t>02730</w:t>
            </w:r>
          </w:p>
          <w:p w:rsidR="006F64D3" w:rsidRPr="009C3ED5" w:rsidRDefault="00340940" w:rsidP="00291372">
            <w:r>
              <w:rPr>
                <w:rFonts w:hint="eastAsia"/>
              </w:rPr>
              <w:t xml:space="preserve">Figures with a decimal point. Example: </w:t>
            </w:r>
            <w:r w:rsidR="006F64D3" w:rsidRPr="009C3ED5">
              <w:t>2730.</w:t>
            </w:r>
            <w:r>
              <w:rPr>
                <w:rFonts w:hint="eastAsia"/>
              </w:rPr>
              <w:t>,</w:t>
            </w:r>
            <w:r w:rsidR="006F64D3" w:rsidRPr="009C3ED5">
              <w:t xml:space="preserve"> 7.30</w:t>
            </w:r>
            <w:r>
              <w:rPr>
                <w:rFonts w:hint="eastAsia"/>
              </w:rPr>
              <w:t xml:space="preserve">, </w:t>
            </w:r>
            <w:r w:rsidR="006F64D3" w:rsidRPr="009C3ED5">
              <w:t>.02730</w:t>
            </w:r>
          </w:p>
          <w:p w:rsidR="006F64D3" w:rsidRPr="009C3ED5" w:rsidRDefault="00340940" w:rsidP="00291372">
            <w:r>
              <w:rPr>
                <w:rFonts w:hint="eastAsia"/>
              </w:rPr>
              <w:t xml:space="preserve">Figures with a decimal point and an exponent. Example: </w:t>
            </w:r>
            <w:r w:rsidR="006F64D3" w:rsidRPr="009C3ED5">
              <w:t>2.730E+2</w:t>
            </w:r>
            <w:r>
              <w:rPr>
                <w:rFonts w:hint="eastAsia"/>
              </w:rPr>
              <w:t xml:space="preserve">, </w:t>
            </w:r>
            <w:r w:rsidR="006F64D3" w:rsidRPr="009C3ED5">
              <w:t>2.730E-2</w:t>
            </w:r>
          </w:p>
          <w:p w:rsidR="006F64D3" w:rsidRPr="009C3ED5" w:rsidRDefault="00340940" w:rsidP="00291372">
            <w:r>
              <w:rPr>
                <w:rFonts w:hint="eastAsia"/>
              </w:rPr>
              <w:t xml:space="preserve">A flexible data format, including NR1, NR2 or NR3. Example: </w:t>
            </w:r>
            <w:r w:rsidR="006F64D3" w:rsidRPr="009C3ED5">
              <w:t>2730, 27.30, 2.730E+2</w:t>
            </w:r>
          </w:p>
          <w:p w:rsidR="006F64D3" w:rsidRPr="009C3ED5" w:rsidRDefault="00340940" w:rsidP="00291372">
            <w:r>
              <w:rPr>
                <w:rFonts w:hint="eastAsia"/>
              </w:rPr>
              <w:t xml:space="preserve">An extensional data format, including NRf, and MIN, MAX. Example: </w:t>
            </w:r>
            <w:r w:rsidR="006F64D3" w:rsidRPr="00D11E66">
              <w:rPr>
                <w:lang w:val="da-DK"/>
              </w:rPr>
              <w:t xml:space="preserve">2730, 27.30, 2.730E-2, MIN, MAX. </w:t>
            </w:r>
            <w:r w:rsidR="006F64D3" w:rsidRPr="009C3ED5">
              <w:t xml:space="preserve">MIN </w:t>
            </w:r>
            <w:r w:rsidR="002A74FE">
              <w:rPr>
                <w:rFonts w:hint="eastAsia"/>
              </w:rPr>
              <w:t xml:space="preserve">and </w:t>
            </w:r>
            <w:r w:rsidR="006F64D3" w:rsidRPr="009C3ED5">
              <w:t>MAX</w:t>
            </w:r>
            <w:r w:rsidR="002A74FE">
              <w:rPr>
                <w:rFonts w:hint="eastAsia"/>
              </w:rPr>
              <w:t xml:space="preserve"> represent the mimimum and maximum limit values, both within the parameter</w:t>
            </w:r>
            <w:r w:rsidR="002A74FE">
              <w:t>’</w:t>
            </w:r>
            <w:r w:rsidR="002A74FE">
              <w:rPr>
                <w:rFonts w:hint="eastAsia"/>
              </w:rPr>
              <w:t>s range.</w:t>
            </w:r>
            <w:r w:rsidR="006F64D3" w:rsidRPr="009C3ED5">
              <w:t xml:space="preserve"> </w:t>
            </w:r>
          </w:p>
          <w:p w:rsidR="006F64D3" w:rsidRPr="009C3ED5" w:rsidRDefault="002A74FE" w:rsidP="002A74FE">
            <w:r>
              <w:rPr>
                <w:rFonts w:hint="eastAsia"/>
              </w:rPr>
              <w:t xml:space="preserve">Boolean data. Example: </w:t>
            </w:r>
            <w:r w:rsidR="006F64D3" w:rsidRPr="009C3ED5">
              <w:t>0|1</w:t>
            </w:r>
            <w:r>
              <w:rPr>
                <w:rFonts w:hint="eastAsia"/>
              </w:rPr>
              <w:t xml:space="preserve">or </w:t>
            </w:r>
            <w:r w:rsidR="006F64D3" w:rsidRPr="009C3ED5">
              <w:t>ON|OFF</w:t>
            </w:r>
          </w:p>
        </w:tc>
      </w:tr>
    </w:tbl>
    <w:p w:rsidR="006F64D3" w:rsidRPr="009C3ED5" w:rsidRDefault="00C70BFB" w:rsidP="00043D36">
      <w:pPr>
        <w:ind w:firstLine="420"/>
        <w:jc w:val="center"/>
      </w:pPr>
      <w:r>
        <w:rPr>
          <w:rFonts w:hint="eastAsia"/>
        </w:rPr>
        <w:t xml:space="preserve">Table </w:t>
      </w:r>
      <w:r w:rsidR="006F64D3" w:rsidRPr="009C3ED5">
        <w:t>1-2</w:t>
      </w:r>
      <w:r>
        <w:rPr>
          <w:rFonts w:hint="eastAsia"/>
        </w:rPr>
        <w:t xml:space="preserve"> Numeric Data Format</w:t>
      </w:r>
    </w:p>
    <w:p w:rsidR="006F64D3" w:rsidRPr="009C3ED5" w:rsidRDefault="006F64D3" w:rsidP="00043D36"/>
    <w:p w:rsidR="006F64D3" w:rsidRPr="004C4562" w:rsidRDefault="00EF6B02" w:rsidP="00043D36">
      <w:pPr>
        <w:spacing w:line="360" w:lineRule="auto"/>
        <w:outlineLvl w:val="3"/>
        <w:rPr>
          <w:b/>
          <w:sz w:val="28"/>
          <w:szCs w:val="28"/>
        </w:rPr>
      </w:pPr>
      <w:r w:rsidRPr="004C4562">
        <w:rPr>
          <w:rFonts w:hint="eastAsia"/>
          <w:b/>
          <w:sz w:val="28"/>
          <w:szCs w:val="28"/>
        </w:rPr>
        <w:t>Suffixes and Multipliers</w:t>
      </w:r>
    </w:p>
    <w:p w:rsidR="006F64D3" w:rsidRDefault="00EF6B02" w:rsidP="00043D36">
      <w:r>
        <w:rPr>
          <w:rFonts w:hint="eastAsia"/>
        </w:rPr>
        <w:t xml:space="preserve">Numeric data can be followed by a suffix or not. For the data </w:t>
      </w:r>
      <w:r w:rsidR="004C4562">
        <w:rPr>
          <w:rFonts w:hint="eastAsia"/>
        </w:rPr>
        <w:t>without a s</w:t>
      </w:r>
      <w:r>
        <w:rPr>
          <w:rFonts w:hint="eastAsia"/>
        </w:rPr>
        <w:t>uffix, it is assumed that is is measured by the standard unit of the command.</w:t>
      </w:r>
    </w:p>
    <w:p w:rsidR="006B6730" w:rsidRPr="009C3ED5" w:rsidRDefault="006B6730" w:rsidP="00043D36"/>
    <w:tbl>
      <w:tblPr>
        <w:tblW w:w="0" w:type="auto"/>
        <w:tblInd w:w="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83"/>
        <w:gridCol w:w="2017"/>
        <w:gridCol w:w="1800"/>
        <w:gridCol w:w="2880"/>
      </w:tblGrid>
      <w:tr w:rsidR="006F64D3" w:rsidRPr="009C3ED5" w:rsidTr="00EF6B02">
        <w:tc>
          <w:tcPr>
            <w:tcW w:w="1583" w:type="dxa"/>
          </w:tcPr>
          <w:p w:rsidR="006F64D3" w:rsidRPr="009C3ED5" w:rsidRDefault="00EF6B02" w:rsidP="00291372">
            <w:pPr>
              <w:jc w:val="center"/>
            </w:pPr>
            <w:r>
              <w:rPr>
                <w:rFonts w:hint="eastAsia"/>
              </w:rPr>
              <w:lastRenderedPageBreak/>
              <w:t>Category</w:t>
            </w:r>
          </w:p>
        </w:tc>
        <w:tc>
          <w:tcPr>
            <w:tcW w:w="2017" w:type="dxa"/>
          </w:tcPr>
          <w:p w:rsidR="006F64D3" w:rsidRPr="009C3ED5" w:rsidRDefault="00EF6B02" w:rsidP="00291372">
            <w:pPr>
              <w:jc w:val="center"/>
            </w:pPr>
            <w:r>
              <w:rPr>
                <w:rFonts w:hint="eastAsia"/>
              </w:rPr>
              <w:t>Preferred Suffix</w:t>
            </w:r>
          </w:p>
        </w:tc>
        <w:tc>
          <w:tcPr>
            <w:tcW w:w="1800" w:type="dxa"/>
          </w:tcPr>
          <w:p w:rsidR="006F64D3" w:rsidRPr="009C3ED5" w:rsidRDefault="00EF6B02" w:rsidP="00291372">
            <w:pPr>
              <w:jc w:val="center"/>
            </w:pPr>
            <w:r>
              <w:rPr>
                <w:rFonts w:hint="eastAsia"/>
              </w:rPr>
              <w:t>Alternative Suffix</w:t>
            </w:r>
          </w:p>
        </w:tc>
        <w:tc>
          <w:tcPr>
            <w:tcW w:w="2880" w:type="dxa"/>
          </w:tcPr>
          <w:p w:rsidR="006F64D3" w:rsidRPr="009C3ED5" w:rsidRDefault="00EF6B02" w:rsidP="00291372">
            <w:pPr>
              <w:jc w:val="center"/>
            </w:pPr>
            <w:r>
              <w:rPr>
                <w:rFonts w:hint="eastAsia"/>
              </w:rPr>
              <w:t>Referenced Unit</w:t>
            </w:r>
          </w:p>
        </w:tc>
      </w:tr>
      <w:tr w:rsidR="006F64D3" w:rsidRPr="009C3ED5" w:rsidTr="00EF6B02">
        <w:tc>
          <w:tcPr>
            <w:tcW w:w="1583" w:type="dxa"/>
          </w:tcPr>
          <w:p w:rsidR="006F64D3" w:rsidRPr="009C3ED5" w:rsidRDefault="006F64D3" w:rsidP="00291372">
            <w:r w:rsidRPr="009C3ED5">
              <w:t>Current</w:t>
            </w:r>
          </w:p>
          <w:p w:rsidR="006F64D3" w:rsidRPr="009C3ED5" w:rsidRDefault="006F64D3" w:rsidP="00291372">
            <w:r w:rsidRPr="009C3ED5">
              <w:t xml:space="preserve">Resistance </w:t>
            </w:r>
          </w:p>
          <w:p w:rsidR="006F64D3" w:rsidRPr="009C3ED5" w:rsidRDefault="006F64D3" w:rsidP="00291372">
            <w:r w:rsidRPr="009C3ED5">
              <w:t>Time</w:t>
            </w:r>
          </w:p>
          <w:p w:rsidR="006F64D3" w:rsidRPr="009C3ED5" w:rsidRDefault="006F64D3" w:rsidP="00291372">
            <w:r w:rsidRPr="009C3ED5">
              <w:t>Amplitude</w:t>
            </w:r>
          </w:p>
          <w:p w:rsidR="006F64D3" w:rsidRPr="009C3ED5" w:rsidRDefault="006F64D3" w:rsidP="002A74FE">
            <w:r w:rsidRPr="009C3ED5">
              <w:t>Powe</w:t>
            </w:r>
            <w:r w:rsidR="004C4562">
              <w:rPr>
                <w:rFonts w:hint="eastAsia"/>
              </w:rPr>
              <w:t>r</w:t>
            </w:r>
          </w:p>
        </w:tc>
        <w:tc>
          <w:tcPr>
            <w:tcW w:w="2017" w:type="dxa"/>
          </w:tcPr>
          <w:p w:rsidR="006F64D3" w:rsidRPr="009C3ED5" w:rsidRDefault="006F64D3" w:rsidP="00291372">
            <w:r w:rsidRPr="009C3ED5">
              <w:t>A</w:t>
            </w:r>
          </w:p>
          <w:p w:rsidR="006F64D3" w:rsidRPr="009C3ED5" w:rsidRDefault="006F64D3" w:rsidP="00291372">
            <w:r w:rsidRPr="009C3ED5">
              <w:t>OHM</w:t>
            </w:r>
          </w:p>
          <w:p w:rsidR="006F64D3" w:rsidRPr="009C3ED5" w:rsidRDefault="006F64D3" w:rsidP="00291372">
            <w:r w:rsidRPr="009C3ED5">
              <w:t>S</w:t>
            </w:r>
          </w:p>
          <w:p w:rsidR="006F64D3" w:rsidRPr="009C3ED5" w:rsidRDefault="006F64D3" w:rsidP="00291372">
            <w:r w:rsidRPr="009C3ED5">
              <w:t>V</w:t>
            </w:r>
          </w:p>
          <w:p w:rsidR="006F64D3" w:rsidRPr="009C3ED5" w:rsidRDefault="006F64D3" w:rsidP="00291372">
            <w:r w:rsidRPr="009C3ED5">
              <w:t>W</w:t>
            </w:r>
          </w:p>
        </w:tc>
        <w:tc>
          <w:tcPr>
            <w:tcW w:w="1800" w:type="dxa"/>
          </w:tcPr>
          <w:p w:rsidR="006F64D3" w:rsidRPr="009C3ED5" w:rsidRDefault="006F64D3" w:rsidP="00291372"/>
          <w:p w:rsidR="006F64D3" w:rsidRPr="009C3ED5" w:rsidRDefault="006F64D3" w:rsidP="00291372">
            <w:r w:rsidRPr="009C3ED5">
              <w:t>MOHM</w:t>
            </w:r>
          </w:p>
        </w:tc>
        <w:tc>
          <w:tcPr>
            <w:tcW w:w="2880" w:type="dxa"/>
          </w:tcPr>
          <w:p w:rsidR="006F64D3" w:rsidRPr="009C3ED5" w:rsidRDefault="006F64D3" w:rsidP="00291372">
            <w:r w:rsidRPr="009C3ED5">
              <w:t>Amper</w:t>
            </w:r>
            <w:r w:rsidR="004C4562">
              <w:rPr>
                <w:rFonts w:hint="eastAsia"/>
              </w:rPr>
              <w:t>e</w:t>
            </w:r>
          </w:p>
          <w:p w:rsidR="006F64D3" w:rsidRPr="009C3ED5" w:rsidRDefault="006F64D3" w:rsidP="00291372">
            <w:r w:rsidRPr="009C3ED5">
              <w:t>Ohm</w:t>
            </w:r>
            <w:r w:rsidR="00EF6B02">
              <w:rPr>
                <w:rFonts w:hint="eastAsia"/>
              </w:rPr>
              <w:t xml:space="preserve">, </w:t>
            </w:r>
            <w:r w:rsidRPr="009C3ED5">
              <w:t>Megohm</w:t>
            </w:r>
          </w:p>
          <w:p w:rsidR="006F64D3" w:rsidRPr="009C3ED5" w:rsidRDefault="006F64D3" w:rsidP="00291372">
            <w:r w:rsidRPr="009C3ED5">
              <w:t>Second</w:t>
            </w:r>
          </w:p>
          <w:p w:rsidR="006F64D3" w:rsidRPr="009C3ED5" w:rsidRDefault="006F64D3" w:rsidP="00291372">
            <w:r w:rsidRPr="009C3ED5">
              <w:t>Volt</w:t>
            </w:r>
          </w:p>
          <w:p w:rsidR="006F64D3" w:rsidRPr="009C3ED5" w:rsidRDefault="006F64D3" w:rsidP="00EF6B02">
            <w:r w:rsidRPr="009C3ED5">
              <w:t>Watt</w:t>
            </w:r>
          </w:p>
        </w:tc>
      </w:tr>
    </w:tbl>
    <w:p w:rsidR="006F64D3" w:rsidRPr="009C3ED5" w:rsidRDefault="002A74FE" w:rsidP="00043D36">
      <w:pPr>
        <w:jc w:val="center"/>
      </w:pPr>
      <w:r>
        <w:rPr>
          <w:rFonts w:hint="eastAsia"/>
        </w:rPr>
        <w:t>Table</w:t>
      </w:r>
      <w:r>
        <w:t xml:space="preserve"> 1-3</w:t>
      </w:r>
      <w:r>
        <w:rPr>
          <w:rFonts w:hint="eastAsia"/>
        </w:rPr>
        <w:t xml:space="preserve"> Suffixes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8"/>
        <w:gridCol w:w="1440"/>
        <w:gridCol w:w="1620"/>
      </w:tblGrid>
      <w:tr w:rsidR="006F64D3" w:rsidRPr="009C3ED5" w:rsidTr="00291372">
        <w:trPr>
          <w:jc w:val="center"/>
        </w:trPr>
        <w:tc>
          <w:tcPr>
            <w:tcW w:w="1368" w:type="dxa"/>
          </w:tcPr>
          <w:p w:rsidR="006F64D3" w:rsidRPr="009C3ED5" w:rsidRDefault="002A74FE" w:rsidP="00291372">
            <w:pPr>
              <w:jc w:val="center"/>
            </w:pPr>
            <w:r>
              <w:rPr>
                <w:rFonts w:hint="eastAsia"/>
              </w:rPr>
              <w:t>Multiplier</w:t>
            </w:r>
          </w:p>
        </w:tc>
        <w:tc>
          <w:tcPr>
            <w:tcW w:w="1440" w:type="dxa"/>
          </w:tcPr>
          <w:p w:rsidR="006F64D3" w:rsidRPr="009C3ED5" w:rsidRDefault="002A74FE" w:rsidP="00291372">
            <w:pPr>
              <w:jc w:val="center"/>
            </w:pPr>
            <w:r>
              <w:rPr>
                <w:rFonts w:hint="eastAsia"/>
              </w:rPr>
              <w:t>Mnemonic</w:t>
            </w:r>
          </w:p>
        </w:tc>
        <w:tc>
          <w:tcPr>
            <w:tcW w:w="1620" w:type="dxa"/>
          </w:tcPr>
          <w:p w:rsidR="006F64D3" w:rsidRPr="009C3ED5" w:rsidRDefault="002A74FE" w:rsidP="00291372">
            <w:pPr>
              <w:jc w:val="center"/>
            </w:pPr>
            <w:r>
              <w:rPr>
                <w:rFonts w:hint="eastAsia"/>
              </w:rPr>
              <w:t>Definition</w:t>
            </w:r>
          </w:p>
        </w:tc>
      </w:tr>
      <w:tr w:rsidR="006F64D3" w:rsidRPr="009C3ED5" w:rsidTr="00291372">
        <w:trPr>
          <w:jc w:val="center"/>
        </w:trPr>
        <w:tc>
          <w:tcPr>
            <w:tcW w:w="1368" w:type="dxa"/>
          </w:tcPr>
          <w:p w:rsidR="006F64D3" w:rsidRPr="009C3ED5" w:rsidRDefault="006F64D3" w:rsidP="00291372">
            <w:pPr>
              <w:jc w:val="center"/>
            </w:pPr>
            <w:r w:rsidRPr="009C3ED5">
              <w:t>1E6</w:t>
            </w:r>
          </w:p>
          <w:p w:rsidR="006F64D3" w:rsidRPr="009C3ED5" w:rsidRDefault="006F64D3" w:rsidP="00291372">
            <w:pPr>
              <w:jc w:val="center"/>
            </w:pPr>
            <w:r w:rsidRPr="009C3ED5">
              <w:t>1E3</w:t>
            </w:r>
          </w:p>
          <w:p w:rsidR="006F64D3" w:rsidRPr="009C3ED5" w:rsidRDefault="006F64D3" w:rsidP="00291372">
            <w:pPr>
              <w:jc w:val="center"/>
            </w:pPr>
            <w:r w:rsidRPr="009C3ED5">
              <w:t>1E-3</w:t>
            </w:r>
          </w:p>
          <w:p w:rsidR="006F64D3" w:rsidRPr="009C3ED5" w:rsidRDefault="006F64D3" w:rsidP="00291372">
            <w:pPr>
              <w:jc w:val="center"/>
            </w:pPr>
            <w:r w:rsidRPr="009C3ED5">
              <w:t>1E-6</w:t>
            </w:r>
          </w:p>
          <w:p w:rsidR="006F64D3" w:rsidRPr="009C3ED5" w:rsidRDefault="006F64D3" w:rsidP="00291372">
            <w:pPr>
              <w:jc w:val="center"/>
            </w:pPr>
            <w:r w:rsidRPr="009C3ED5">
              <w:t>1E-9</w:t>
            </w:r>
          </w:p>
        </w:tc>
        <w:tc>
          <w:tcPr>
            <w:tcW w:w="1440" w:type="dxa"/>
          </w:tcPr>
          <w:p w:rsidR="006F64D3" w:rsidRPr="009C3ED5" w:rsidRDefault="006F64D3" w:rsidP="00291372">
            <w:pPr>
              <w:jc w:val="center"/>
            </w:pPr>
            <w:r w:rsidRPr="009C3ED5">
              <w:t>MA</w:t>
            </w:r>
          </w:p>
          <w:p w:rsidR="006F64D3" w:rsidRPr="009C3ED5" w:rsidRDefault="006F64D3" w:rsidP="00291372">
            <w:pPr>
              <w:jc w:val="center"/>
            </w:pPr>
            <w:r w:rsidRPr="009C3ED5">
              <w:t>K</w:t>
            </w:r>
          </w:p>
          <w:p w:rsidR="006F64D3" w:rsidRPr="009C3ED5" w:rsidRDefault="006F64D3" w:rsidP="00291372">
            <w:pPr>
              <w:jc w:val="center"/>
            </w:pPr>
            <w:r w:rsidRPr="009C3ED5">
              <w:t>M</w:t>
            </w:r>
          </w:p>
          <w:p w:rsidR="006F64D3" w:rsidRPr="009C3ED5" w:rsidRDefault="006F64D3" w:rsidP="00291372">
            <w:pPr>
              <w:jc w:val="center"/>
            </w:pPr>
            <w:r w:rsidRPr="009C3ED5">
              <w:t>U</w:t>
            </w:r>
          </w:p>
          <w:p w:rsidR="006F64D3" w:rsidRPr="009C3ED5" w:rsidRDefault="006F64D3" w:rsidP="00291372">
            <w:pPr>
              <w:jc w:val="center"/>
            </w:pPr>
            <w:r w:rsidRPr="009C3ED5">
              <w:t>N</w:t>
            </w:r>
          </w:p>
        </w:tc>
        <w:tc>
          <w:tcPr>
            <w:tcW w:w="1620" w:type="dxa"/>
          </w:tcPr>
          <w:p w:rsidR="006F64D3" w:rsidRDefault="002A74FE" w:rsidP="00291372">
            <w:pPr>
              <w:jc w:val="center"/>
            </w:pPr>
            <w:r>
              <w:rPr>
                <w:rFonts w:hint="eastAsia"/>
              </w:rPr>
              <w:t>Mega</w:t>
            </w:r>
          </w:p>
          <w:p w:rsidR="002A74FE" w:rsidRDefault="002A74FE" w:rsidP="00291372">
            <w:pPr>
              <w:jc w:val="center"/>
            </w:pPr>
            <w:r>
              <w:rPr>
                <w:rFonts w:hint="eastAsia"/>
              </w:rPr>
              <w:t>Kilo</w:t>
            </w:r>
          </w:p>
          <w:p w:rsidR="002A74FE" w:rsidRDefault="002A74FE" w:rsidP="00291372">
            <w:pPr>
              <w:jc w:val="center"/>
            </w:pPr>
            <w:r>
              <w:t>M</w:t>
            </w:r>
            <w:r>
              <w:rPr>
                <w:rFonts w:hint="eastAsia"/>
              </w:rPr>
              <w:t>illi</w:t>
            </w:r>
          </w:p>
          <w:p w:rsidR="002A74FE" w:rsidRDefault="002A74FE" w:rsidP="00291372">
            <w:pPr>
              <w:jc w:val="center"/>
            </w:pPr>
            <w:r>
              <w:t>M</w:t>
            </w:r>
            <w:r>
              <w:rPr>
                <w:rFonts w:hint="eastAsia"/>
              </w:rPr>
              <w:t>icro</w:t>
            </w:r>
          </w:p>
          <w:p w:rsidR="002A74FE" w:rsidRPr="009C3ED5" w:rsidRDefault="002A74FE" w:rsidP="00291372">
            <w:pPr>
              <w:jc w:val="center"/>
            </w:pPr>
            <w:r>
              <w:rPr>
                <w:rFonts w:hint="eastAsia"/>
              </w:rPr>
              <w:t>nano</w:t>
            </w:r>
          </w:p>
        </w:tc>
      </w:tr>
    </w:tbl>
    <w:p w:rsidR="006F64D3" w:rsidRPr="009C3ED5" w:rsidRDefault="002A74FE" w:rsidP="00043D36">
      <w:pPr>
        <w:jc w:val="center"/>
      </w:pPr>
      <w:r>
        <w:rPr>
          <w:rFonts w:hint="eastAsia"/>
        </w:rPr>
        <w:t>Table</w:t>
      </w:r>
      <w:r w:rsidR="006F64D3" w:rsidRPr="009C3ED5">
        <w:t xml:space="preserve"> 1-4 </w:t>
      </w:r>
      <w:r w:rsidR="00EF6B02">
        <w:rPr>
          <w:rFonts w:hint="eastAsia"/>
        </w:rPr>
        <w:t>Commonly-used Suffix Multipliers</w:t>
      </w:r>
    </w:p>
    <w:p w:rsidR="006F64D3" w:rsidRPr="009C3ED5" w:rsidRDefault="006F64D3" w:rsidP="00043D36">
      <w:pPr>
        <w:jc w:val="center"/>
      </w:pPr>
    </w:p>
    <w:p w:rsidR="006F64D3" w:rsidRPr="004C4562" w:rsidRDefault="001827A2" w:rsidP="00043D36">
      <w:pPr>
        <w:outlineLvl w:val="3"/>
        <w:rPr>
          <w:b/>
          <w:sz w:val="28"/>
          <w:szCs w:val="28"/>
        </w:rPr>
      </w:pPr>
      <w:bookmarkStart w:id="4" w:name="_Toc264883447"/>
      <w:r w:rsidRPr="004C4562">
        <w:rPr>
          <w:rFonts w:hint="eastAsia"/>
          <w:b/>
          <w:sz w:val="28"/>
          <w:szCs w:val="28"/>
        </w:rPr>
        <w:t>Character String Format</w:t>
      </w:r>
      <w:bookmarkEnd w:id="4"/>
    </w:p>
    <w:p w:rsidR="006F64D3" w:rsidRPr="00970141" w:rsidRDefault="001827A2" w:rsidP="00043D36">
      <w:pPr>
        <w:rPr>
          <w:szCs w:val="21"/>
        </w:rPr>
      </w:pPr>
      <w:r w:rsidRPr="00970141">
        <w:rPr>
          <w:rFonts w:hint="eastAsia"/>
          <w:szCs w:val="21"/>
        </w:rPr>
        <w:t xml:space="preserve">For control and query commands, the character </w:t>
      </w:r>
      <w:r w:rsidR="00B32D25" w:rsidRPr="00970141">
        <w:rPr>
          <w:rFonts w:hint="eastAsia"/>
          <w:szCs w:val="21"/>
        </w:rPr>
        <w:t>string may be in one of the forms shown in Table 1-5.</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59"/>
        <w:gridCol w:w="6804"/>
      </w:tblGrid>
      <w:tr w:rsidR="006F64D3" w:rsidRPr="00970141" w:rsidTr="00B32D25">
        <w:tc>
          <w:tcPr>
            <w:tcW w:w="1559" w:type="dxa"/>
          </w:tcPr>
          <w:p w:rsidR="006F64D3" w:rsidRPr="00970141" w:rsidRDefault="001827A2" w:rsidP="00291372">
            <w:pPr>
              <w:jc w:val="center"/>
              <w:rPr>
                <w:szCs w:val="21"/>
              </w:rPr>
            </w:pPr>
            <w:r w:rsidRPr="00970141">
              <w:rPr>
                <w:rFonts w:hint="eastAsia"/>
                <w:szCs w:val="21"/>
              </w:rPr>
              <w:t>Symbol</w:t>
            </w:r>
          </w:p>
        </w:tc>
        <w:tc>
          <w:tcPr>
            <w:tcW w:w="6804" w:type="dxa"/>
          </w:tcPr>
          <w:p w:rsidR="006F64D3" w:rsidRPr="00970141" w:rsidRDefault="001827A2" w:rsidP="00291372">
            <w:pPr>
              <w:jc w:val="center"/>
              <w:rPr>
                <w:szCs w:val="21"/>
              </w:rPr>
            </w:pPr>
            <w:r w:rsidRPr="00970141">
              <w:rPr>
                <w:rFonts w:hint="eastAsia"/>
                <w:szCs w:val="21"/>
              </w:rPr>
              <w:t>Character Format</w:t>
            </w:r>
          </w:p>
        </w:tc>
      </w:tr>
      <w:tr w:rsidR="006F64D3" w:rsidRPr="00970141" w:rsidTr="00B32D25">
        <w:tc>
          <w:tcPr>
            <w:tcW w:w="1559" w:type="dxa"/>
          </w:tcPr>
          <w:p w:rsidR="006F64D3" w:rsidRPr="00970141" w:rsidRDefault="006F64D3" w:rsidP="00291372">
            <w:pPr>
              <w:jc w:val="center"/>
              <w:rPr>
                <w:szCs w:val="21"/>
              </w:rPr>
            </w:pPr>
            <w:r w:rsidRPr="00970141">
              <w:rPr>
                <w:szCs w:val="21"/>
              </w:rPr>
              <w:t>&lt;Bool&gt;</w:t>
            </w:r>
          </w:p>
          <w:p w:rsidR="006F64D3" w:rsidRPr="00970141" w:rsidRDefault="006F64D3" w:rsidP="00291372">
            <w:pPr>
              <w:jc w:val="center"/>
              <w:rPr>
                <w:szCs w:val="21"/>
              </w:rPr>
            </w:pPr>
            <w:r w:rsidRPr="00970141">
              <w:rPr>
                <w:szCs w:val="21"/>
              </w:rPr>
              <w:t>&lt;crd&gt;</w:t>
            </w:r>
          </w:p>
        </w:tc>
        <w:tc>
          <w:tcPr>
            <w:tcW w:w="6804" w:type="dxa"/>
          </w:tcPr>
          <w:p w:rsidR="006F64D3" w:rsidRPr="00970141" w:rsidRDefault="001827A2" w:rsidP="00291372">
            <w:pPr>
              <w:rPr>
                <w:szCs w:val="21"/>
              </w:rPr>
            </w:pPr>
            <w:r w:rsidRPr="00970141">
              <w:rPr>
                <w:rFonts w:hint="eastAsia"/>
                <w:szCs w:val="21"/>
              </w:rPr>
              <w:t xml:space="preserve">Boolean data. Example: </w:t>
            </w:r>
            <w:r w:rsidR="006F64D3" w:rsidRPr="00970141">
              <w:rPr>
                <w:szCs w:val="21"/>
              </w:rPr>
              <w:t>ON|OFF</w:t>
            </w:r>
          </w:p>
          <w:p w:rsidR="006F64D3" w:rsidRPr="00970141" w:rsidRDefault="001827A2" w:rsidP="00291372">
            <w:pPr>
              <w:rPr>
                <w:szCs w:val="21"/>
              </w:rPr>
            </w:pPr>
            <w:r w:rsidRPr="00970141">
              <w:rPr>
                <w:rFonts w:hint="eastAsia"/>
                <w:szCs w:val="21"/>
              </w:rPr>
              <w:t xml:space="preserve">Character response data. Example: </w:t>
            </w:r>
            <w:r w:rsidR="006F64D3" w:rsidRPr="00970141">
              <w:rPr>
                <w:szCs w:val="21"/>
              </w:rPr>
              <w:t>CURR</w:t>
            </w:r>
          </w:p>
        </w:tc>
      </w:tr>
      <w:tr w:rsidR="006F64D3" w:rsidRPr="00970141" w:rsidTr="00B32D25">
        <w:tc>
          <w:tcPr>
            <w:tcW w:w="1559" w:type="dxa"/>
          </w:tcPr>
          <w:p w:rsidR="006F64D3" w:rsidRPr="00970141" w:rsidRDefault="006F64D3" w:rsidP="00291372">
            <w:pPr>
              <w:jc w:val="center"/>
              <w:rPr>
                <w:szCs w:val="21"/>
              </w:rPr>
            </w:pPr>
            <w:r w:rsidRPr="00970141">
              <w:rPr>
                <w:szCs w:val="21"/>
              </w:rPr>
              <w:t>&lt;aard&gt;</w:t>
            </w:r>
          </w:p>
        </w:tc>
        <w:tc>
          <w:tcPr>
            <w:tcW w:w="6804" w:type="dxa"/>
          </w:tcPr>
          <w:p w:rsidR="006F64D3" w:rsidRPr="00970141" w:rsidRDefault="00B32D25" w:rsidP="00B32D25">
            <w:pPr>
              <w:rPr>
                <w:szCs w:val="21"/>
              </w:rPr>
            </w:pPr>
            <w:r w:rsidRPr="00970141">
              <w:rPr>
                <w:rStyle w:val="shorttext"/>
                <w:rFonts w:hint="eastAsia"/>
                <w:szCs w:val="21"/>
              </w:rPr>
              <w:t xml:space="preserve">Arbitrary </w:t>
            </w:r>
            <w:r w:rsidR="006F64D3" w:rsidRPr="00970141">
              <w:rPr>
                <w:rStyle w:val="shorttext"/>
                <w:szCs w:val="21"/>
              </w:rPr>
              <w:t>ASCII</w:t>
            </w:r>
            <w:r w:rsidRPr="00970141">
              <w:rPr>
                <w:rStyle w:val="shorttext"/>
                <w:rFonts w:hint="eastAsia"/>
                <w:szCs w:val="21"/>
              </w:rPr>
              <w:t xml:space="preserve"> response data. Undefined 7-bit ASCII is allowed to be returned. An implied terminator is contained in this data type.</w:t>
            </w:r>
          </w:p>
        </w:tc>
      </w:tr>
    </w:tbl>
    <w:p w:rsidR="006F64D3" w:rsidRPr="00970141" w:rsidRDefault="00B32D25" w:rsidP="00043D36">
      <w:pPr>
        <w:jc w:val="center"/>
        <w:rPr>
          <w:szCs w:val="21"/>
        </w:rPr>
      </w:pPr>
      <w:r w:rsidRPr="00970141">
        <w:rPr>
          <w:rFonts w:hint="eastAsia"/>
          <w:szCs w:val="21"/>
        </w:rPr>
        <w:t>Table</w:t>
      </w:r>
      <w:r w:rsidR="006F64D3" w:rsidRPr="00970141">
        <w:rPr>
          <w:szCs w:val="21"/>
        </w:rPr>
        <w:t xml:space="preserve"> 1-5 </w:t>
      </w:r>
      <w:r w:rsidRPr="00970141">
        <w:rPr>
          <w:rFonts w:hint="eastAsia"/>
          <w:szCs w:val="21"/>
        </w:rPr>
        <w:t>Query Character String Format</w:t>
      </w:r>
    </w:p>
    <w:p w:rsidR="006F64D3" w:rsidRPr="00970141" w:rsidRDefault="006F64D3" w:rsidP="00043D36">
      <w:pPr>
        <w:outlineLvl w:val="1"/>
        <w:rPr>
          <w:b/>
          <w:szCs w:val="21"/>
        </w:rPr>
      </w:pPr>
    </w:p>
    <w:p w:rsidR="006F64D3" w:rsidRPr="00970141" w:rsidRDefault="006F64D3" w:rsidP="00043D36">
      <w:pPr>
        <w:spacing w:line="360" w:lineRule="auto"/>
        <w:outlineLvl w:val="1"/>
        <w:rPr>
          <w:b/>
          <w:sz w:val="28"/>
          <w:szCs w:val="28"/>
        </w:rPr>
      </w:pPr>
      <w:r w:rsidRPr="00970141">
        <w:rPr>
          <w:b/>
          <w:sz w:val="28"/>
          <w:szCs w:val="28"/>
        </w:rPr>
        <w:t>SCPI</w:t>
      </w:r>
      <w:r w:rsidR="00B32D25" w:rsidRPr="00970141">
        <w:rPr>
          <w:rFonts w:hint="eastAsia"/>
          <w:b/>
          <w:sz w:val="28"/>
          <w:szCs w:val="28"/>
        </w:rPr>
        <w:t xml:space="preserve"> Command Execution</w:t>
      </w:r>
    </w:p>
    <w:p w:rsidR="00B32D25" w:rsidRPr="00970141" w:rsidRDefault="00B32D25" w:rsidP="00B32D25">
      <w:pPr>
        <w:autoSpaceDE w:val="0"/>
        <w:autoSpaceDN w:val="0"/>
        <w:adjustRightInd w:val="0"/>
        <w:jc w:val="left"/>
        <w:rPr>
          <w:kern w:val="0"/>
          <w:szCs w:val="21"/>
        </w:rPr>
      </w:pPr>
      <w:r w:rsidRPr="00970141">
        <w:rPr>
          <w:kern w:val="0"/>
          <w:szCs w:val="21"/>
        </w:rPr>
        <w:t xml:space="preserve">SCPI commands sent to the electronic load are </w:t>
      </w:r>
      <w:r w:rsidRPr="00970141">
        <w:rPr>
          <w:rFonts w:hint="eastAsia"/>
          <w:kern w:val="0"/>
          <w:szCs w:val="21"/>
        </w:rPr>
        <w:t>executed</w:t>
      </w:r>
      <w:r w:rsidRPr="00970141">
        <w:rPr>
          <w:kern w:val="0"/>
          <w:szCs w:val="21"/>
        </w:rPr>
        <w:t xml:space="preserve"> either</w:t>
      </w:r>
      <w:r w:rsidRPr="00970141">
        <w:rPr>
          <w:rFonts w:hint="eastAsia"/>
          <w:kern w:val="0"/>
          <w:szCs w:val="21"/>
        </w:rPr>
        <w:t xml:space="preserve"> </w:t>
      </w:r>
      <w:r w:rsidRPr="00970141">
        <w:rPr>
          <w:kern w:val="0"/>
          <w:szCs w:val="21"/>
        </w:rPr>
        <w:t xml:space="preserve">sequentially or in parallel. Sequential commands </w:t>
      </w:r>
      <w:r w:rsidR="004C4562" w:rsidRPr="00970141">
        <w:rPr>
          <w:rFonts w:hint="eastAsia"/>
          <w:kern w:val="0"/>
          <w:szCs w:val="21"/>
        </w:rPr>
        <w:t>are completed</w:t>
      </w:r>
      <w:r w:rsidRPr="00970141">
        <w:rPr>
          <w:kern w:val="0"/>
          <w:szCs w:val="21"/>
        </w:rPr>
        <w:t xml:space="preserve"> before </w:t>
      </w:r>
      <w:r w:rsidR="00DF7567" w:rsidRPr="00970141">
        <w:rPr>
          <w:rFonts w:hint="eastAsia"/>
          <w:kern w:val="0"/>
          <w:szCs w:val="21"/>
        </w:rPr>
        <w:t xml:space="preserve">implementing </w:t>
      </w:r>
      <w:r w:rsidRPr="00970141">
        <w:rPr>
          <w:kern w:val="0"/>
          <w:szCs w:val="21"/>
        </w:rPr>
        <w:t>asubsequent command</w:t>
      </w:r>
      <w:r w:rsidR="00DF7567" w:rsidRPr="00970141">
        <w:rPr>
          <w:rFonts w:hint="eastAsia"/>
          <w:kern w:val="0"/>
          <w:szCs w:val="21"/>
        </w:rPr>
        <w:t>s.</w:t>
      </w:r>
      <w:r w:rsidRPr="00970141">
        <w:rPr>
          <w:kern w:val="0"/>
          <w:szCs w:val="21"/>
        </w:rPr>
        <w:t xml:space="preserve"> </w:t>
      </w:r>
      <w:r w:rsidR="00DF7567" w:rsidRPr="00970141">
        <w:rPr>
          <w:rFonts w:hint="eastAsia"/>
          <w:kern w:val="0"/>
          <w:szCs w:val="21"/>
        </w:rPr>
        <w:t xml:space="preserve">And </w:t>
      </w:r>
      <w:r w:rsidRPr="00970141">
        <w:rPr>
          <w:kern w:val="0"/>
          <w:szCs w:val="21"/>
        </w:rPr>
        <w:t xml:space="preserve">Parallel commands allow other commands </w:t>
      </w:r>
      <w:r w:rsidR="00DF7567" w:rsidRPr="00970141">
        <w:rPr>
          <w:rFonts w:hint="eastAsia"/>
          <w:kern w:val="0"/>
          <w:szCs w:val="21"/>
        </w:rPr>
        <w:t>are processed during the execution of a parallel command.</w:t>
      </w:r>
      <w:r w:rsidRPr="00970141">
        <w:rPr>
          <w:kern w:val="0"/>
          <w:szCs w:val="21"/>
        </w:rPr>
        <w:t xml:space="preserve"> Commands that</w:t>
      </w:r>
      <w:r w:rsidR="00460D1F" w:rsidRPr="00970141">
        <w:rPr>
          <w:rFonts w:hint="eastAsia"/>
          <w:kern w:val="0"/>
          <w:szCs w:val="21"/>
        </w:rPr>
        <w:t xml:space="preserve"> </w:t>
      </w:r>
      <w:r w:rsidRPr="00970141">
        <w:rPr>
          <w:kern w:val="0"/>
          <w:szCs w:val="21"/>
        </w:rPr>
        <w:t>affect trigger actions are</w:t>
      </w:r>
      <w:r w:rsidR="00460D1F" w:rsidRPr="00970141">
        <w:rPr>
          <w:rFonts w:hint="eastAsia"/>
          <w:kern w:val="0"/>
          <w:szCs w:val="21"/>
        </w:rPr>
        <w:t xml:space="preserve"> </w:t>
      </w:r>
      <w:r w:rsidRPr="00970141">
        <w:rPr>
          <w:kern w:val="0"/>
          <w:szCs w:val="21"/>
        </w:rPr>
        <w:t>parallel commands.</w:t>
      </w:r>
    </w:p>
    <w:p w:rsidR="00B32D25" w:rsidRPr="00970141" w:rsidRDefault="00B32D25" w:rsidP="00B32D25">
      <w:pPr>
        <w:autoSpaceDE w:val="0"/>
        <w:autoSpaceDN w:val="0"/>
        <w:adjustRightInd w:val="0"/>
        <w:jc w:val="left"/>
        <w:rPr>
          <w:kern w:val="0"/>
          <w:szCs w:val="21"/>
        </w:rPr>
      </w:pPr>
      <w:r w:rsidRPr="00970141">
        <w:rPr>
          <w:kern w:val="0"/>
          <w:szCs w:val="21"/>
        </w:rPr>
        <w:t xml:space="preserve">The </w:t>
      </w:r>
      <w:r w:rsidRPr="00970141">
        <w:rPr>
          <w:b/>
          <w:kern w:val="0"/>
          <w:szCs w:val="21"/>
        </w:rPr>
        <w:t>*WAI</w:t>
      </w:r>
      <w:r w:rsidRPr="00970141">
        <w:rPr>
          <w:kern w:val="0"/>
          <w:szCs w:val="21"/>
        </w:rPr>
        <w:t xml:space="preserve">, </w:t>
      </w:r>
      <w:r w:rsidRPr="00970141">
        <w:rPr>
          <w:b/>
          <w:kern w:val="0"/>
          <w:szCs w:val="21"/>
        </w:rPr>
        <w:t>*OPC</w:t>
      </w:r>
      <w:r w:rsidRPr="00970141">
        <w:rPr>
          <w:kern w:val="0"/>
          <w:szCs w:val="21"/>
        </w:rPr>
        <w:t>, and</w:t>
      </w:r>
      <w:r w:rsidRPr="00970141">
        <w:rPr>
          <w:b/>
          <w:kern w:val="0"/>
          <w:szCs w:val="21"/>
        </w:rPr>
        <w:t xml:space="preserve"> *OPC?</w:t>
      </w:r>
      <w:r w:rsidR="00DF7567" w:rsidRPr="00970141">
        <w:rPr>
          <w:rFonts w:hint="eastAsia"/>
          <w:b/>
          <w:kern w:val="0"/>
          <w:szCs w:val="21"/>
        </w:rPr>
        <w:t xml:space="preserve"> </w:t>
      </w:r>
      <w:r w:rsidRPr="00970141">
        <w:rPr>
          <w:kern w:val="0"/>
          <w:szCs w:val="21"/>
        </w:rPr>
        <w:t xml:space="preserve">common commands provide different </w:t>
      </w:r>
      <w:r w:rsidR="00DF7567" w:rsidRPr="00970141">
        <w:rPr>
          <w:rFonts w:hint="eastAsia"/>
          <w:kern w:val="0"/>
          <w:szCs w:val="21"/>
        </w:rPr>
        <w:t>methods</w:t>
      </w:r>
      <w:r w:rsidRPr="00970141">
        <w:rPr>
          <w:kern w:val="0"/>
          <w:szCs w:val="21"/>
        </w:rPr>
        <w:t xml:space="preserve"> of</w:t>
      </w:r>
      <w:r w:rsidR="00460D1F" w:rsidRPr="00970141">
        <w:rPr>
          <w:rFonts w:hint="eastAsia"/>
          <w:kern w:val="0"/>
          <w:szCs w:val="21"/>
        </w:rPr>
        <w:t xml:space="preserve"> illustrate that </w:t>
      </w:r>
      <w:r w:rsidR="00DF7567" w:rsidRPr="00970141">
        <w:rPr>
          <w:kern w:val="0"/>
          <w:szCs w:val="21"/>
        </w:rPr>
        <w:t>all transmitted</w:t>
      </w:r>
      <w:r w:rsidR="00DF7567" w:rsidRPr="00970141">
        <w:rPr>
          <w:rFonts w:hint="eastAsia"/>
          <w:kern w:val="0"/>
          <w:szCs w:val="21"/>
        </w:rPr>
        <w:t xml:space="preserve"> </w:t>
      </w:r>
      <w:r w:rsidRPr="00970141">
        <w:rPr>
          <w:kern w:val="0"/>
          <w:szCs w:val="21"/>
        </w:rPr>
        <w:t xml:space="preserve">commands, including parallel </w:t>
      </w:r>
      <w:r w:rsidR="00DF7567" w:rsidRPr="00970141">
        <w:rPr>
          <w:rFonts w:hint="eastAsia"/>
          <w:kern w:val="0"/>
          <w:szCs w:val="21"/>
        </w:rPr>
        <w:t>command</w:t>
      </w:r>
      <w:r w:rsidR="00DF7567" w:rsidRPr="00970141">
        <w:rPr>
          <w:kern w:val="0"/>
          <w:szCs w:val="21"/>
        </w:rPr>
        <w:t>s</w:t>
      </w:r>
      <w:r w:rsidRPr="00970141">
        <w:rPr>
          <w:kern w:val="0"/>
          <w:szCs w:val="21"/>
        </w:rPr>
        <w:t xml:space="preserve"> have</w:t>
      </w:r>
      <w:r w:rsidR="00460D1F" w:rsidRPr="00970141">
        <w:rPr>
          <w:rFonts w:hint="eastAsia"/>
          <w:kern w:val="0"/>
          <w:szCs w:val="21"/>
        </w:rPr>
        <w:t xml:space="preserve"> </w:t>
      </w:r>
      <w:r w:rsidR="00DF7567" w:rsidRPr="00970141">
        <w:rPr>
          <w:kern w:val="0"/>
          <w:szCs w:val="21"/>
        </w:rPr>
        <w:t>completed th</w:t>
      </w:r>
      <w:r w:rsidR="00DF7567" w:rsidRPr="00970141">
        <w:rPr>
          <w:rFonts w:hint="eastAsia"/>
          <w:kern w:val="0"/>
          <w:szCs w:val="21"/>
        </w:rPr>
        <w:t>e</w:t>
      </w:r>
      <w:r w:rsidRPr="00970141">
        <w:rPr>
          <w:kern w:val="0"/>
          <w:szCs w:val="21"/>
        </w:rPr>
        <w:t xml:space="preserve"> operations. </w:t>
      </w:r>
      <w:r w:rsidR="00460D1F" w:rsidRPr="00970141">
        <w:rPr>
          <w:rFonts w:hint="eastAsia"/>
          <w:kern w:val="0"/>
          <w:szCs w:val="21"/>
        </w:rPr>
        <w:t>The following rules should be noted in practice</w:t>
      </w:r>
      <w:r w:rsidRPr="00970141">
        <w:rPr>
          <w:kern w:val="0"/>
          <w:szCs w:val="21"/>
        </w:rPr>
        <w:t>:</w:t>
      </w:r>
    </w:p>
    <w:p w:rsidR="00B32D25" w:rsidRPr="00970141" w:rsidRDefault="00B32D25" w:rsidP="00970141">
      <w:pPr>
        <w:autoSpaceDE w:val="0"/>
        <w:autoSpaceDN w:val="0"/>
        <w:adjustRightInd w:val="0"/>
        <w:ind w:left="1033" w:hangingChars="490" w:hanging="1033"/>
        <w:jc w:val="left"/>
        <w:rPr>
          <w:kern w:val="0"/>
          <w:szCs w:val="21"/>
        </w:rPr>
      </w:pPr>
      <w:r w:rsidRPr="00970141">
        <w:rPr>
          <w:b/>
          <w:bCs/>
          <w:kern w:val="0"/>
          <w:szCs w:val="21"/>
        </w:rPr>
        <w:t xml:space="preserve">*WAI </w:t>
      </w:r>
      <w:r w:rsidR="00FD3AEE" w:rsidRPr="00970141">
        <w:rPr>
          <w:rFonts w:hint="eastAsia"/>
          <w:b/>
          <w:bCs/>
          <w:kern w:val="0"/>
          <w:szCs w:val="21"/>
        </w:rPr>
        <w:t xml:space="preserve">   </w:t>
      </w:r>
      <w:r w:rsidR="00460D1F" w:rsidRPr="00970141">
        <w:rPr>
          <w:rFonts w:hint="eastAsia"/>
          <w:kern w:val="0"/>
          <w:szCs w:val="21"/>
        </w:rPr>
        <w:t xml:space="preserve"> It</w:t>
      </w:r>
      <w:r w:rsidRPr="00970141">
        <w:rPr>
          <w:kern w:val="0"/>
          <w:szCs w:val="21"/>
        </w:rPr>
        <w:t xml:space="preserve"> prevents the electronic load from processing subsequent</w:t>
      </w:r>
      <w:r w:rsidR="00FD3AEE" w:rsidRPr="00970141">
        <w:rPr>
          <w:rFonts w:hint="eastAsia"/>
          <w:kern w:val="0"/>
          <w:szCs w:val="21"/>
        </w:rPr>
        <w:t xml:space="preserve"> </w:t>
      </w:r>
      <w:r w:rsidRPr="00970141">
        <w:rPr>
          <w:kern w:val="0"/>
          <w:szCs w:val="21"/>
        </w:rPr>
        <w:t xml:space="preserve">commands until all pending </w:t>
      </w:r>
      <w:r w:rsidR="00FD3AEE" w:rsidRPr="00970141">
        <w:rPr>
          <w:rFonts w:hint="eastAsia"/>
          <w:kern w:val="0"/>
          <w:szCs w:val="21"/>
        </w:rPr>
        <w:t>commands</w:t>
      </w:r>
      <w:r w:rsidRPr="00970141">
        <w:rPr>
          <w:kern w:val="0"/>
          <w:szCs w:val="21"/>
        </w:rPr>
        <w:t xml:space="preserve"> are completed.</w:t>
      </w:r>
    </w:p>
    <w:p w:rsidR="00B32D25" w:rsidRPr="00970141" w:rsidRDefault="00B32D25" w:rsidP="00970141">
      <w:pPr>
        <w:autoSpaceDE w:val="0"/>
        <w:autoSpaceDN w:val="0"/>
        <w:adjustRightInd w:val="0"/>
        <w:ind w:left="1022" w:hangingChars="485" w:hanging="1022"/>
        <w:jc w:val="left"/>
        <w:rPr>
          <w:kern w:val="0"/>
          <w:szCs w:val="21"/>
        </w:rPr>
      </w:pPr>
      <w:r w:rsidRPr="00970141">
        <w:rPr>
          <w:b/>
          <w:bCs/>
          <w:kern w:val="0"/>
          <w:szCs w:val="21"/>
        </w:rPr>
        <w:t xml:space="preserve">*OPC? </w:t>
      </w:r>
      <w:r w:rsidR="00FD3AEE" w:rsidRPr="00970141">
        <w:rPr>
          <w:rFonts w:hint="eastAsia"/>
          <w:b/>
          <w:bCs/>
          <w:kern w:val="0"/>
          <w:szCs w:val="21"/>
        </w:rPr>
        <w:t xml:space="preserve">   </w:t>
      </w:r>
      <w:r w:rsidR="00FD3AEE" w:rsidRPr="00970141">
        <w:rPr>
          <w:rFonts w:hint="eastAsia"/>
          <w:kern w:val="0"/>
          <w:szCs w:val="21"/>
        </w:rPr>
        <w:t xml:space="preserve">It </w:t>
      </w:r>
      <w:r w:rsidR="00DF7567" w:rsidRPr="00970141">
        <w:rPr>
          <w:kern w:val="0"/>
          <w:szCs w:val="21"/>
        </w:rPr>
        <w:t>p</w:t>
      </w:r>
      <w:r w:rsidR="00DF7567" w:rsidRPr="00970141">
        <w:rPr>
          <w:rFonts w:hint="eastAsia"/>
          <w:kern w:val="0"/>
          <w:szCs w:val="21"/>
        </w:rPr>
        <w:t>uts</w:t>
      </w:r>
      <w:r w:rsidRPr="00970141">
        <w:rPr>
          <w:kern w:val="0"/>
          <w:szCs w:val="21"/>
        </w:rPr>
        <w:t xml:space="preserve"> a 1 in the Output Queue when all pending </w:t>
      </w:r>
      <w:r w:rsidR="00DF7567" w:rsidRPr="00970141">
        <w:rPr>
          <w:rFonts w:hint="eastAsia"/>
          <w:kern w:val="0"/>
          <w:szCs w:val="21"/>
        </w:rPr>
        <w:t>command</w:t>
      </w:r>
      <w:r w:rsidRPr="00970141">
        <w:rPr>
          <w:kern w:val="0"/>
          <w:szCs w:val="21"/>
        </w:rPr>
        <w:t>s</w:t>
      </w:r>
      <w:r w:rsidR="00FD3AEE" w:rsidRPr="00970141">
        <w:rPr>
          <w:rFonts w:hint="eastAsia"/>
          <w:kern w:val="0"/>
          <w:szCs w:val="21"/>
        </w:rPr>
        <w:t xml:space="preserve"> </w:t>
      </w:r>
      <w:r w:rsidRPr="00970141">
        <w:rPr>
          <w:kern w:val="0"/>
          <w:szCs w:val="21"/>
        </w:rPr>
        <w:t xml:space="preserve">have completed. </w:t>
      </w:r>
      <w:r w:rsidR="00FD3AEE" w:rsidRPr="00970141">
        <w:rPr>
          <w:rFonts w:hint="eastAsia"/>
          <w:kern w:val="0"/>
          <w:szCs w:val="21"/>
        </w:rPr>
        <w:t xml:space="preserve">Since the returned value should be read by your program, </w:t>
      </w:r>
      <w:r w:rsidRPr="00970141">
        <w:rPr>
          <w:b/>
          <w:kern w:val="0"/>
          <w:szCs w:val="21"/>
        </w:rPr>
        <w:t xml:space="preserve">*OPC? </w:t>
      </w:r>
      <w:r w:rsidRPr="00970141">
        <w:rPr>
          <w:kern w:val="0"/>
          <w:szCs w:val="21"/>
        </w:rPr>
        <w:t xml:space="preserve">can be used to </w:t>
      </w:r>
      <w:r w:rsidR="00FD3AEE" w:rsidRPr="00970141">
        <w:rPr>
          <w:rFonts w:hint="eastAsia"/>
          <w:kern w:val="0"/>
          <w:szCs w:val="21"/>
        </w:rPr>
        <w:t xml:space="preserve">require </w:t>
      </w:r>
      <w:r w:rsidRPr="00970141">
        <w:rPr>
          <w:kern w:val="0"/>
          <w:szCs w:val="21"/>
        </w:rPr>
        <w:t xml:space="preserve">the controller to </w:t>
      </w:r>
      <w:r w:rsidR="00FD3AEE" w:rsidRPr="00970141">
        <w:rPr>
          <w:rFonts w:hint="eastAsia"/>
          <w:kern w:val="0"/>
          <w:szCs w:val="21"/>
        </w:rPr>
        <w:t xml:space="preserve">continue its subsequent operations </w:t>
      </w:r>
      <w:r w:rsidR="00FD3AEE" w:rsidRPr="00970141">
        <w:rPr>
          <w:kern w:val="0"/>
          <w:szCs w:val="21"/>
        </w:rPr>
        <w:t>until</w:t>
      </w:r>
      <w:r w:rsidR="00FD3AEE" w:rsidRPr="00970141">
        <w:rPr>
          <w:rFonts w:hint="eastAsia"/>
          <w:kern w:val="0"/>
          <w:szCs w:val="21"/>
        </w:rPr>
        <w:t xml:space="preserve"> </w:t>
      </w:r>
      <w:r w:rsidR="00DF7567" w:rsidRPr="00970141">
        <w:rPr>
          <w:rFonts w:hint="eastAsia"/>
          <w:kern w:val="0"/>
          <w:szCs w:val="21"/>
        </w:rPr>
        <w:t xml:space="preserve">all pending operations </w:t>
      </w:r>
      <w:r w:rsidR="00FD3AEE" w:rsidRPr="00970141">
        <w:rPr>
          <w:rFonts w:hint="eastAsia"/>
          <w:kern w:val="0"/>
          <w:szCs w:val="21"/>
        </w:rPr>
        <w:t>have finished.</w:t>
      </w:r>
    </w:p>
    <w:p w:rsidR="006F64D3" w:rsidRPr="00970141" w:rsidRDefault="00B32D25" w:rsidP="00970141">
      <w:pPr>
        <w:autoSpaceDE w:val="0"/>
        <w:autoSpaceDN w:val="0"/>
        <w:adjustRightInd w:val="0"/>
        <w:ind w:left="1033" w:hangingChars="490" w:hanging="1033"/>
        <w:jc w:val="left"/>
        <w:rPr>
          <w:szCs w:val="21"/>
        </w:rPr>
      </w:pPr>
      <w:r w:rsidRPr="00970141">
        <w:rPr>
          <w:b/>
          <w:bCs/>
          <w:kern w:val="0"/>
          <w:szCs w:val="21"/>
        </w:rPr>
        <w:t>*OPC</w:t>
      </w:r>
      <w:r w:rsidR="00FD3AEE" w:rsidRPr="00970141">
        <w:rPr>
          <w:rFonts w:hint="eastAsia"/>
          <w:b/>
          <w:bCs/>
          <w:kern w:val="0"/>
          <w:szCs w:val="21"/>
        </w:rPr>
        <w:t xml:space="preserve">    </w:t>
      </w:r>
      <w:r w:rsidRPr="00970141">
        <w:rPr>
          <w:b/>
          <w:bCs/>
          <w:kern w:val="0"/>
          <w:szCs w:val="21"/>
        </w:rPr>
        <w:t xml:space="preserve"> </w:t>
      </w:r>
      <w:r w:rsidR="00FD3AEE" w:rsidRPr="00970141">
        <w:rPr>
          <w:rFonts w:hint="eastAsia"/>
          <w:kern w:val="0"/>
          <w:szCs w:val="21"/>
        </w:rPr>
        <w:t>It</w:t>
      </w:r>
      <w:r w:rsidRPr="00970141">
        <w:rPr>
          <w:kern w:val="0"/>
          <w:szCs w:val="21"/>
        </w:rPr>
        <w:t xml:space="preserve"> sets the OPC status bit when all pending operations have</w:t>
      </w:r>
      <w:r w:rsidR="00FD3AEE" w:rsidRPr="00970141">
        <w:rPr>
          <w:rFonts w:hint="eastAsia"/>
          <w:kern w:val="0"/>
          <w:szCs w:val="21"/>
        </w:rPr>
        <w:t xml:space="preserve"> finish</w:t>
      </w:r>
      <w:r w:rsidRPr="00970141">
        <w:rPr>
          <w:kern w:val="0"/>
          <w:szCs w:val="21"/>
        </w:rPr>
        <w:t xml:space="preserve">ed. </w:t>
      </w:r>
      <w:r w:rsidR="00DF7567" w:rsidRPr="00970141">
        <w:rPr>
          <w:rFonts w:hint="eastAsia"/>
          <w:kern w:val="0"/>
          <w:szCs w:val="21"/>
        </w:rPr>
        <w:t>As</w:t>
      </w:r>
      <w:r w:rsidRPr="00970141">
        <w:rPr>
          <w:kern w:val="0"/>
          <w:szCs w:val="21"/>
        </w:rPr>
        <w:t xml:space="preserve"> your program can read this status </w:t>
      </w:r>
      <w:r w:rsidR="00DF7567" w:rsidRPr="00970141">
        <w:rPr>
          <w:rFonts w:hint="eastAsia"/>
          <w:kern w:val="0"/>
          <w:szCs w:val="21"/>
        </w:rPr>
        <w:t>by interruption</w:t>
      </w:r>
      <w:r w:rsidRPr="00970141">
        <w:rPr>
          <w:kern w:val="0"/>
          <w:szCs w:val="21"/>
        </w:rPr>
        <w:t>,</w:t>
      </w:r>
      <w:r w:rsidR="00FD3AEE" w:rsidRPr="00970141">
        <w:rPr>
          <w:rFonts w:hint="eastAsia"/>
          <w:kern w:val="0"/>
          <w:szCs w:val="21"/>
        </w:rPr>
        <w:t xml:space="preserve"> </w:t>
      </w:r>
      <w:r w:rsidRPr="00970141">
        <w:rPr>
          <w:b/>
          <w:kern w:val="0"/>
          <w:szCs w:val="21"/>
        </w:rPr>
        <w:t xml:space="preserve">*OPC </w:t>
      </w:r>
      <w:r w:rsidR="00FD3AEE" w:rsidRPr="00970141">
        <w:rPr>
          <w:rFonts w:hint="eastAsia"/>
          <w:kern w:val="0"/>
          <w:szCs w:val="21"/>
        </w:rPr>
        <w:t>permits</w:t>
      </w:r>
      <w:r w:rsidRPr="00970141">
        <w:rPr>
          <w:kern w:val="0"/>
          <w:szCs w:val="21"/>
        </w:rPr>
        <w:t xml:space="preserve"> subsequent commands to be </w:t>
      </w:r>
      <w:r w:rsidR="00DF7567" w:rsidRPr="00970141">
        <w:rPr>
          <w:rFonts w:hint="eastAsia"/>
          <w:kern w:val="0"/>
          <w:szCs w:val="21"/>
        </w:rPr>
        <w:t>implemented</w:t>
      </w:r>
      <w:r w:rsidRPr="00970141">
        <w:rPr>
          <w:kern w:val="0"/>
          <w:szCs w:val="21"/>
        </w:rPr>
        <w:t>.</w:t>
      </w:r>
      <w:r w:rsidR="006F64D3" w:rsidRPr="00970141">
        <w:rPr>
          <w:szCs w:val="21"/>
        </w:rPr>
        <w:t xml:space="preserve">   </w:t>
      </w:r>
    </w:p>
    <w:p w:rsidR="006F64D3" w:rsidRPr="00970141" w:rsidRDefault="006F64D3" w:rsidP="00043D36">
      <w:pPr>
        <w:ind w:left="1256" w:hanging="1256"/>
        <w:outlineLvl w:val="1"/>
        <w:rPr>
          <w:szCs w:val="21"/>
        </w:rPr>
      </w:pPr>
    </w:p>
    <w:p w:rsidR="006F64D3" w:rsidRPr="00DF7567" w:rsidRDefault="00364DC7" w:rsidP="00043D36">
      <w:pPr>
        <w:spacing w:line="360" w:lineRule="auto"/>
        <w:ind w:left="1256" w:hanging="1256"/>
        <w:outlineLvl w:val="1"/>
        <w:rPr>
          <w:b/>
          <w:sz w:val="28"/>
          <w:szCs w:val="28"/>
        </w:rPr>
      </w:pPr>
      <w:r w:rsidRPr="00DF7567">
        <w:rPr>
          <w:rFonts w:hint="eastAsia"/>
          <w:b/>
          <w:sz w:val="28"/>
          <w:szCs w:val="28"/>
        </w:rPr>
        <w:t>Device Clear</w:t>
      </w:r>
    </w:p>
    <w:p w:rsidR="00364DC7" w:rsidRPr="00970141" w:rsidRDefault="00364DC7" w:rsidP="00364DC7">
      <w:pPr>
        <w:autoSpaceDE w:val="0"/>
        <w:autoSpaceDN w:val="0"/>
        <w:adjustRightInd w:val="0"/>
        <w:jc w:val="left"/>
        <w:rPr>
          <w:kern w:val="0"/>
          <w:szCs w:val="21"/>
        </w:rPr>
      </w:pPr>
      <w:r w:rsidRPr="00970141">
        <w:rPr>
          <w:kern w:val="0"/>
          <w:szCs w:val="21"/>
        </w:rPr>
        <w:t xml:space="preserve">You can send a device clear at any time to abort a SCPI command that may be hanging up the GPIB interface. The </w:t>
      </w:r>
      <w:r w:rsidRPr="00970141">
        <w:rPr>
          <w:kern w:val="0"/>
          <w:szCs w:val="21"/>
        </w:rPr>
        <w:lastRenderedPageBreak/>
        <w:t>status registers, the error queue, and all configuration states remain unchanged when a device clear message is received. Device clear executes the following operations:</w:t>
      </w:r>
    </w:p>
    <w:p w:rsidR="00364DC7" w:rsidRPr="00970141" w:rsidRDefault="00364DC7" w:rsidP="00364DC7">
      <w:pPr>
        <w:autoSpaceDE w:val="0"/>
        <w:autoSpaceDN w:val="0"/>
        <w:adjustRightInd w:val="0"/>
        <w:jc w:val="left"/>
        <w:rPr>
          <w:kern w:val="0"/>
          <w:szCs w:val="21"/>
        </w:rPr>
      </w:pPr>
      <w:r w:rsidRPr="00970141">
        <w:rPr>
          <w:kern w:val="0"/>
          <w:szCs w:val="21"/>
        </w:rPr>
        <w:t>●</w:t>
      </w:r>
      <w:r w:rsidR="00A64B86" w:rsidRPr="00970141">
        <w:rPr>
          <w:rFonts w:hint="eastAsia"/>
          <w:kern w:val="0"/>
          <w:szCs w:val="21"/>
        </w:rPr>
        <w:t xml:space="preserve"> </w:t>
      </w:r>
      <w:r w:rsidRPr="00970141">
        <w:rPr>
          <w:kern w:val="0"/>
          <w:szCs w:val="21"/>
        </w:rPr>
        <w:t xml:space="preserve">The input and output buffers of the electronic load are cleared. </w:t>
      </w:r>
    </w:p>
    <w:p w:rsidR="006F64D3" w:rsidRDefault="00364DC7" w:rsidP="00364DC7">
      <w:pPr>
        <w:autoSpaceDE w:val="0"/>
        <w:autoSpaceDN w:val="0"/>
        <w:adjustRightInd w:val="0"/>
        <w:jc w:val="left"/>
        <w:rPr>
          <w:kern w:val="0"/>
          <w:szCs w:val="21"/>
        </w:rPr>
      </w:pPr>
      <w:r w:rsidRPr="00970141">
        <w:rPr>
          <w:kern w:val="0"/>
          <w:szCs w:val="21"/>
        </w:rPr>
        <w:t xml:space="preserve">● The electronic load is ready to </w:t>
      </w:r>
      <w:r w:rsidR="00DF7567" w:rsidRPr="00970141">
        <w:rPr>
          <w:rFonts w:hint="eastAsia"/>
          <w:kern w:val="0"/>
          <w:szCs w:val="21"/>
        </w:rPr>
        <w:t>receive</w:t>
      </w:r>
      <w:r w:rsidRPr="00970141">
        <w:rPr>
          <w:kern w:val="0"/>
          <w:szCs w:val="21"/>
        </w:rPr>
        <w:t xml:space="preserve"> a new command string.</w:t>
      </w:r>
    </w:p>
    <w:p w:rsidR="00E15889" w:rsidRPr="00970141" w:rsidRDefault="00E15889" w:rsidP="00364DC7">
      <w:pPr>
        <w:autoSpaceDE w:val="0"/>
        <w:autoSpaceDN w:val="0"/>
        <w:adjustRightInd w:val="0"/>
        <w:jc w:val="left"/>
        <w:rPr>
          <w:szCs w:val="21"/>
        </w:rPr>
      </w:pPr>
    </w:p>
    <w:p w:rsidR="006F64D3" w:rsidRPr="00E70E9F" w:rsidRDefault="006F64D3" w:rsidP="00043D36">
      <w:pPr>
        <w:outlineLvl w:val="1"/>
        <w:rPr>
          <w:b/>
          <w:sz w:val="28"/>
          <w:szCs w:val="28"/>
        </w:rPr>
      </w:pPr>
      <w:r w:rsidRPr="00E70E9F">
        <w:rPr>
          <w:b/>
          <w:sz w:val="28"/>
          <w:szCs w:val="28"/>
        </w:rPr>
        <w:t xml:space="preserve">RS232 </w:t>
      </w:r>
      <w:r w:rsidR="00B053A2" w:rsidRPr="00E70E9F">
        <w:rPr>
          <w:b/>
          <w:sz w:val="28"/>
          <w:szCs w:val="28"/>
        </w:rPr>
        <w:t>Troubleshooting</w:t>
      </w:r>
    </w:p>
    <w:p w:rsidR="00A64B86" w:rsidRPr="00970141" w:rsidRDefault="00A64B86" w:rsidP="00A64B86">
      <w:pPr>
        <w:autoSpaceDE w:val="0"/>
        <w:autoSpaceDN w:val="0"/>
        <w:adjustRightInd w:val="0"/>
        <w:jc w:val="left"/>
        <w:rPr>
          <w:kern w:val="0"/>
          <w:szCs w:val="21"/>
        </w:rPr>
      </w:pPr>
      <w:r w:rsidRPr="00970141">
        <w:rPr>
          <w:kern w:val="0"/>
          <w:szCs w:val="21"/>
        </w:rPr>
        <w:t>If you encounter problem</w:t>
      </w:r>
      <w:r w:rsidR="00E70E9F" w:rsidRPr="00970141">
        <w:rPr>
          <w:rFonts w:hint="eastAsia"/>
          <w:kern w:val="0"/>
          <w:szCs w:val="21"/>
        </w:rPr>
        <w:t>s</w:t>
      </w:r>
      <w:r w:rsidRPr="00970141">
        <w:rPr>
          <w:kern w:val="0"/>
          <w:szCs w:val="21"/>
        </w:rPr>
        <w:t xml:space="preserve"> communicating over RS-232 interface, please check the fllowing items:</w:t>
      </w:r>
    </w:p>
    <w:p w:rsidR="006F64D3" w:rsidRPr="00970141" w:rsidRDefault="00A64B86" w:rsidP="00970141">
      <w:pPr>
        <w:autoSpaceDE w:val="0"/>
        <w:autoSpaceDN w:val="0"/>
        <w:adjustRightInd w:val="0"/>
        <w:ind w:left="210" w:hangingChars="100" w:hanging="210"/>
        <w:jc w:val="left"/>
        <w:rPr>
          <w:kern w:val="0"/>
          <w:szCs w:val="21"/>
        </w:rPr>
      </w:pPr>
      <w:r w:rsidRPr="00970141">
        <w:rPr>
          <w:kern w:val="0"/>
          <w:szCs w:val="21"/>
        </w:rPr>
        <w:t xml:space="preserve">● The computer must configure the same rate, </w:t>
      </w:r>
      <w:r w:rsidR="00E70E9F" w:rsidRPr="00970141">
        <w:rPr>
          <w:rFonts w:hint="eastAsia"/>
          <w:kern w:val="0"/>
          <w:szCs w:val="21"/>
        </w:rPr>
        <w:t>number of data bits</w:t>
      </w:r>
      <w:r w:rsidRPr="00970141">
        <w:rPr>
          <w:kern w:val="0"/>
          <w:szCs w:val="21"/>
        </w:rPr>
        <w:t xml:space="preserve">, </w:t>
      </w:r>
      <w:r w:rsidR="00E70E9F" w:rsidRPr="00970141">
        <w:rPr>
          <w:rFonts w:hint="eastAsia"/>
          <w:kern w:val="0"/>
          <w:szCs w:val="21"/>
        </w:rPr>
        <w:t>number of stop bits</w:t>
      </w:r>
      <w:r w:rsidRPr="00970141">
        <w:rPr>
          <w:kern w:val="0"/>
          <w:szCs w:val="21"/>
        </w:rPr>
        <w:t xml:space="preserve">, </w:t>
      </w:r>
      <w:r w:rsidR="00E70E9F" w:rsidRPr="00970141">
        <w:rPr>
          <w:rFonts w:hint="eastAsia"/>
          <w:kern w:val="0"/>
          <w:szCs w:val="21"/>
        </w:rPr>
        <w:t>parity check options</w:t>
      </w:r>
      <w:r w:rsidRPr="00970141">
        <w:rPr>
          <w:kern w:val="0"/>
          <w:szCs w:val="21"/>
        </w:rPr>
        <w:t xml:space="preserve">. </w:t>
      </w:r>
    </w:p>
    <w:p w:rsidR="00A64B86" w:rsidRPr="00970141" w:rsidRDefault="00A64B86" w:rsidP="00970141">
      <w:pPr>
        <w:autoSpaceDE w:val="0"/>
        <w:autoSpaceDN w:val="0"/>
        <w:adjustRightInd w:val="0"/>
        <w:ind w:left="210" w:hangingChars="100" w:hanging="210"/>
        <w:jc w:val="left"/>
        <w:rPr>
          <w:szCs w:val="21"/>
        </w:rPr>
      </w:pPr>
      <w:r w:rsidRPr="00970141">
        <w:rPr>
          <w:szCs w:val="21"/>
        </w:rPr>
        <w:t>● Use correct interface cables or adapter. Please note that even though the cable has the suitable connector, the inner wiring may be incorrect.</w:t>
      </w:r>
    </w:p>
    <w:p w:rsidR="00A64B86" w:rsidRPr="00970141" w:rsidRDefault="00A64B86" w:rsidP="00970141">
      <w:pPr>
        <w:autoSpaceDE w:val="0"/>
        <w:autoSpaceDN w:val="0"/>
        <w:adjustRightInd w:val="0"/>
        <w:ind w:left="210" w:hangingChars="100" w:hanging="210"/>
        <w:jc w:val="left"/>
        <w:rPr>
          <w:szCs w:val="21"/>
        </w:rPr>
      </w:pPr>
      <w:r w:rsidRPr="00970141">
        <w:rPr>
          <w:szCs w:val="21"/>
        </w:rPr>
        <w:t>● The interface cables must be connected to the correct serial port on your computer (COM1, COM2…).</w:t>
      </w:r>
    </w:p>
    <w:p w:rsidR="006F64D3" w:rsidRPr="009C3ED5" w:rsidRDefault="006F64D3" w:rsidP="00222D04">
      <w:pPr>
        <w:outlineLvl w:val="1"/>
      </w:pPr>
    </w:p>
    <w:p w:rsidR="006F64D3" w:rsidRPr="00E70E9F" w:rsidRDefault="006F64D3" w:rsidP="00043D36">
      <w:pPr>
        <w:outlineLvl w:val="1"/>
        <w:rPr>
          <w:sz w:val="28"/>
          <w:szCs w:val="28"/>
        </w:rPr>
      </w:pPr>
      <w:r w:rsidRPr="00E70E9F">
        <w:rPr>
          <w:b/>
          <w:sz w:val="28"/>
          <w:szCs w:val="28"/>
        </w:rPr>
        <w:t>SCPI</w:t>
      </w:r>
      <w:r w:rsidR="00B053A2" w:rsidRPr="00E70E9F">
        <w:rPr>
          <w:rFonts w:hint="eastAsia"/>
          <w:b/>
          <w:sz w:val="28"/>
          <w:szCs w:val="28"/>
        </w:rPr>
        <w:t xml:space="preserve"> Conformance Information</w:t>
      </w:r>
    </w:p>
    <w:p w:rsidR="006F64D3" w:rsidRPr="00E70E9F" w:rsidRDefault="006F64D3" w:rsidP="00043D36">
      <w:pPr>
        <w:outlineLvl w:val="1"/>
        <w:rPr>
          <w:b/>
          <w:sz w:val="28"/>
          <w:szCs w:val="28"/>
        </w:rPr>
      </w:pPr>
      <w:r w:rsidRPr="00E70E9F">
        <w:rPr>
          <w:b/>
          <w:sz w:val="28"/>
          <w:szCs w:val="28"/>
        </w:rPr>
        <w:t>SCPI</w:t>
      </w:r>
      <w:r w:rsidR="00B053A2" w:rsidRPr="00E70E9F">
        <w:rPr>
          <w:rFonts w:hint="eastAsia"/>
          <w:b/>
          <w:sz w:val="28"/>
          <w:szCs w:val="28"/>
        </w:rPr>
        <w:t xml:space="preserve"> conformed commands</w:t>
      </w:r>
    </w:p>
    <w:p w:rsidR="006F64D3" w:rsidRPr="00970141" w:rsidRDefault="00B053A2" w:rsidP="00043D36">
      <w:pPr>
        <w:outlineLvl w:val="1"/>
        <w:rPr>
          <w:szCs w:val="21"/>
        </w:rPr>
      </w:pPr>
      <w:r w:rsidRPr="00970141">
        <w:rPr>
          <w:rFonts w:hint="eastAsia"/>
          <w:szCs w:val="21"/>
        </w:rPr>
        <w:t>The electronic load conforms to SCPI Version 1999.0.</w:t>
      </w:r>
      <w:r w:rsidRPr="00970141">
        <w:rPr>
          <w:szCs w:val="21"/>
        </w:rPr>
        <w:t xml:space="preserve"> </w:t>
      </w:r>
    </w:p>
    <w:p w:rsidR="006F64D3" w:rsidRPr="00970141" w:rsidRDefault="006F64D3" w:rsidP="00E334C7">
      <w:pPr>
        <w:ind w:left="1617" w:hangingChars="767" w:hanging="1617"/>
        <w:outlineLvl w:val="1"/>
        <w:rPr>
          <w:b/>
          <w:szCs w:val="21"/>
        </w:rPr>
      </w:pPr>
      <w:r w:rsidRPr="00970141">
        <w:rPr>
          <w:b/>
          <w:szCs w:val="21"/>
        </w:rPr>
        <w:t>ABOR</w:t>
      </w:r>
    </w:p>
    <w:p w:rsidR="006F64D3" w:rsidRPr="00970141" w:rsidRDefault="006F64D3" w:rsidP="00E334C7">
      <w:pPr>
        <w:ind w:left="1617" w:hangingChars="767" w:hanging="1617"/>
        <w:rPr>
          <w:b/>
          <w:szCs w:val="21"/>
        </w:rPr>
      </w:pPr>
      <w:r w:rsidRPr="00970141">
        <w:rPr>
          <w:b/>
          <w:szCs w:val="21"/>
        </w:rPr>
        <w:t>INIT[:IMM]</w:t>
      </w:r>
    </w:p>
    <w:p w:rsidR="006F64D3" w:rsidRPr="00970141" w:rsidRDefault="006F64D3" w:rsidP="00E334C7">
      <w:pPr>
        <w:ind w:left="1617" w:hangingChars="767" w:hanging="1617"/>
        <w:rPr>
          <w:b/>
          <w:szCs w:val="21"/>
        </w:rPr>
      </w:pPr>
      <w:r w:rsidRPr="00970141">
        <w:rPr>
          <w:b/>
          <w:szCs w:val="21"/>
        </w:rPr>
        <w:t>INIT:CONT</w:t>
      </w:r>
    </w:p>
    <w:p w:rsidR="006F64D3" w:rsidRPr="00970141" w:rsidRDefault="006F64D3" w:rsidP="00E334C7">
      <w:pPr>
        <w:ind w:left="1617" w:hangingChars="767" w:hanging="1617"/>
        <w:outlineLvl w:val="0"/>
        <w:rPr>
          <w:b/>
          <w:szCs w:val="21"/>
        </w:rPr>
      </w:pPr>
      <w:r w:rsidRPr="00970141">
        <w:rPr>
          <w:b/>
          <w:szCs w:val="21"/>
        </w:rPr>
        <w:t>TRIG [:IMM]</w:t>
      </w:r>
    </w:p>
    <w:p w:rsidR="006F64D3" w:rsidRPr="00970141" w:rsidRDefault="006F64D3" w:rsidP="00E334C7">
      <w:pPr>
        <w:ind w:left="1617" w:hangingChars="767" w:hanging="1617"/>
        <w:outlineLvl w:val="0"/>
        <w:rPr>
          <w:b/>
          <w:szCs w:val="21"/>
        </w:rPr>
      </w:pPr>
      <w:r w:rsidRPr="00970141">
        <w:rPr>
          <w:b/>
          <w:szCs w:val="21"/>
        </w:rPr>
        <w:t>TRIG:SOUR</w:t>
      </w:r>
    </w:p>
    <w:p w:rsidR="006F64D3" w:rsidRPr="00970141" w:rsidRDefault="006F64D3" w:rsidP="00E334C7">
      <w:pPr>
        <w:ind w:left="1617" w:hangingChars="767" w:hanging="1617"/>
        <w:outlineLvl w:val="1"/>
        <w:rPr>
          <w:b/>
          <w:szCs w:val="21"/>
        </w:rPr>
      </w:pPr>
      <w:r w:rsidRPr="00970141">
        <w:rPr>
          <w:b/>
          <w:szCs w:val="21"/>
        </w:rPr>
        <w:t>[SOUR:]POW[:LEV][:IMM][:AMPL]</w:t>
      </w:r>
    </w:p>
    <w:p w:rsidR="006F64D3" w:rsidRPr="00970141" w:rsidRDefault="006F64D3" w:rsidP="00E334C7">
      <w:pPr>
        <w:ind w:left="1617" w:hangingChars="767" w:hanging="1617"/>
        <w:outlineLvl w:val="1"/>
        <w:rPr>
          <w:b/>
          <w:szCs w:val="21"/>
        </w:rPr>
      </w:pPr>
      <w:r w:rsidRPr="00970141">
        <w:rPr>
          <w:b/>
          <w:szCs w:val="21"/>
        </w:rPr>
        <w:t>[SOUR:]POW[:LEV]:TRIG[:AMPL]</w:t>
      </w:r>
    </w:p>
    <w:p w:rsidR="006F64D3" w:rsidRPr="00970141" w:rsidRDefault="006F64D3" w:rsidP="00E334C7">
      <w:pPr>
        <w:ind w:left="1617" w:hangingChars="767" w:hanging="1617"/>
        <w:outlineLvl w:val="1"/>
        <w:rPr>
          <w:b/>
          <w:szCs w:val="21"/>
        </w:rPr>
      </w:pPr>
      <w:r w:rsidRPr="00970141">
        <w:rPr>
          <w:b/>
          <w:szCs w:val="21"/>
        </w:rPr>
        <w:t>[SOUR:]CURR[:LEV][:IMM][:AMPL]</w:t>
      </w:r>
    </w:p>
    <w:p w:rsidR="006F64D3" w:rsidRPr="00970141" w:rsidRDefault="006F64D3" w:rsidP="00E334C7">
      <w:pPr>
        <w:ind w:left="1617" w:hangingChars="767" w:hanging="1617"/>
        <w:outlineLvl w:val="1"/>
        <w:rPr>
          <w:b/>
          <w:szCs w:val="21"/>
        </w:rPr>
      </w:pPr>
      <w:r w:rsidRPr="00970141">
        <w:rPr>
          <w:b/>
          <w:szCs w:val="21"/>
        </w:rPr>
        <w:t>[SOUR:]CURR[:LEV]:TRIG[:AMPL]</w:t>
      </w:r>
    </w:p>
    <w:p w:rsidR="006F64D3" w:rsidRPr="00970141" w:rsidRDefault="006F64D3" w:rsidP="00E334C7">
      <w:pPr>
        <w:ind w:left="1617" w:hangingChars="767" w:hanging="1617"/>
        <w:outlineLvl w:val="1"/>
        <w:rPr>
          <w:b/>
          <w:szCs w:val="21"/>
        </w:rPr>
      </w:pPr>
      <w:r w:rsidRPr="00970141">
        <w:rPr>
          <w:b/>
          <w:szCs w:val="21"/>
        </w:rPr>
        <w:t>[SOUR:]VOLT[:LEV][:IMM][:AMPL]</w:t>
      </w:r>
    </w:p>
    <w:p w:rsidR="006F64D3" w:rsidRPr="00970141" w:rsidRDefault="006F64D3" w:rsidP="00E334C7">
      <w:pPr>
        <w:ind w:left="1617" w:hangingChars="767" w:hanging="1617"/>
        <w:outlineLvl w:val="1"/>
        <w:rPr>
          <w:b/>
          <w:szCs w:val="21"/>
        </w:rPr>
      </w:pPr>
      <w:r w:rsidRPr="00970141">
        <w:rPr>
          <w:b/>
          <w:szCs w:val="21"/>
        </w:rPr>
        <w:t>[SOUR:]VOLT[:LEV]:TRIG[:AMPL]</w:t>
      </w:r>
    </w:p>
    <w:p w:rsidR="006F64D3" w:rsidRPr="00970141" w:rsidRDefault="006F64D3" w:rsidP="00E334C7">
      <w:pPr>
        <w:ind w:left="1617" w:hangingChars="767" w:hanging="1617"/>
        <w:outlineLvl w:val="1"/>
        <w:rPr>
          <w:b/>
          <w:szCs w:val="21"/>
        </w:rPr>
      </w:pPr>
      <w:r w:rsidRPr="00970141">
        <w:rPr>
          <w:b/>
          <w:szCs w:val="21"/>
        </w:rPr>
        <w:t>[SOUR:]RES[:LEV][:IMM][: AMPL]</w:t>
      </w:r>
    </w:p>
    <w:p w:rsidR="006F64D3" w:rsidRPr="00970141" w:rsidRDefault="006F64D3" w:rsidP="00E334C7">
      <w:pPr>
        <w:ind w:left="1617" w:hangingChars="767" w:hanging="1617"/>
        <w:outlineLvl w:val="1"/>
        <w:rPr>
          <w:b/>
          <w:szCs w:val="21"/>
        </w:rPr>
      </w:pPr>
      <w:r w:rsidRPr="00970141">
        <w:rPr>
          <w:b/>
          <w:szCs w:val="21"/>
        </w:rPr>
        <w:t>[SOUR:]RES[:LEV]:TRIG[:AMPL]</w:t>
      </w:r>
    </w:p>
    <w:p w:rsidR="006F64D3" w:rsidRPr="00970141" w:rsidRDefault="006F64D3" w:rsidP="00E334C7">
      <w:pPr>
        <w:ind w:left="1617" w:hangingChars="767" w:hanging="1617"/>
        <w:outlineLvl w:val="1"/>
        <w:rPr>
          <w:b/>
          <w:szCs w:val="21"/>
        </w:rPr>
      </w:pPr>
      <w:r w:rsidRPr="00970141">
        <w:rPr>
          <w:b/>
          <w:szCs w:val="21"/>
        </w:rPr>
        <w:t>[SOUR:]CURR:PROT[:LEV]</w:t>
      </w:r>
    </w:p>
    <w:p w:rsidR="006F64D3" w:rsidRPr="00970141" w:rsidRDefault="006F64D3" w:rsidP="00E334C7">
      <w:pPr>
        <w:ind w:left="1617" w:hangingChars="767" w:hanging="1617"/>
        <w:outlineLvl w:val="1"/>
        <w:rPr>
          <w:b/>
          <w:szCs w:val="21"/>
        </w:rPr>
      </w:pPr>
      <w:r w:rsidRPr="00970141">
        <w:rPr>
          <w:b/>
          <w:szCs w:val="21"/>
        </w:rPr>
        <w:t>[SOUR:]CURR:PROT:STAT</w:t>
      </w:r>
    </w:p>
    <w:p w:rsidR="006F64D3" w:rsidRPr="00970141" w:rsidRDefault="006F64D3" w:rsidP="00E334C7">
      <w:pPr>
        <w:ind w:left="1617" w:hangingChars="767" w:hanging="1617"/>
        <w:outlineLvl w:val="1"/>
        <w:rPr>
          <w:b/>
          <w:szCs w:val="21"/>
        </w:rPr>
      </w:pPr>
      <w:r w:rsidRPr="00970141">
        <w:rPr>
          <w:b/>
          <w:szCs w:val="21"/>
        </w:rPr>
        <w:t>STAT:QUES[:EVEN]</w:t>
      </w:r>
    </w:p>
    <w:p w:rsidR="006F64D3" w:rsidRPr="00970141" w:rsidRDefault="006F64D3" w:rsidP="00E334C7">
      <w:pPr>
        <w:ind w:left="1617" w:hangingChars="767" w:hanging="1617"/>
        <w:outlineLvl w:val="1"/>
        <w:rPr>
          <w:b/>
          <w:szCs w:val="21"/>
        </w:rPr>
      </w:pPr>
      <w:r w:rsidRPr="00970141">
        <w:rPr>
          <w:b/>
          <w:szCs w:val="21"/>
        </w:rPr>
        <w:t>STAT:QUES:COND</w:t>
      </w:r>
    </w:p>
    <w:p w:rsidR="006F64D3" w:rsidRPr="00970141" w:rsidRDefault="006F64D3" w:rsidP="00E334C7">
      <w:pPr>
        <w:ind w:left="1617" w:hangingChars="767" w:hanging="1617"/>
        <w:outlineLvl w:val="1"/>
        <w:rPr>
          <w:b/>
          <w:szCs w:val="21"/>
          <w:lang w:val="da-DK"/>
        </w:rPr>
      </w:pPr>
      <w:r w:rsidRPr="00970141">
        <w:rPr>
          <w:b/>
          <w:szCs w:val="21"/>
          <w:lang w:val="da-DK"/>
        </w:rPr>
        <w:t>STAT:QUES:ENAB</w:t>
      </w:r>
    </w:p>
    <w:p w:rsidR="006F64D3" w:rsidRPr="00970141" w:rsidRDefault="006F64D3" w:rsidP="00E334C7">
      <w:pPr>
        <w:ind w:left="1617" w:hangingChars="767" w:hanging="1617"/>
        <w:outlineLvl w:val="1"/>
        <w:rPr>
          <w:b/>
          <w:szCs w:val="21"/>
          <w:lang w:val="da-DK"/>
        </w:rPr>
      </w:pPr>
      <w:r w:rsidRPr="00970141">
        <w:rPr>
          <w:b/>
          <w:szCs w:val="21"/>
          <w:lang w:val="da-DK"/>
        </w:rPr>
        <w:t>SYST:ERR</w:t>
      </w:r>
    </w:p>
    <w:p w:rsidR="006F64D3" w:rsidRPr="00970141" w:rsidRDefault="006F64D3" w:rsidP="00E334C7">
      <w:pPr>
        <w:ind w:left="1617" w:hangingChars="767" w:hanging="1617"/>
        <w:outlineLvl w:val="1"/>
        <w:rPr>
          <w:b/>
          <w:szCs w:val="21"/>
          <w:lang w:val="da-DK"/>
        </w:rPr>
      </w:pPr>
      <w:r w:rsidRPr="00970141">
        <w:rPr>
          <w:b/>
          <w:szCs w:val="21"/>
          <w:lang w:val="da-DK"/>
        </w:rPr>
        <w:t>SYST:VER</w:t>
      </w:r>
    </w:p>
    <w:p w:rsidR="00E15889" w:rsidRDefault="00E15889" w:rsidP="00970141">
      <w:pPr>
        <w:outlineLvl w:val="1"/>
        <w:rPr>
          <w:lang w:val="da-DK"/>
        </w:rPr>
      </w:pPr>
    </w:p>
    <w:p w:rsidR="006F64D3" w:rsidRPr="00E70E9F" w:rsidRDefault="00C91337" w:rsidP="00043D36">
      <w:pPr>
        <w:outlineLvl w:val="1"/>
        <w:rPr>
          <w:sz w:val="28"/>
          <w:szCs w:val="28"/>
        </w:rPr>
      </w:pPr>
      <w:r w:rsidRPr="00E70E9F">
        <w:rPr>
          <w:rFonts w:hint="eastAsia"/>
          <w:b/>
          <w:sz w:val="28"/>
          <w:szCs w:val="28"/>
        </w:rPr>
        <w:t>NON-SCPI Commands</w:t>
      </w:r>
    </w:p>
    <w:p w:rsidR="006F64D3" w:rsidRPr="00970141" w:rsidRDefault="00B053A2" w:rsidP="00043D36">
      <w:pPr>
        <w:outlineLvl w:val="1"/>
        <w:rPr>
          <w:szCs w:val="21"/>
        </w:rPr>
      </w:pPr>
      <w:r w:rsidRPr="00970141">
        <w:rPr>
          <w:rFonts w:hint="eastAsia"/>
          <w:szCs w:val="21"/>
        </w:rPr>
        <w:t xml:space="preserve">Although the following commands are not standard SCPI commands, </w:t>
      </w:r>
      <w:r w:rsidRPr="00970141">
        <w:rPr>
          <w:szCs w:val="21"/>
        </w:rPr>
        <w:t>their</w:t>
      </w:r>
      <w:r w:rsidRPr="00970141">
        <w:rPr>
          <w:rFonts w:hint="eastAsia"/>
          <w:szCs w:val="21"/>
        </w:rPr>
        <w:t xml:space="preserve"> command syntax and parameter form are defined on the SCPI Version 1999.0 basic.</w:t>
      </w:r>
    </w:p>
    <w:p w:rsidR="006F64D3" w:rsidRPr="00970141" w:rsidRDefault="006F64D3" w:rsidP="00F03153">
      <w:pPr>
        <w:outlineLvl w:val="0"/>
        <w:rPr>
          <w:szCs w:val="21"/>
        </w:rPr>
      </w:pPr>
      <w:r w:rsidRPr="00970141">
        <w:rPr>
          <w:szCs w:val="21"/>
        </w:rPr>
        <w:t>[</w:t>
      </w:r>
      <w:r w:rsidRPr="00970141">
        <w:rPr>
          <w:b/>
          <w:szCs w:val="21"/>
        </w:rPr>
        <w:t>SOUR</w:t>
      </w:r>
      <w:r w:rsidRPr="00970141">
        <w:rPr>
          <w:szCs w:val="21"/>
        </w:rPr>
        <w:t>ce:]</w:t>
      </w:r>
      <w:r w:rsidRPr="00970141">
        <w:rPr>
          <w:b/>
          <w:szCs w:val="21"/>
        </w:rPr>
        <w:t>CURR</w:t>
      </w:r>
      <w:r w:rsidRPr="00970141">
        <w:rPr>
          <w:szCs w:val="21"/>
        </w:rPr>
        <w:t>ent</w:t>
      </w:r>
      <w:r w:rsidRPr="00970141">
        <w:rPr>
          <w:b/>
          <w:szCs w:val="21"/>
        </w:rPr>
        <w:t>:LIM</w:t>
      </w:r>
      <w:r w:rsidRPr="00970141">
        <w:rPr>
          <w:szCs w:val="21"/>
        </w:rPr>
        <w:t>it</w:t>
      </w:r>
      <w:r w:rsidRPr="00970141">
        <w:rPr>
          <w:szCs w:val="21"/>
        </w:rPr>
        <w:tab/>
        <w:t xml:space="preserve">  </w:t>
      </w:r>
      <w:r w:rsidRPr="00970141">
        <w:rPr>
          <w:szCs w:val="21"/>
        </w:rPr>
        <w:tab/>
      </w:r>
      <w:r w:rsidRPr="00970141">
        <w:rPr>
          <w:szCs w:val="21"/>
        </w:rPr>
        <w:tab/>
      </w:r>
      <w:r w:rsidRPr="00970141">
        <w:rPr>
          <w:szCs w:val="21"/>
        </w:rPr>
        <w:tab/>
      </w:r>
      <w:r w:rsidRPr="00970141">
        <w:rPr>
          <w:szCs w:val="21"/>
        </w:rPr>
        <w:tab/>
        <w:t xml:space="preserve">               [</w:t>
      </w:r>
      <w:r w:rsidRPr="00970141">
        <w:rPr>
          <w:b/>
          <w:szCs w:val="21"/>
        </w:rPr>
        <w:t>SOUR</w:t>
      </w:r>
      <w:r w:rsidRPr="00970141">
        <w:rPr>
          <w:szCs w:val="21"/>
        </w:rPr>
        <w:t>ce:]</w:t>
      </w:r>
      <w:r w:rsidRPr="00970141">
        <w:rPr>
          <w:b/>
          <w:szCs w:val="21"/>
        </w:rPr>
        <w:t>CURR</w:t>
      </w:r>
      <w:r w:rsidRPr="00970141">
        <w:rPr>
          <w:szCs w:val="21"/>
        </w:rPr>
        <w:t>ent</w:t>
      </w:r>
      <w:r w:rsidRPr="00970141">
        <w:rPr>
          <w:b/>
          <w:szCs w:val="21"/>
        </w:rPr>
        <w:t>:PROT</w:t>
      </w:r>
      <w:r w:rsidRPr="00970141">
        <w:rPr>
          <w:szCs w:val="21"/>
        </w:rPr>
        <w:t>ection</w:t>
      </w:r>
      <w:r w:rsidRPr="00970141">
        <w:rPr>
          <w:b/>
          <w:szCs w:val="21"/>
        </w:rPr>
        <w:t>:DEL</w:t>
      </w:r>
      <w:r w:rsidRPr="00970141">
        <w:rPr>
          <w:szCs w:val="21"/>
        </w:rPr>
        <w:t>ay</w:t>
      </w:r>
      <w:r w:rsidRPr="00970141">
        <w:rPr>
          <w:szCs w:val="21"/>
        </w:rPr>
        <w:tab/>
      </w:r>
    </w:p>
    <w:p w:rsidR="006F64D3" w:rsidRPr="00970141" w:rsidRDefault="006F64D3" w:rsidP="00F03153">
      <w:pPr>
        <w:outlineLvl w:val="0"/>
        <w:rPr>
          <w:szCs w:val="21"/>
        </w:rPr>
      </w:pPr>
      <w:r w:rsidRPr="00970141">
        <w:rPr>
          <w:szCs w:val="21"/>
        </w:rPr>
        <w:lastRenderedPageBreak/>
        <w:t>[</w:t>
      </w:r>
      <w:r w:rsidRPr="00970141">
        <w:rPr>
          <w:b/>
          <w:szCs w:val="21"/>
        </w:rPr>
        <w:t>SOUR</w:t>
      </w:r>
      <w:r w:rsidRPr="00970141">
        <w:rPr>
          <w:szCs w:val="21"/>
        </w:rPr>
        <w:t>ce:]</w:t>
      </w:r>
      <w:r w:rsidRPr="00970141">
        <w:rPr>
          <w:b/>
          <w:szCs w:val="21"/>
        </w:rPr>
        <w:t>CURR</w:t>
      </w:r>
      <w:r w:rsidRPr="00970141">
        <w:rPr>
          <w:szCs w:val="21"/>
        </w:rPr>
        <w:t>ent</w:t>
      </w:r>
      <w:r w:rsidRPr="00970141">
        <w:rPr>
          <w:b/>
          <w:szCs w:val="21"/>
        </w:rPr>
        <w:t>:LIM</w:t>
      </w:r>
      <w:r w:rsidRPr="00970141">
        <w:rPr>
          <w:szCs w:val="21"/>
        </w:rPr>
        <w:t>it</w:t>
      </w:r>
      <w:r w:rsidRPr="00970141">
        <w:rPr>
          <w:szCs w:val="21"/>
        </w:rPr>
        <w:tab/>
      </w:r>
    </w:p>
    <w:p w:rsidR="006F64D3" w:rsidRPr="00970141" w:rsidRDefault="006F64D3" w:rsidP="00F03153">
      <w:pPr>
        <w:outlineLvl w:val="0"/>
        <w:rPr>
          <w:szCs w:val="21"/>
        </w:rPr>
      </w:pPr>
      <w:r w:rsidRPr="00970141">
        <w:rPr>
          <w:szCs w:val="21"/>
        </w:rPr>
        <w:t>[</w:t>
      </w:r>
      <w:r w:rsidRPr="00970141">
        <w:rPr>
          <w:b/>
          <w:szCs w:val="21"/>
        </w:rPr>
        <w:t>SOUR</w:t>
      </w:r>
      <w:r w:rsidRPr="00970141">
        <w:rPr>
          <w:szCs w:val="21"/>
        </w:rPr>
        <w:t>ce:]</w:t>
      </w:r>
      <w:r w:rsidRPr="00970141">
        <w:rPr>
          <w:b/>
          <w:szCs w:val="21"/>
        </w:rPr>
        <w:t xml:space="preserve"> CURR</w:t>
      </w:r>
      <w:r w:rsidRPr="00970141">
        <w:rPr>
          <w:szCs w:val="21"/>
        </w:rPr>
        <w:t>ent</w:t>
      </w:r>
      <w:r w:rsidRPr="00970141">
        <w:rPr>
          <w:b/>
          <w:szCs w:val="21"/>
        </w:rPr>
        <w:t>:SLEW</w:t>
      </w:r>
      <w:r w:rsidRPr="00970141">
        <w:rPr>
          <w:szCs w:val="21"/>
        </w:rPr>
        <w:t>rate</w:t>
      </w:r>
      <w:r w:rsidRPr="00970141">
        <w:rPr>
          <w:b/>
          <w:szCs w:val="21"/>
        </w:rPr>
        <w:t>:NEG</w:t>
      </w:r>
      <w:r w:rsidRPr="00970141">
        <w:rPr>
          <w:szCs w:val="21"/>
        </w:rPr>
        <w:t>ative</w:t>
      </w:r>
    </w:p>
    <w:p w:rsidR="006F64D3" w:rsidRPr="00970141" w:rsidRDefault="006F64D3" w:rsidP="00F03153">
      <w:pPr>
        <w:outlineLvl w:val="0"/>
        <w:rPr>
          <w:szCs w:val="21"/>
        </w:rPr>
      </w:pPr>
      <w:r w:rsidRPr="00970141">
        <w:rPr>
          <w:szCs w:val="21"/>
        </w:rPr>
        <w:t>[</w:t>
      </w:r>
      <w:r w:rsidRPr="00970141">
        <w:rPr>
          <w:b/>
          <w:szCs w:val="21"/>
        </w:rPr>
        <w:t>SOUR</w:t>
      </w:r>
      <w:r w:rsidRPr="00970141">
        <w:rPr>
          <w:szCs w:val="21"/>
        </w:rPr>
        <w:t>ce:]</w:t>
      </w:r>
      <w:r w:rsidRPr="00970141">
        <w:rPr>
          <w:b/>
          <w:szCs w:val="21"/>
        </w:rPr>
        <w:t xml:space="preserve"> CURR</w:t>
      </w:r>
      <w:r w:rsidRPr="00970141">
        <w:rPr>
          <w:szCs w:val="21"/>
        </w:rPr>
        <w:t>ent</w:t>
      </w:r>
      <w:r w:rsidRPr="00970141">
        <w:rPr>
          <w:b/>
          <w:szCs w:val="21"/>
        </w:rPr>
        <w:t>:SLEW</w:t>
      </w:r>
      <w:r w:rsidRPr="00970141">
        <w:rPr>
          <w:szCs w:val="21"/>
        </w:rPr>
        <w:t>rate</w:t>
      </w:r>
      <w:r w:rsidRPr="00970141">
        <w:rPr>
          <w:b/>
          <w:szCs w:val="21"/>
        </w:rPr>
        <w:t>:POS</w:t>
      </w:r>
      <w:r w:rsidRPr="00970141">
        <w:rPr>
          <w:szCs w:val="21"/>
        </w:rPr>
        <w:t>itive</w:t>
      </w:r>
      <w:r w:rsidRPr="00970141">
        <w:rPr>
          <w:szCs w:val="21"/>
        </w:rPr>
        <w:tab/>
      </w:r>
    </w:p>
    <w:p w:rsidR="006F64D3" w:rsidRPr="00970141" w:rsidRDefault="006F64D3" w:rsidP="00F03153">
      <w:pPr>
        <w:outlineLvl w:val="0"/>
        <w:rPr>
          <w:szCs w:val="21"/>
        </w:rPr>
      </w:pPr>
      <w:r w:rsidRPr="00970141">
        <w:rPr>
          <w:szCs w:val="21"/>
        </w:rPr>
        <w:t>[</w:t>
      </w:r>
      <w:r w:rsidRPr="00970141">
        <w:rPr>
          <w:b/>
          <w:szCs w:val="21"/>
        </w:rPr>
        <w:t>SOUR</w:t>
      </w:r>
      <w:r w:rsidRPr="00970141">
        <w:rPr>
          <w:szCs w:val="21"/>
        </w:rPr>
        <w:t>ce:]</w:t>
      </w:r>
      <w:r w:rsidRPr="00970141">
        <w:rPr>
          <w:b/>
          <w:szCs w:val="21"/>
        </w:rPr>
        <w:t>CURR</w:t>
      </w:r>
      <w:r w:rsidRPr="00970141">
        <w:rPr>
          <w:szCs w:val="21"/>
        </w:rPr>
        <w:t>ent</w:t>
      </w:r>
      <w:r w:rsidRPr="00970141">
        <w:rPr>
          <w:b/>
          <w:szCs w:val="21"/>
        </w:rPr>
        <w:t>:TLEV</w:t>
      </w:r>
      <w:r w:rsidRPr="00970141">
        <w:rPr>
          <w:szCs w:val="21"/>
        </w:rPr>
        <w:t>el</w:t>
      </w:r>
    </w:p>
    <w:p w:rsidR="006F64D3" w:rsidRPr="00970141" w:rsidRDefault="006F64D3" w:rsidP="00F03153">
      <w:pPr>
        <w:outlineLvl w:val="0"/>
        <w:rPr>
          <w:b/>
          <w:szCs w:val="21"/>
        </w:rPr>
      </w:pPr>
      <w:r w:rsidRPr="00970141">
        <w:rPr>
          <w:b/>
          <w:szCs w:val="21"/>
        </w:rPr>
        <w:t>[SOUR:]MODE</w:t>
      </w:r>
    </w:p>
    <w:p w:rsidR="006F64D3" w:rsidRPr="00970141" w:rsidRDefault="006F64D3" w:rsidP="00F03153">
      <w:pPr>
        <w:rPr>
          <w:szCs w:val="21"/>
        </w:rPr>
      </w:pPr>
      <w:r w:rsidRPr="00970141">
        <w:rPr>
          <w:rFonts w:hAnsi="宋体" w:cs="宋体"/>
          <w:szCs w:val="21"/>
        </w:rPr>
        <w:t>[</w:t>
      </w:r>
      <w:r w:rsidRPr="00970141">
        <w:rPr>
          <w:rFonts w:hAnsi="宋体" w:cs="宋体"/>
          <w:b/>
          <w:szCs w:val="21"/>
        </w:rPr>
        <w:t>SOUR</w:t>
      </w:r>
      <w:r w:rsidRPr="00970141">
        <w:rPr>
          <w:rFonts w:hAnsi="宋体" w:cs="宋体"/>
          <w:szCs w:val="21"/>
        </w:rPr>
        <w:t>ce:]</w:t>
      </w:r>
      <w:r w:rsidRPr="00970141">
        <w:rPr>
          <w:b/>
          <w:szCs w:val="21"/>
        </w:rPr>
        <w:t>FUNC</w:t>
      </w:r>
      <w:r w:rsidRPr="00970141">
        <w:rPr>
          <w:szCs w:val="21"/>
        </w:rPr>
        <w:t>tion</w:t>
      </w:r>
    </w:p>
    <w:p w:rsidR="006F64D3" w:rsidRPr="00970141" w:rsidRDefault="006F64D3" w:rsidP="00F03153">
      <w:pPr>
        <w:rPr>
          <w:szCs w:val="21"/>
        </w:rPr>
      </w:pPr>
      <w:r w:rsidRPr="00970141">
        <w:rPr>
          <w:szCs w:val="21"/>
        </w:rPr>
        <w:t>[</w:t>
      </w:r>
      <w:r w:rsidRPr="00970141">
        <w:rPr>
          <w:b/>
          <w:szCs w:val="21"/>
        </w:rPr>
        <w:t>SOUR</w:t>
      </w:r>
      <w:r w:rsidRPr="00970141">
        <w:rPr>
          <w:szCs w:val="21"/>
        </w:rPr>
        <w:t>ce:]</w:t>
      </w:r>
      <w:r w:rsidRPr="00970141">
        <w:rPr>
          <w:b/>
          <w:szCs w:val="21"/>
        </w:rPr>
        <w:t>RES</w:t>
      </w:r>
      <w:r w:rsidRPr="00970141">
        <w:rPr>
          <w:szCs w:val="21"/>
        </w:rPr>
        <w:t>istance:</w:t>
      </w:r>
      <w:r w:rsidRPr="00970141">
        <w:rPr>
          <w:b/>
          <w:szCs w:val="21"/>
        </w:rPr>
        <w:t>LIM</w:t>
      </w:r>
      <w:r w:rsidRPr="00970141">
        <w:rPr>
          <w:szCs w:val="21"/>
        </w:rPr>
        <w:t>it</w:t>
      </w:r>
    </w:p>
    <w:p w:rsidR="006F64D3" w:rsidRPr="00970141" w:rsidRDefault="006F64D3" w:rsidP="00F03153">
      <w:pPr>
        <w:rPr>
          <w:szCs w:val="21"/>
        </w:rPr>
      </w:pPr>
      <w:r w:rsidRPr="00970141">
        <w:rPr>
          <w:szCs w:val="21"/>
        </w:rPr>
        <w:t>[</w:t>
      </w:r>
      <w:r w:rsidRPr="00970141">
        <w:rPr>
          <w:b/>
          <w:szCs w:val="21"/>
        </w:rPr>
        <w:t>SOUR</w:t>
      </w:r>
      <w:r w:rsidRPr="00970141">
        <w:rPr>
          <w:szCs w:val="21"/>
        </w:rPr>
        <w:t>ce:]</w:t>
      </w:r>
      <w:r w:rsidRPr="00970141">
        <w:rPr>
          <w:b/>
          <w:szCs w:val="21"/>
        </w:rPr>
        <w:t>RES</w:t>
      </w:r>
      <w:r w:rsidRPr="00970141">
        <w:rPr>
          <w:szCs w:val="21"/>
        </w:rPr>
        <w:t>istance:</w:t>
      </w:r>
      <w:r w:rsidRPr="00970141">
        <w:rPr>
          <w:b/>
          <w:szCs w:val="21"/>
        </w:rPr>
        <w:t>SLEW</w:t>
      </w:r>
      <w:r w:rsidRPr="00970141">
        <w:rPr>
          <w:szCs w:val="21"/>
        </w:rPr>
        <w:t>rate:</w:t>
      </w:r>
      <w:r w:rsidRPr="00970141">
        <w:rPr>
          <w:b/>
          <w:szCs w:val="21"/>
        </w:rPr>
        <w:t>NEG</w:t>
      </w:r>
      <w:r w:rsidRPr="00970141">
        <w:rPr>
          <w:szCs w:val="21"/>
        </w:rPr>
        <w:t>ative</w:t>
      </w:r>
      <w:r w:rsidRPr="00970141">
        <w:rPr>
          <w:szCs w:val="21"/>
        </w:rPr>
        <w:tab/>
      </w:r>
    </w:p>
    <w:p w:rsidR="006F64D3" w:rsidRPr="00970141" w:rsidRDefault="006F64D3" w:rsidP="00F03153">
      <w:pPr>
        <w:rPr>
          <w:szCs w:val="21"/>
        </w:rPr>
      </w:pPr>
      <w:r w:rsidRPr="00970141">
        <w:rPr>
          <w:szCs w:val="21"/>
        </w:rPr>
        <w:t>[</w:t>
      </w:r>
      <w:r w:rsidRPr="00970141">
        <w:rPr>
          <w:b/>
          <w:szCs w:val="21"/>
        </w:rPr>
        <w:t>SOUR</w:t>
      </w:r>
      <w:r w:rsidRPr="00970141">
        <w:rPr>
          <w:szCs w:val="21"/>
        </w:rPr>
        <w:t>ce:]</w:t>
      </w:r>
      <w:r w:rsidRPr="00970141">
        <w:rPr>
          <w:b/>
          <w:szCs w:val="21"/>
        </w:rPr>
        <w:t>RES</w:t>
      </w:r>
      <w:r w:rsidRPr="00970141">
        <w:rPr>
          <w:szCs w:val="21"/>
        </w:rPr>
        <w:t>istance:</w:t>
      </w:r>
      <w:r w:rsidRPr="00970141">
        <w:rPr>
          <w:b/>
          <w:szCs w:val="21"/>
        </w:rPr>
        <w:t>SLEW</w:t>
      </w:r>
      <w:r w:rsidRPr="00970141">
        <w:rPr>
          <w:szCs w:val="21"/>
        </w:rPr>
        <w:t>rate:</w:t>
      </w:r>
      <w:r w:rsidRPr="00970141">
        <w:rPr>
          <w:b/>
          <w:szCs w:val="21"/>
        </w:rPr>
        <w:t>POS</w:t>
      </w:r>
      <w:r w:rsidRPr="00970141">
        <w:rPr>
          <w:szCs w:val="21"/>
        </w:rPr>
        <w:t>itive</w:t>
      </w:r>
      <w:r w:rsidRPr="00970141">
        <w:rPr>
          <w:szCs w:val="21"/>
        </w:rPr>
        <w:tab/>
      </w:r>
    </w:p>
    <w:p w:rsidR="006F64D3" w:rsidRPr="00970141" w:rsidRDefault="006F64D3" w:rsidP="00F03153">
      <w:pPr>
        <w:rPr>
          <w:szCs w:val="21"/>
        </w:rPr>
      </w:pPr>
      <w:r w:rsidRPr="00970141">
        <w:rPr>
          <w:szCs w:val="21"/>
        </w:rPr>
        <w:t>[</w:t>
      </w:r>
      <w:r w:rsidRPr="00970141">
        <w:rPr>
          <w:b/>
          <w:szCs w:val="21"/>
        </w:rPr>
        <w:t>SOUR</w:t>
      </w:r>
      <w:r w:rsidRPr="00970141">
        <w:rPr>
          <w:szCs w:val="21"/>
        </w:rPr>
        <w:t>ce:]</w:t>
      </w:r>
      <w:r w:rsidRPr="00970141">
        <w:rPr>
          <w:b/>
          <w:szCs w:val="21"/>
        </w:rPr>
        <w:t>RES</w:t>
      </w:r>
      <w:r w:rsidRPr="00970141">
        <w:rPr>
          <w:szCs w:val="21"/>
        </w:rPr>
        <w:t>istance:</w:t>
      </w:r>
      <w:r w:rsidRPr="00970141">
        <w:rPr>
          <w:b/>
          <w:szCs w:val="21"/>
        </w:rPr>
        <w:t>TLEV</w:t>
      </w:r>
      <w:r w:rsidRPr="00970141">
        <w:rPr>
          <w:szCs w:val="21"/>
        </w:rPr>
        <w:t>el</w:t>
      </w:r>
      <w:r w:rsidRPr="00970141">
        <w:rPr>
          <w:szCs w:val="21"/>
        </w:rPr>
        <w:tab/>
      </w:r>
    </w:p>
    <w:p w:rsidR="006F64D3" w:rsidRPr="00970141" w:rsidRDefault="006F64D3" w:rsidP="00F03153">
      <w:pPr>
        <w:rPr>
          <w:szCs w:val="21"/>
        </w:rPr>
      </w:pPr>
      <w:r w:rsidRPr="00970141">
        <w:rPr>
          <w:szCs w:val="21"/>
        </w:rPr>
        <w:t>[</w:t>
      </w:r>
      <w:r w:rsidRPr="00970141">
        <w:rPr>
          <w:b/>
          <w:szCs w:val="21"/>
        </w:rPr>
        <w:t>SOUR</w:t>
      </w:r>
      <w:r w:rsidRPr="00970141">
        <w:rPr>
          <w:szCs w:val="21"/>
        </w:rPr>
        <w:t>ce:]</w:t>
      </w:r>
      <w:r w:rsidRPr="00970141">
        <w:rPr>
          <w:b/>
          <w:szCs w:val="21"/>
        </w:rPr>
        <w:t>VOLT</w:t>
      </w:r>
      <w:r w:rsidRPr="00970141">
        <w:rPr>
          <w:szCs w:val="21"/>
        </w:rPr>
        <w:t>age</w:t>
      </w:r>
      <w:r w:rsidRPr="00970141">
        <w:rPr>
          <w:b/>
          <w:szCs w:val="21"/>
        </w:rPr>
        <w:t>:STAR</w:t>
      </w:r>
      <w:r w:rsidRPr="00970141">
        <w:rPr>
          <w:szCs w:val="21"/>
        </w:rPr>
        <w:t>t</w:t>
      </w:r>
      <w:r w:rsidRPr="00970141">
        <w:rPr>
          <w:szCs w:val="21"/>
        </w:rPr>
        <w:tab/>
      </w:r>
    </w:p>
    <w:p w:rsidR="006F64D3" w:rsidRPr="00970141" w:rsidRDefault="006F64D3" w:rsidP="00F03153">
      <w:pPr>
        <w:rPr>
          <w:b/>
          <w:szCs w:val="21"/>
        </w:rPr>
      </w:pPr>
      <w:r w:rsidRPr="00970141">
        <w:rPr>
          <w:szCs w:val="21"/>
        </w:rPr>
        <w:t>[</w:t>
      </w:r>
      <w:r w:rsidRPr="00970141">
        <w:rPr>
          <w:b/>
          <w:szCs w:val="21"/>
        </w:rPr>
        <w:t>SOUR</w:t>
      </w:r>
      <w:r w:rsidRPr="00970141">
        <w:rPr>
          <w:szCs w:val="21"/>
        </w:rPr>
        <w:t>ce:]</w:t>
      </w:r>
      <w:r w:rsidRPr="00970141">
        <w:rPr>
          <w:b/>
          <w:szCs w:val="21"/>
        </w:rPr>
        <w:t>VOLT</w:t>
      </w:r>
      <w:r w:rsidRPr="00970141">
        <w:rPr>
          <w:szCs w:val="21"/>
        </w:rPr>
        <w:t>age</w:t>
      </w:r>
      <w:r w:rsidRPr="00970141">
        <w:rPr>
          <w:b/>
          <w:szCs w:val="21"/>
        </w:rPr>
        <w:t>:LIM</w:t>
      </w:r>
      <w:r w:rsidRPr="00970141">
        <w:rPr>
          <w:szCs w:val="21"/>
        </w:rPr>
        <w:t>it</w:t>
      </w:r>
      <w:r w:rsidRPr="00970141">
        <w:rPr>
          <w:b/>
          <w:szCs w:val="21"/>
        </w:rPr>
        <w:tab/>
      </w:r>
    </w:p>
    <w:p w:rsidR="006F64D3" w:rsidRPr="00970141" w:rsidRDefault="006F64D3" w:rsidP="00F03153">
      <w:pPr>
        <w:rPr>
          <w:szCs w:val="21"/>
        </w:rPr>
      </w:pPr>
      <w:r w:rsidRPr="00970141">
        <w:rPr>
          <w:szCs w:val="21"/>
        </w:rPr>
        <w:t>[</w:t>
      </w:r>
      <w:r w:rsidRPr="00970141">
        <w:rPr>
          <w:b/>
          <w:szCs w:val="21"/>
        </w:rPr>
        <w:t>SOUR</w:t>
      </w:r>
      <w:r w:rsidRPr="00970141">
        <w:rPr>
          <w:szCs w:val="21"/>
        </w:rPr>
        <w:t>ce:]</w:t>
      </w:r>
      <w:r w:rsidRPr="00970141">
        <w:rPr>
          <w:b/>
          <w:szCs w:val="21"/>
        </w:rPr>
        <w:t>VOLT</w:t>
      </w:r>
      <w:r w:rsidRPr="00970141">
        <w:rPr>
          <w:szCs w:val="21"/>
        </w:rPr>
        <w:t>age</w:t>
      </w:r>
      <w:r w:rsidRPr="00970141">
        <w:rPr>
          <w:b/>
          <w:szCs w:val="21"/>
        </w:rPr>
        <w:t>:SLEW</w:t>
      </w:r>
      <w:r w:rsidRPr="00970141">
        <w:rPr>
          <w:szCs w:val="21"/>
        </w:rPr>
        <w:t>rate</w:t>
      </w:r>
      <w:r w:rsidRPr="00970141">
        <w:rPr>
          <w:b/>
          <w:szCs w:val="21"/>
        </w:rPr>
        <w:t>:NEG</w:t>
      </w:r>
      <w:r w:rsidRPr="00970141">
        <w:rPr>
          <w:szCs w:val="21"/>
        </w:rPr>
        <w:t>ative</w:t>
      </w:r>
      <w:r w:rsidRPr="00970141">
        <w:rPr>
          <w:szCs w:val="21"/>
        </w:rPr>
        <w:tab/>
      </w:r>
    </w:p>
    <w:p w:rsidR="006F64D3" w:rsidRPr="00970141" w:rsidRDefault="006F64D3" w:rsidP="00F03153">
      <w:pPr>
        <w:rPr>
          <w:szCs w:val="21"/>
        </w:rPr>
      </w:pPr>
      <w:r w:rsidRPr="00970141">
        <w:rPr>
          <w:szCs w:val="21"/>
        </w:rPr>
        <w:t>[</w:t>
      </w:r>
      <w:r w:rsidRPr="00970141">
        <w:rPr>
          <w:b/>
          <w:szCs w:val="21"/>
        </w:rPr>
        <w:t>SOUR</w:t>
      </w:r>
      <w:r w:rsidRPr="00970141">
        <w:rPr>
          <w:szCs w:val="21"/>
        </w:rPr>
        <w:t>ce:]</w:t>
      </w:r>
      <w:r w:rsidRPr="00970141">
        <w:rPr>
          <w:b/>
          <w:szCs w:val="21"/>
        </w:rPr>
        <w:t>VOLT</w:t>
      </w:r>
      <w:r w:rsidRPr="00970141">
        <w:rPr>
          <w:szCs w:val="21"/>
        </w:rPr>
        <w:t>age</w:t>
      </w:r>
      <w:r w:rsidRPr="00970141">
        <w:rPr>
          <w:b/>
          <w:szCs w:val="21"/>
        </w:rPr>
        <w:t>:SLEW</w:t>
      </w:r>
      <w:r w:rsidRPr="00970141">
        <w:rPr>
          <w:szCs w:val="21"/>
        </w:rPr>
        <w:t>rate</w:t>
      </w:r>
      <w:r w:rsidRPr="00970141">
        <w:rPr>
          <w:b/>
          <w:szCs w:val="21"/>
        </w:rPr>
        <w:t>:POS</w:t>
      </w:r>
      <w:r w:rsidRPr="00970141">
        <w:rPr>
          <w:szCs w:val="21"/>
        </w:rPr>
        <w:t>itive</w:t>
      </w:r>
      <w:r w:rsidRPr="00970141">
        <w:rPr>
          <w:szCs w:val="21"/>
        </w:rPr>
        <w:tab/>
      </w:r>
    </w:p>
    <w:p w:rsidR="006F64D3" w:rsidRPr="00970141" w:rsidRDefault="006F64D3" w:rsidP="00F03153">
      <w:pPr>
        <w:rPr>
          <w:szCs w:val="21"/>
        </w:rPr>
      </w:pPr>
      <w:r w:rsidRPr="00970141">
        <w:rPr>
          <w:szCs w:val="21"/>
        </w:rPr>
        <w:t>[</w:t>
      </w:r>
      <w:r w:rsidRPr="00970141">
        <w:rPr>
          <w:b/>
          <w:szCs w:val="21"/>
        </w:rPr>
        <w:t>SOUR</w:t>
      </w:r>
      <w:r w:rsidRPr="00970141">
        <w:rPr>
          <w:szCs w:val="21"/>
        </w:rPr>
        <w:t>ce:]</w:t>
      </w:r>
      <w:r w:rsidRPr="00970141">
        <w:rPr>
          <w:b/>
          <w:szCs w:val="21"/>
        </w:rPr>
        <w:t>VOLT</w:t>
      </w:r>
      <w:r w:rsidRPr="00970141">
        <w:rPr>
          <w:szCs w:val="21"/>
        </w:rPr>
        <w:t>age</w:t>
      </w:r>
      <w:r w:rsidRPr="00970141">
        <w:rPr>
          <w:b/>
          <w:szCs w:val="21"/>
        </w:rPr>
        <w:t>:TLEV</w:t>
      </w:r>
      <w:r w:rsidRPr="00970141">
        <w:rPr>
          <w:szCs w:val="21"/>
        </w:rPr>
        <w:t>el</w:t>
      </w:r>
    </w:p>
    <w:p w:rsidR="006F64D3" w:rsidRPr="00970141" w:rsidRDefault="006F64D3" w:rsidP="00F03153">
      <w:pPr>
        <w:rPr>
          <w:b/>
          <w:szCs w:val="21"/>
        </w:rPr>
      </w:pPr>
      <w:r w:rsidRPr="00970141">
        <w:rPr>
          <w:szCs w:val="21"/>
        </w:rPr>
        <w:t>[</w:t>
      </w:r>
      <w:r w:rsidRPr="00970141">
        <w:rPr>
          <w:b/>
          <w:szCs w:val="21"/>
        </w:rPr>
        <w:t>SOUR</w:t>
      </w:r>
      <w:r w:rsidRPr="00970141">
        <w:rPr>
          <w:szCs w:val="21"/>
        </w:rPr>
        <w:t>ce:]</w:t>
      </w:r>
      <w:r w:rsidRPr="00970141">
        <w:rPr>
          <w:b/>
          <w:szCs w:val="21"/>
        </w:rPr>
        <w:t>VOLT</w:t>
      </w:r>
      <w:r w:rsidRPr="00970141">
        <w:rPr>
          <w:szCs w:val="21"/>
        </w:rPr>
        <w:t>age</w:t>
      </w:r>
      <w:r w:rsidRPr="00970141">
        <w:rPr>
          <w:b/>
          <w:szCs w:val="21"/>
        </w:rPr>
        <w:t>:PLUS:STA</w:t>
      </w:r>
      <w:r w:rsidRPr="00970141">
        <w:rPr>
          <w:szCs w:val="21"/>
        </w:rPr>
        <w:t>te</w:t>
      </w:r>
      <w:r w:rsidRPr="00970141">
        <w:rPr>
          <w:b/>
          <w:szCs w:val="21"/>
        </w:rPr>
        <w:tab/>
      </w:r>
    </w:p>
    <w:p w:rsidR="006F64D3" w:rsidRPr="00970141" w:rsidRDefault="006F64D3" w:rsidP="00F03153">
      <w:pPr>
        <w:rPr>
          <w:b/>
          <w:szCs w:val="21"/>
        </w:rPr>
      </w:pPr>
      <w:r w:rsidRPr="00970141">
        <w:rPr>
          <w:szCs w:val="21"/>
        </w:rPr>
        <w:t>[</w:t>
      </w:r>
      <w:r w:rsidRPr="00970141">
        <w:rPr>
          <w:b/>
          <w:szCs w:val="21"/>
        </w:rPr>
        <w:t>SOUR</w:t>
      </w:r>
      <w:r w:rsidRPr="00970141">
        <w:rPr>
          <w:szCs w:val="21"/>
        </w:rPr>
        <w:t>ce:]</w:t>
      </w:r>
      <w:r w:rsidRPr="00970141">
        <w:rPr>
          <w:b/>
          <w:szCs w:val="21"/>
        </w:rPr>
        <w:t>VOLT</w:t>
      </w:r>
      <w:r w:rsidRPr="00970141">
        <w:rPr>
          <w:szCs w:val="21"/>
        </w:rPr>
        <w:t>age</w:t>
      </w:r>
      <w:r w:rsidRPr="00970141">
        <w:rPr>
          <w:b/>
          <w:szCs w:val="21"/>
        </w:rPr>
        <w:t>:PLUS:STA</w:t>
      </w:r>
      <w:r w:rsidRPr="00970141">
        <w:rPr>
          <w:szCs w:val="21"/>
        </w:rPr>
        <w:t>te</w:t>
      </w:r>
      <w:r w:rsidRPr="00970141">
        <w:rPr>
          <w:b/>
          <w:szCs w:val="21"/>
        </w:rPr>
        <w:t>?</w:t>
      </w:r>
      <w:r w:rsidRPr="00970141">
        <w:rPr>
          <w:b/>
          <w:szCs w:val="21"/>
        </w:rPr>
        <w:tab/>
      </w:r>
    </w:p>
    <w:p w:rsidR="006F64D3" w:rsidRPr="00970141" w:rsidRDefault="006F64D3" w:rsidP="00F03153">
      <w:pPr>
        <w:rPr>
          <w:szCs w:val="21"/>
        </w:rPr>
      </w:pPr>
      <w:r w:rsidRPr="00970141">
        <w:rPr>
          <w:rFonts w:hAnsi="宋体" w:cs="宋体"/>
          <w:szCs w:val="21"/>
        </w:rPr>
        <w:t>[</w:t>
      </w:r>
      <w:r w:rsidRPr="00970141">
        <w:rPr>
          <w:rFonts w:hAnsi="宋体" w:cs="宋体"/>
          <w:b/>
          <w:szCs w:val="21"/>
        </w:rPr>
        <w:t>SOUR</w:t>
      </w:r>
      <w:r w:rsidRPr="00970141">
        <w:rPr>
          <w:rFonts w:hAnsi="宋体" w:cs="宋体"/>
          <w:szCs w:val="21"/>
        </w:rPr>
        <w:t>ce:]</w:t>
      </w:r>
      <w:r w:rsidRPr="00970141">
        <w:rPr>
          <w:b/>
          <w:szCs w:val="21"/>
        </w:rPr>
        <w:t>POW</w:t>
      </w:r>
      <w:r w:rsidRPr="00970141">
        <w:rPr>
          <w:szCs w:val="21"/>
        </w:rPr>
        <w:t>er</w:t>
      </w:r>
      <w:r w:rsidRPr="00970141">
        <w:rPr>
          <w:b/>
          <w:szCs w:val="21"/>
        </w:rPr>
        <w:t>:LIM</w:t>
      </w:r>
      <w:r w:rsidRPr="00970141">
        <w:rPr>
          <w:szCs w:val="21"/>
        </w:rPr>
        <w:t>it</w:t>
      </w:r>
      <w:r w:rsidRPr="00970141">
        <w:rPr>
          <w:szCs w:val="21"/>
        </w:rPr>
        <w:tab/>
      </w:r>
    </w:p>
    <w:p w:rsidR="006F64D3" w:rsidRPr="00970141" w:rsidRDefault="006F64D3" w:rsidP="00F03153">
      <w:pPr>
        <w:rPr>
          <w:szCs w:val="21"/>
        </w:rPr>
      </w:pPr>
      <w:r w:rsidRPr="00970141">
        <w:rPr>
          <w:rFonts w:hAnsi="宋体" w:cs="宋体"/>
          <w:szCs w:val="21"/>
        </w:rPr>
        <w:t>[</w:t>
      </w:r>
      <w:r w:rsidRPr="00970141">
        <w:rPr>
          <w:rFonts w:hAnsi="宋体" w:cs="宋体"/>
          <w:b/>
          <w:szCs w:val="21"/>
        </w:rPr>
        <w:t>SOUR</w:t>
      </w:r>
      <w:r w:rsidRPr="00970141">
        <w:rPr>
          <w:rFonts w:hAnsi="宋体" w:cs="宋体"/>
          <w:szCs w:val="21"/>
        </w:rPr>
        <w:t>ce:]</w:t>
      </w:r>
      <w:r w:rsidRPr="00970141">
        <w:rPr>
          <w:b/>
          <w:szCs w:val="21"/>
        </w:rPr>
        <w:t>POW</w:t>
      </w:r>
      <w:r w:rsidRPr="00970141">
        <w:rPr>
          <w:szCs w:val="21"/>
        </w:rPr>
        <w:t>er</w:t>
      </w:r>
      <w:r w:rsidRPr="00970141">
        <w:rPr>
          <w:b/>
          <w:szCs w:val="21"/>
        </w:rPr>
        <w:t>:SLEW</w:t>
      </w:r>
      <w:r w:rsidRPr="00970141">
        <w:rPr>
          <w:szCs w:val="21"/>
        </w:rPr>
        <w:t>rate</w:t>
      </w:r>
      <w:r w:rsidRPr="00970141">
        <w:rPr>
          <w:b/>
          <w:szCs w:val="21"/>
        </w:rPr>
        <w:t>:NEG</w:t>
      </w:r>
      <w:r w:rsidRPr="00970141">
        <w:rPr>
          <w:szCs w:val="21"/>
        </w:rPr>
        <w:t>ative</w:t>
      </w:r>
      <w:r w:rsidRPr="00970141">
        <w:rPr>
          <w:szCs w:val="21"/>
        </w:rPr>
        <w:tab/>
      </w:r>
    </w:p>
    <w:p w:rsidR="006F64D3" w:rsidRPr="00970141" w:rsidRDefault="006F64D3" w:rsidP="00F03153">
      <w:pPr>
        <w:rPr>
          <w:szCs w:val="21"/>
        </w:rPr>
      </w:pPr>
      <w:r w:rsidRPr="00970141">
        <w:rPr>
          <w:rFonts w:hAnsi="宋体" w:cs="宋体"/>
          <w:szCs w:val="21"/>
        </w:rPr>
        <w:t>[</w:t>
      </w:r>
      <w:r w:rsidRPr="00970141">
        <w:rPr>
          <w:rFonts w:hAnsi="宋体" w:cs="宋体"/>
          <w:b/>
          <w:szCs w:val="21"/>
        </w:rPr>
        <w:t>SOUR</w:t>
      </w:r>
      <w:r w:rsidRPr="00970141">
        <w:rPr>
          <w:rFonts w:hAnsi="宋体" w:cs="宋体"/>
          <w:szCs w:val="21"/>
        </w:rPr>
        <w:t>ce:]</w:t>
      </w:r>
      <w:r w:rsidRPr="00970141">
        <w:rPr>
          <w:b/>
          <w:szCs w:val="21"/>
        </w:rPr>
        <w:t>POW</w:t>
      </w:r>
      <w:r w:rsidRPr="00970141">
        <w:rPr>
          <w:szCs w:val="21"/>
        </w:rPr>
        <w:t>er</w:t>
      </w:r>
      <w:r w:rsidRPr="00970141">
        <w:rPr>
          <w:b/>
          <w:szCs w:val="21"/>
        </w:rPr>
        <w:t>:SLEW</w:t>
      </w:r>
      <w:r w:rsidRPr="00970141">
        <w:rPr>
          <w:szCs w:val="21"/>
        </w:rPr>
        <w:t>rate</w:t>
      </w:r>
      <w:r w:rsidRPr="00970141">
        <w:rPr>
          <w:b/>
          <w:szCs w:val="21"/>
        </w:rPr>
        <w:t>:POS</w:t>
      </w:r>
      <w:r w:rsidRPr="00970141">
        <w:rPr>
          <w:szCs w:val="21"/>
        </w:rPr>
        <w:t>itive</w:t>
      </w:r>
    </w:p>
    <w:p w:rsidR="006F64D3" w:rsidRPr="00970141" w:rsidRDefault="006F64D3" w:rsidP="00F03153">
      <w:pPr>
        <w:rPr>
          <w:b/>
          <w:szCs w:val="21"/>
        </w:rPr>
      </w:pPr>
      <w:r w:rsidRPr="00970141">
        <w:rPr>
          <w:rFonts w:hAnsi="宋体" w:cs="宋体"/>
          <w:szCs w:val="21"/>
        </w:rPr>
        <w:t>[</w:t>
      </w:r>
      <w:r w:rsidRPr="00970141">
        <w:rPr>
          <w:rFonts w:hAnsi="宋体" w:cs="宋体"/>
          <w:b/>
          <w:szCs w:val="21"/>
        </w:rPr>
        <w:t>SOUR</w:t>
      </w:r>
      <w:r w:rsidRPr="00970141">
        <w:rPr>
          <w:rFonts w:hAnsi="宋体" w:cs="宋体"/>
          <w:szCs w:val="21"/>
        </w:rPr>
        <w:t>ce:]</w:t>
      </w:r>
      <w:r w:rsidRPr="00970141">
        <w:rPr>
          <w:b/>
          <w:szCs w:val="21"/>
        </w:rPr>
        <w:t>POW</w:t>
      </w:r>
      <w:r w:rsidRPr="00970141">
        <w:rPr>
          <w:szCs w:val="21"/>
        </w:rPr>
        <w:t>er</w:t>
      </w:r>
      <w:r w:rsidRPr="00970141">
        <w:rPr>
          <w:b/>
          <w:szCs w:val="21"/>
        </w:rPr>
        <w:t>:TLEV</w:t>
      </w:r>
      <w:r w:rsidRPr="00970141">
        <w:rPr>
          <w:szCs w:val="21"/>
        </w:rPr>
        <w:t>el</w:t>
      </w:r>
      <w:r w:rsidRPr="00970141">
        <w:rPr>
          <w:b/>
          <w:szCs w:val="21"/>
        </w:rPr>
        <w:tab/>
      </w:r>
    </w:p>
    <w:p w:rsidR="006F64D3" w:rsidRPr="00970141" w:rsidRDefault="006F64D3" w:rsidP="00F03153">
      <w:pPr>
        <w:rPr>
          <w:szCs w:val="21"/>
        </w:rPr>
      </w:pPr>
      <w:r w:rsidRPr="00970141">
        <w:rPr>
          <w:szCs w:val="21"/>
        </w:rPr>
        <w:t>[</w:t>
      </w:r>
      <w:r w:rsidRPr="00970141">
        <w:rPr>
          <w:b/>
          <w:szCs w:val="21"/>
        </w:rPr>
        <w:t>SOUR</w:t>
      </w:r>
      <w:r w:rsidRPr="00970141">
        <w:rPr>
          <w:szCs w:val="21"/>
        </w:rPr>
        <w:t>ce:]</w:t>
      </w:r>
      <w:r w:rsidRPr="00970141">
        <w:rPr>
          <w:b/>
          <w:szCs w:val="21"/>
        </w:rPr>
        <w:t>TRAN</w:t>
      </w:r>
      <w:r w:rsidRPr="00970141">
        <w:rPr>
          <w:szCs w:val="21"/>
        </w:rPr>
        <w:t>sient</w:t>
      </w:r>
      <w:r w:rsidRPr="00970141">
        <w:rPr>
          <w:b/>
          <w:szCs w:val="21"/>
        </w:rPr>
        <w:t>:MODE</w:t>
      </w:r>
      <w:r w:rsidRPr="00970141">
        <w:rPr>
          <w:szCs w:val="21"/>
        </w:rPr>
        <w:t xml:space="preserve">    </w:t>
      </w:r>
    </w:p>
    <w:p w:rsidR="006F64D3" w:rsidRPr="00970141" w:rsidRDefault="006F64D3" w:rsidP="00F03153">
      <w:pPr>
        <w:rPr>
          <w:szCs w:val="21"/>
        </w:rPr>
      </w:pPr>
      <w:r w:rsidRPr="00970141">
        <w:rPr>
          <w:szCs w:val="21"/>
        </w:rPr>
        <w:t>[</w:t>
      </w:r>
      <w:r w:rsidRPr="00970141">
        <w:rPr>
          <w:b/>
          <w:szCs w:val="21"/>
        </w:rPr>
        <w:t>SOUR</w:t>
      </w:r>
      <w:r w:rsidRPr="00970141">
        <w:rPr>
          <w:szCs w:val="21"/>
        </w:rPr>
        <w:t>ce:]</w:t>
      </w:r>
      <w:r w:rsidRPr="00970141">
        <w:rPr>
          <w:b/>
          <w:szCs w:val="21"/>
        </w:rPr>
        <w:t>TRAN</w:t>
      </w:r>
      <w:r w:rsidRPr="00970141">
        <w:rPr>
          <w:szCs w:val="21"/>
        </w:rPr>
        <w:t>sient</w:t>
      </w:r>
      <w:r w:rsidRPr="00970141">
        <w:rPr>
          <w:b/>
          <w:szCs w:val="21"/>
        </w:rPr>
        <w:t>:LTIM</w:t>
      </w:r>
      <w:r w:rsidRPr="00970141">
        <w:rPr>
          <w:szCs w:val="21"/>
        </w:rPr>
        <w:t xml:space="preserve">e  </w:t>
      </w:r>
    </w:p>
    <w:p w:rsidR="006F64D3" w:rsidRPr="00970141" w:rsidRDefault="006F64D3" w:rsidP="00F03153">
      <w:pPr>
        <w:rPr>
          <w:szCs w:val="21"/>
        </w:rPr>
      </w:pPr>
      <w:r w:rsidRPr="00970141">
        <w:rPr>
          <w:szCs w:val="21"/>
        </w:rPr>
        <w:t>[</w:t>
      </w:r>
      <w:r w:rsidRPr="00970141">
        <w:rPr>
          <w:b/>
          <w:szCs w:val="21"/>
        </w:rPr>
        <w:t>SOUR</w:t>
      </w:r>
      <w:r w:rsidRPr="00970141">
        <w:rPr>
          <w:szCs w:val="21"/>
        </w:rPr>
        <w:t>ce:]</w:t>
      </w:r>
      <w:r w:rsidRPr="00970141">
        <w:rPr>
          <w:b/>
          <w:szCs w:val="21"/>
        </w:rPr>
        <w:t>TRAN</w:t>
      </w:r>
      <w:r w:rsidRPr="00970141">
        <w:rPr>
          <w:szCs w:val="21"/>
        </w:rPr>
        <w:t>sient</w:t>
      </w:r>
      <w:r w:rsidRPr="00970141">
        <w:rPr>
          <w:b/>
          <w:szCs w:val="21"/>
        </w:rPr>
        <w:t>:HTIM</w:t>
      </w:r>
      <w:r w:rsidRPr="00970141">
        <w:rPr>
          <w:szCs w:val="21"/>
        </w:rPr>
        <w:t>e</w:t>
      </w:r>
    </w:p>
    <w:p w:rsidR="006F64D3" w:rsidRPr="00970141" w:rsidRDefault="006F64D3" w:rsidP="00F03153">
      <w:pPr>
        <w:rPr>
          <w:szCs w:val="21"/>
        </w:rPr>
      </w:pPr>
      <w:r w:rsidRPr="00970141">
        <w:rPr>
          <w:szCs w:val="21"/>
        </w:rPr>
        <w:t>[</w:t>
      </w:r>
      <w:r w:rsidRPr="00970141">
        <w:rPr>
          <w:b/>
          <w:szCs w:val="21"/>
        </w:rPr>
        <w:t>SOUR</w:t>
      </w:r>
      <w:r w:rsidRPr="00970141">
        <w:rPr>
          <w:szCs w:val="21"/>
        </w:rPr>
        <w:t>ce:]</w:t>
      </w:r>
      <w:r w:rsidRPr="00970141">
        <w:rPr>
          <w:b/>
          <w:szCs w:val="21"/>
        </w:rPr>
        <w:t>TRAN</w:t>
      </w:r>
      <w:r w:rsidRPr="00970141">
        <w:rPr>
          <w:szCs w:val="21"/>
        </w:rPr>
        <w:t>sient</w:t>
      </w:r>
      <w:r w:rsidRPr="00970141">
        <w:rPr>
          <w:b/>
          <w:szCs w:val="21"/>
        </w:rPr>
        <w:t>:RTIM</w:t>
      </w:r>
      <w:r w:rsidRPr="00970141">
        <w:rPr>
          <w:szCs w:val="21"/>
        </w:rPr>
        <w:t>e</w:t>
      </w:r>
    </w:p>
    <w:p w:rsidR="006F64D3" w:rsidRPr="00970141" w:rsidRDefault="006F64D3" w:rsidP="00F03153">
      <w:pPr>
        <w:rPr>
          <w:b/>
          <w:szCs w:val="21"/>
        </w:rPr>
      </w:pPr>
      <w:r w:rsidRPr="00970141">
        <w:rPr>
          <w:szCs w:val="21"/>
        </w:rPr>
        <w:t>[</w:t>
      </w:r>
      <w:r w:rsidRPr="00970141">
        <w:rPr>
          <w:b/>
          <w:szCs w:val="21"/>
        </w:rPr>
        <w:t>SOUR</w:t>
      </w:r>
      <w:r w:rsidRPr="00970141">
        <w:rPr>
          <w:szCs w:val="21"/>
        </w:rPr>
        <w:t>ce:]</w:t>
      </w:r>
      <w:r w:rsidRPr="00970141">
        <w:rPr>
          <w:b/>
          <w:szCs w:val="21"/>
        </w:rPr>
        <w:t>TRAN</w:t>
      </w:r>
      <w:r w:rsidRPr="00970141">
        <w:rPr>
          <w:szCs w:val="21"/>
        </w:rPr>
        <w:t>sient</w:t>
      </w:r>
      <w:r w:rsidRPr="00970141">
        <w:rPr>
          <w:b/>
          <w:szCs w:val="21"/>
        </w:rPr>
        <w:t>:FTIM</w:t>
      </w:r>
      <w:r w:rsidRPr="00970141">
        <w:rPr>
          <w:szCs w:val="21"/>
        </w:rPr>
        <w:t xml:space="preserve">e  </w:t>
      </w:r>
    </w:p>
    <w:p w:rsidR="006F64D3" w:rsidRPr="00970141" w:rsidRDefault="006F64D3" w:rsidP="00F03153">
      <w:pPr>
        <w:outlineLvl w:val="1"/>
        <w:rPr>
          <w:b/>
          <w:szCs w:val="21"/>
        </w:rPr>
      </w:pPr>
      <w:r w:rsidRPr="00970141">
        <w:rPr>
          <w:b/>
          <w:szCs w:val="21"/>
        </w:rPr>
        <w:t>MEAS[:SCAL]:VOLT[:DC]</w:t>
      </w:r>
    </w:p>
    <w:p w:rsidR="006F64D3" w:rsidRPr="00970141" w:rsidRDefault="006F64D3" w:rsidP="00F03153">
      <w:pPr>
        <w:outlineLvl w:val="1"/>
        <w:rPr>
          <w:b/>
          <w:szCs w:val="21"/>
        </w:rPr>
      </w:pPr>
      <w:r w:rsidRPr="00970141">
        <w:rPr>
          <w:b/>
          <w:szCs w:val="21"/>
        </w:rPr>
        <w:t>MEAS [:SCAL]:CURR[:DC]</w:t>
      </w:r>
    </w:p>
    <w:p w:rsidR="006F64D3" w:rsidRPr="00970141" w:rsidRDefault="006F64D3" w:rsidP="00F03153">
      <w:pPr>
        <w:outlineLvl w:val="1"/>
        <w:rPr>
          <w:b/>
          <w:szCs w:val="21"/>
        </w:rPr>
      </w:pPr>
      <w:r w:rsidRPr="00970141">
        <w:rPr>
          <w:b/>
          <w:szCs w:val="21"/>
        </w:rPr>
        <w:t>MEAS [:SCAL]:RES[:DC]</w:t>
      </w:r>
    </w:p>
    <w:p w:rsidR="006F64D3" w:rsidRPr="00970141" w:rsidRDefault="006F64D3" w:rsidP="00F03153">
      <w:pPr>
        <w:outlineLvl w:val="1"/>
        <w:rPr>
          <w:b/>
          <w:szCs w:val="21"/>
        </w:rPr>
      </w:pPr>
      <w:r w:rsidRPr="00970141">
        <w:rPr>
          <w:b/>
          <w:szCs w:val="21"/>
        </w:rPr>
        <w:t>MEAS [:SCAL]:POW[:DC]</w:t>
      </w:r>
    </w:p>
    <w:p w:rsidR="006F64D3" w:rsidRPr="00970141" w:rsidRDefault="006F64D3" w:rsidP="00F03153">
      <w:pPr>
        <w:outlineLvl w:val="0"/>
        <w:rPr>
          <w:b/>
          <w:szCs w:val="21"/>
        </w:rPr>
      </w:pPr>
      <w:r w:rsidRPr="00970141">
        <w:rPr>
          <w:b/>
          <w:szCs w:val="21"/>
        </w:rPr>
        <w:t>SYST:LOCA</w:t>
      </w:r>
    </w:p>
    <w:p w:rsidR="006F64D3" w:rsidRPr="00970141" w:rsidRDefault="006F64D3" w:rsidP="00F03153">
      <w:pPr>
        <w:rPr>
          <w:b/>
          <w:szCs w:val="21"/>
        </w:rPr>
      </w:pPr>
      <w:r w:rsidRPr="00970141">
        <w:rPr>
          <w:b/>
          <w:szCs w:val="21"/>
        </w:rPr>
        <w:t>SYST:REM</w:t>
      </w:r>
    </w:p>
    <w:p w:rsidR="006F64D3" w:rsidRPr="00970141" w:rsidRDefault="006F64D3" w:rsidP="00F03153">
      <w:pPr>
        <w:rPr>
          <w:b/>
          <w:szCs w:val="21"/>
        </w:rPr>
      </w:pPr>
      <w:r w:rsidRPr="00970141">
        <w:rPr>
          <w:b/>
          <w:szCs w:val="21"/>
        </w:rPr>
        <w:t>INP:PROT:CLE</w:t>
      </w:r>
    </w:p>
    <w:p w:rsidR="006F64D3" w:rsidRPr="00970141" w:rsidRDefault="006F64D3" w:rsidP="00F03153">
      <w:pPr>
        <w:outlineLvl w:val="1"/>
        <w:rPr>
          <w:b/>
          <w:szCs w:val="21"/>
        </w:rPr>
      </w:pPr>
      <w:r w:rsidRPr="00970141">
        <w:rPr>
          <w:b/>
          <w:szCs w:val="21"/>
        </w:rPr>
        <w:t>[SOUR:] TRAN:MODE</w:t>
      </w:r>
    </w:p>
    <w:p w:rsidR="006F64D3" w:rsidRPr="00970141" w:rsidRDefault="006F64D3" w:rsidP="00F03153">
      <w:pPr>
        <w:outlineLvl w:val="1"/>
        <w:rPr>
          <w:b/>
          <w:szCs w:val="21"/>
        </w:rPr>
      </w:pPr>
      <w:r w:rsidRPr="00970141">
        <w:rPr>
          <w:b/>
          <w:szCs w:val="21"/>
        </w:rPr>
        <w:t>[SOUR:] TRAN:LTIM</w:t>
      </w:r>
    </w:p>
    <w:p w:rsidR="006F64D3" w:rsidRPr="00970141" w:rsidRDefault="006F64D3" w:rsidP="00F03153">
      <w:pPr>
        <w:outlineLvl w:val="1"/>
        <w:rPr>
          <w:b/>
          <w:szCs w:val="21"/>
        </w:rPr>
      </w:pPr>
      <w:r w:rsidRPr="00970141">
        <w:rPr>
          <w:b/>
          <w:szCs w:val="21"/>
        </w:rPr>
        <w:t>[SOUR:] TRAN:HTIM</w:t>
      </w:r>
    </w:p>
    <w:p w:rsidR="006F64D3" w:rsidRPr="00970141" w:rsidRDefault="006F64D3" w:rsidP="00F03153">
      <w:pPr>
        <w:outlineLvl w:val="1"/>
        <w:rPr>
          <w:b/>
          <w:szCs w:val="21"/>
        </w:rPr>
      </w:pPr>
      <w:r w:rsidRPr="00970141">
        <w:rPr>
          <w:b/>
          <w:szCs w:val="21"/>
        </w:rPr>
        <w:t>[SOUR:] TRAN:RTIM</w:t>
      </w:r>
    </w:p>
    <w:p w:rsidR="006F64D3" w:rsidRPr="00970141" w:rsidRDefault="006F64D3" w:rsidP="00F03153">
      <w:pPr>
        <w:outlineLvl w:val="1"/>
        <w:rPr>
          <w:b/>
          <w:color w:val="FF0000"/>
          <w:szCs w:val="21"/>
        </w:rPr>
      </w:pPr>
      <w:r w:rsidRPr="00970141">
        <w:rPr>
          <w:b/>
          <w:szCs w:val="21"/>
        </w:rPr>
        <w:t>[SOUR:] TRAN:FTIM</w:t>
      </w:r>
    </w:p>
    <w:p w:rsidR="006F64D3" w:rsidRPr="00970141" w:rsidRDefault="006F64D3" w:rsidP="00F03153">
      <w:pPr>
        <w:outlineLvl w:val="1"/>
        <w:rPr>
          <w:szCs w:val="21"/>
        </w:rPr>
      </w:pPr>
      <w:r w:rsidRPr="00970141">
        <w:rPr>
          <w:szCs w:val="21"/>
        </w:rPr>
        <w:t>[</w:t>
      </w:r>
      <w:r w:rsidRPr="00970141">
        <w:rPr>
          <w:b/>
          <w:szCs w:val="21"/>
        </w:rPr>
        <w:t>SOUR</w:t>
      </w:r>
      <w:r w:rsidRPr="00970141">
        <w:rPr>
          <w:szCs w:val="21"/>
        </w:rPr>
        <w:t>ce:]</w:t>
      </w:r>
      <w:r w:rsidRPr="00970141">
        <w:rPr>
          <w:b/>
          <w:szCs w:val="21"/>
        </w:rPr>
        <w:t>LIST</w:t>
      </w:r>
      <w:r w:rsidRPr="00970141">
        <w:rPr>
          <w:szCs w:val="21"/>
        </w:rPr>
        <w:t>[</w:t>
      </w:r>
      <w:r w:rsidRPr="00970141">
        <w:rPr>
          <w:b/>
          <w:szCs w:val="21"/>
        </w:rPr>
        <w:t>:STAT</w:t>
      </w:r>
      <w:r w:rsidRPr="00970141">
        <w:rPr>
          <w:szCs w:val="21"/>
        </w:rPr>
        <w:t>e]</w:t>
      </w:r>
    </w:p>
    <w:p w:rsidR="006F64D3" w:rsidRPr="00970141" w:rsidRDefault="006F64D3" w:rsidP="00F03153">
      <w:pPr>
        <w:outlineLvl w:val="1"/>
        <w:rPr>
          <w:szCs w:val="21"/>
        </w:rPr>
      </w:pPr>
      <w:r w:rsidRPr="00970141">
        <w:rPr>
          <w:szCs w:val="21"/>
        </w:rPr>
        <w:t>[</w:t>
      </w:r>
      <w:r w:rsidRPr="00970141">
        <w:rPr>
          <w:b/>
          <w:szCs w:val="21"/>
        </w:rPr>
        <w:t>SOUR</w:t>
      </w:r>
      <w:r w:rsidRPr="00970141">
        <w:rPr>
          <w:szCs w:val="21"/>
        </w:rPr>
        <w:t>ce:]</w:t>
      </w:r>
      <w:r w:rsidRPr="00970141">
        <w:rPr>
          <w:b/>
          <w:szCs w:val="21"/>
        </w:rPr>
        <w:t>LIST:NUM</w:t>
      </w:r>
      <w:r w:rsidRPr="00970141">
        <w:rPr>
          <w:szCs w:val="21"/>
        </w:rPr>
        <w:t>Ber</w:t>
      </w:r>
      <w:r w:rsidRPr="00970141">
        <w:rPr>
          <w:szCs w:val="21"/>
        </w:rPr>
        <w:tab/>
      </w:r>
    </w:p>
    <w:p w:rsidR="006F64D3" w:rsidRPr="00970141" w:rsidRDefault="006F64D3" w:rsidP="00F03153">
      <w:pPr>
        <w:outlineLvl w:val="1"/>
        <w:rPr>
          <w:szCs w:val="21"/>
        </w:rPr>
      </w:pPr>
      <w:r w:rsidRPr="00970141">
        <w:rPr>
          <w:szCs w:val="21"/>
        </w:rPr>
        <w:t>[</w:t>
      </w:r>
      <w:r w:rsidRPr="00970141">
        <w:rPr>
          <w:b/>
          <w:szCs w:val="21"/>
        </w:rPr>
        <w:t>SOUR</w:t>
      </w:r>
      <w:r w:rsidRPr="00970141">
        <w:rPr>
          <w:szCs w:val="21"/>
        </w:rPr>
        <w:t>ce:]</w:t>
      </w:r>
      <w:r w:rsidRPr="00970141">
        <w:rPr>
          <w:b/>
          <w:szCs w:val="21"/>
        </w:rPr>
        <w:t>LIST:MEMO</w:t>
      </w:r>
    </w:p>
    <w:p w:rsidR="006F64D3" w:rsidRPr="00970141" w:rsidRDefault="006F64D3" w:rsidP="00F03153">
      <w:pPr>
        <w:outlineLvl w:val="1"/>
        <w:rPr>
          <w:szCs w:val="21"/>
        </w:rPr>
      </w:pPr>
      <w:r w:rsidRPr="00970141">
        <w:rPr>
          <w:szCs w:val="21"/>
        </w:rPr>
        <w:t>[</w:t>
      </w:r>
      <w:r w:rsidRPr="00970141">
        <w:rPr>
          <w:b/>
          <w:szCs w:val="21"/>
        </w:rPr>
        <w:t>SOUR</w:t>
      </w:r>
      <w:r w:rsidRPr="00970141">
        <w:rPr>
          <w:szCs w:val="21"/>
        </w:rPr>
        <w:t>ce:]</w:t>
      </w:r>
      <w:r w:rsidRPr="00970141">
        <w:rPr>
          <w:b/>
          <w:szCs w:val="21"/>
        </w:rPr>
        <w:t>LIST:COUN</w:t>
      </w:r>
      <w:r w:rsidRPr="00970141">
        <w:rPr>
          <w:szCs w:val="21"/>
        </w:rPr>
        <w:t xml:space="preserve">t </w:t>
      </w:r>
    </w:p>
    <w:p w:rsidR="006F64D3" w:rsidRPr="00970141" w:rsidRDefault="006F64D3" w:rsidP="00F03153">
      <w:pPr>
        <w:outlineLvl w:val="1"/>
        <w:rPr>
          <w:szCs w:val="21"/>
        </w:rPr>
      </w:pPr>
      <w:r w:rsidRPr="00970141">
        <w:rPr>
          <w:szCs w:val="21"/>
        </w:rPr>
        <w:t>[</w:t>
      </w:r>
      <w:r w:rsidRPr="00970141">
        <w:rPr>
          <w:b/>
          <w:szCs w:val="21"/>
        </w:rPr>
        <w:t>SOUR</w:t>
      </w:r>
      <w:r w:rsidRPr="00970141">
        <w:rPr>
          <w:szCs w:val="21"/>
        </w:rPr>
        <w:t>ce:]</w:t>
      </w:r>
      <w:r w:rsidRPr="00970141">
        <w:rPr>
          <w:b/>
          <w:szCs w:val="21"/>
        </w:rPr>
        <w:t>LIST:CHA</w:t>
      </w:r>
      <w:r w:rsidRPr="00970141">
        <w:rPr>
          <w:szCs w:val="21"/>
        </w:rPr>
        <w:t>in</w:t>
      </w:r>
    </w:p>
    <w:p w:rsidR="006F64D3" w:rsidRPr="00970141" w:rsidRDefault="006F64D3" w:rsidP="00F03153">
      <w:pPr>
        <w:outlineLvl w:val="1"/>
        <w:rPr>
          <w:b/>
          <w:szCs w:val="21"/>
        </w:rPr>
      </w:pPr>
      <w:r w:rsidRPr="00970141">
        <w:rPr>
          <w:b/>
          <w:szCs w:val="21"/>
        </w:rPr>
        <w:t>[SOURce:]LIST:STEPs</w:t>
      </w:r>
    </w:p>
    <w:p w:rsidR="006F64D3" w:rsidRPr="00970141" w:rsidRDefault="006F64D3" w:rsidP="00F03153">
      <w:pPr>
        <w:outlineLvl w:val="1"/>
        <w:rPr>
          <w:szCs w:val="21"/>
        </w:rPr>
      </w:pPr>
      <w:r w:rsidRPr="00970141">
        <w:rPr>
          <w:szCs w:val="21"/>
        </w:rPr>
        <w:lastRenderedPageBreak/>
        <w:t>[</w:t>
      </w:r>
      <w:r w:rsidRPr="00970141">
        <w:rPr>
          <w:b/>
          <w:szCs w:val="21"/>
        </w:rPr>
        <w:t>SOUR</w:t>
      </w:r>
      <w:r w:rsidRPr="00970141">
        <w:rPr>
          <w:szCs w:val="21"/>
        </w:rPr>
        <w:t>ce:]</w:t>
      </w:r>
      <w:r w:rsidRPr="00970141">
        <w:rPr>
          <w:b/>
          <w:szCs w:val="21"/>
        </w:rPr>
        <w:t>LIST:CLE</w:t>
      </w:r>
      <w:r w:rsidRPr="00970141">
        <w:rPr>
          <w:szCs w:val="21"/>
        </w:rPr>
        <w:t xml:space="preserve">ar </w:t>
      </w:r>
    </w:p>
    <w:p w:rsidR="006F64D3" w:rsidRPr="00970141" w:rsidRDefault="006F64D3" w:rsidP="00F03153">
      <w:pPr>
        <w:outlineLvl w:val="1"/>
        <w:rPr>
          <w:szCs w:val="21"/>
        </w:rPr>
      </w:pPr>
      <w:r w:rsidRPr="00970141">
        <w:rPr>
          <w:szCs w:val="21"/>
        </w:rPr>
        <w:t>[</w:t>
      </w:r>
      <w:r w:rsidRPr="00970141">
        <w:rPr>
          <w:b/>
          <w:szCs w:val="21"/>
        </w:rPr>
        <w:t>SOUR</w:t>
      </w:r>
      <w:r w:rsidRPr="00970141">
        <w:rPr>
          <w:szCs w:val="21"/>
        </w:rPr>
        <w:t>ce:]</w:t>
      </w:r>
      <w:r w:rsidRPr="00970141">
        <w:rPr>
          <w:b/>
          <w:szCs w:val="21"/>
        </w:rPr>
        <w:t>LIST:SAVE</w:t>
      </w:r>
      <w:r w:rsidRPr="00970141">
        <w:rPr>
          <w:szCs w:val="21"/>
        </w:rPr>
        <w:t xml:space="preserve">  </w:t>
      </w:r>
    </w:p>
    <w:p w:rsidR="006F64D3" w:rsidRDefault="006F64D3" w:rsidP="00043D36">
      <w:pPr>
        <w:outlineLvl w:val="1"/>
        <w:rPr>
          <w:b/>
          <w:szCs w:val="21"/>
        </w:rPr>
      </w:pPr>
      <w:r w:rsidRPr="00970141">
        <w:rPr>
          <w:b/>
          <w:szCs w:val="21"/>
        </w:rPr>
        <w:t>[SOURce:]LIST:STEP:EDIT</w:t>
      </w:r>
    </w:p>
    <w:p w:rsidR="00E15889" w:rsidRDefault="00E15889" w:rsidP="00043D36">
      <w:pPr>
        <w:outlineLvl w:val="1"/>
        <w:rPr>
          <w:b/>
          <w:szCs w:val="21"/>
        </w:rPr>
      </w:pPr>
    </w:p>
    <w:p w:rsidR="00E15889" w:rsidRDefault="00E15889" w:rsidP="00043D36">
      <w:pPr>
        <w:outlineLvl w:val="1"/>
        <w:rPr>
          <w:b/>
          <w:szCs w:val="21"/>
        </w:rPr>
      </w:pPr>
    </w:p>
    <w:p w:rsidR="00E15889" w:rsidRDefault="00E15889" w:rsidP="00043D36">
      <w:pPr>
        <w:outlineLvl w:val="1"/>
        <w:rPr>
          <w:b/>
          <w:szCs w:val="21"/>
        </w:rPr>
      </w:pPr>
    </w:p>
    <w:p w:rsidR="00E15889" w:rsidRDefault="00E15889" w:rsidP="00043D36">
      <w:pPr>
        <w:outlineLvl w:val="1"/>
        <w:rPr>
          <w:b/>
          <w:szCs w:val="21"/>
        </w:rPr>
      </w:pPr>
    </w:p>
    <w:p w:rsidR="00E15889" w:rsidRDefault="00E15889" w:rsidP="00043D36">
      <w:pPr>
        <w:outlineLvl w:val="1"/>
        <w:rPr>
          <w:b/>
          <w:szCs w:val="21"/>
        </w:rPr>
      </w:pPr>
    </w:p>
    <w:p w:rsidR="00E15889" w:rsidRDefault="00E15889" w:rsidP="00043D36">
      <w:pPr>
        <w:outlineLvl w:val="1"/>
        <w:rPr>
          <w:b/>
          <w:szCs w:val="21"/>
        </w:rPr>
      </w:pPr>
    </w:p>
    <w:p w:rsidR="00E15889" w:rsidRDefault="00E15889" w:rsidP="00043D36">
      <w:pPr>
        <w:outlineLvl w:val="1"/>
        <w:rPr>
          <w:b/>
          <w:szCs w:val="21"/>
        </w:rPr>
      </w:pPr>
    </w:p>
    <w:p w:rsidR="00E15889" w:rsidRDefault="00E15889" w:rsidP="00043D36">
      <w:pPr>
        <w:outlineLvl w:val="1"/>
        <w:rPr>
          <w:b/>
          <w:szCs w:val="21"/>
        </w:rPr>
      </w:pPr>
    </w:p>
    <w:p w:rsidR="00E15889" w:rsidRDefault="00E15889" w:rsidP="00043D36">
      <w:pPr>
        <w:outlineLvl w:val="1"/>
        <w:rPr>
          <w:b/>
          <w:szCs w:val="21"/>
        </w:rPr>
      </w:pPr>
    </w:p>
    <w:p w:rsidR="00E15889" w:rsidRDefault="00E15889" w:rsidP="00043D36">
      <w:pPr>
        <w:outlineLvl w:val="1"/>
        <w:rPr>
          <w:b/>
          <w:szCs w:val="21"/>
        </w:rPr>
      </w:pPr>
    </w:p>
    <w:p w:rsidR="00E15889" w:rsidRDefault="00E15889" w:rsidP="00043D36">
      <w:pPr>
        <w:outlineLvl w:val="1"/>
        <w:rPr>
          <w:b/>
          <w:szCs w:val="21"/>
        </w:rPr>
      </w:pPr>
    </w:p>
    <w:p w:rsidR="00E15889" w:rsidRDefault="00E15889" w:rsidP="00043D36">
      <w:pPr>
        <w:outlineLvl w:val="1"/>
        <w:rPr>
          <w:b/>
          <w:szCs w:val="21"/>
        </w:rPr>
      </w:pPr>
    </w:p>
    <w:p w:rsidR="00E15889" w:rsidRDefault="00E15889" w:rsidP="00043D36">
      <w:pPr>
        <w:outlineLvl w:val="1"/>
        <w:rPr>
          <w:b/>
          <w:szCs w:val="21"/>
        </w:rPr>
      </w:pPr>
    </w:p>
    <w:p w:rsidR="00E15889" w:rsidRDefault="00E15889" w:rsidP="00043D36">
      <w:pPr>
        <w:outlineLvl w:val="1"/>
        <w:rPr>
          <w:b/>
          <w:szCs w:val="21"/>
        </w:rPr>
      </w:pPr>
    </w:p>
    <w:p w:rsidR="00E15889" w:rsidRDefault="00E15889" w:rsidP="00043D36">
      <w:pPr>
        <w:outlineLvl w:val="1"/>
        <w:rPr>
          <w:b/>
          <w:szCs w:val="21"/>
        </w:rPr>
      </w:pPr>
    </w:p>
    <w:p w:rsidR="00E15889" w:rsidRDefault="00E15889" w:rsidP="00043D36">
      <w:pPr>
        <w:outlineLvl w:val="1"/>
        <w:rPr>
          <w:b/>
          <w:szCs w:val="21"/>
        </w:rPr>
      </w:pPr>
    </w:p>
    <w:p w:rsidR="00E15889" w:rsidRDefault="00E15889" w:rsidP="00043D36">
      <w:pPr>
        <w:outlineLvl w:val="1"/>
        <w:rPr>
          <w:b/>
          <w:szCs w:val="21"/>
        </w:rPr>
      </w:pPr>
    </w:p>
    <w:p w:rsidR="00E15889" w:rsidRDefault="00E15889" w:rsidP="00043D36">
      <w:pPr>
        <w:outlineLvl w:val="1"/>
        <w:rPr>
          <w:b/>
          <w:szCs w:val="21"/>
        </w:rPr>
      </w:pPr>
    </w:p>
    <w:p w:rsidR="00E15889" w:rsidRDefault="00E15889" w:rsidP="00043D36">
      <w:pPr>
        <w:outlineLvl w:val="1"/>
        <w:rPr>
          <w:b/>
          <w:szCs w:val="21"/>
        </w:rPr>
      </w:pPr>
    </w:p>
    <w:p w:rsidR="00E15889" w:rsidRDefault="00E15889" w:rsidP="00043D36">
      <w:pPr>
        <w:outlineLvl w:val="1"/>
        <w:rPr>
          <w:b/>
          <w:szCs w:val="21"/>
        </w:rPr>
      </w:pPr>
    </w:p>
    <w:p w:rsidR="00E15889" w:rsidRDefault="00E15889" w:rsidP="00043D36">
      <w:pPr>
        <w:outlineLvl w:val="1"/>
        <w:rPr>
          <w:b/>
          <w:szCs w:val="21"/>
        </w:rPr>
      </w:pPr>
    </w:p>
    <w:p w:rsidR="00E15889" w:rsidRDefault="00E15889" w:rsidP="00043D36">
      <w:pPr>
        <w:outlineLvl w:val="1"/>
        <w:rPr>
          <w:b/>
          <w:szCs w:val="21"/>
        </w:rPr>
      </w:pPr>
    </w:p>
    <w:p w:rsidR="00E15889" w:rsidRDefault="00E15889" w:rsidP="00043D36">
      <w:pPr>
        <w:outlineLvl w:val="1"/>
        <w:rPr>
          <w:b/>
          <w:szCs w:val="21"/>
        </w:rPr>
      </w:pPr>
    </w:p>
    <w:p w:rsidR="00E15889" w:rsidRDefault="00E15889" w:rsidP="00043D36">
      <w:pPr>
        <w:outlineLvl w:val="1"/>
        <w:rPr>
          <w:b/>
          <w:szCs w:val="21"/>
        </w:rPr>
      </w:pPr>
    </w:p>
    <w:p w:rsidR="00E15889" w:rsidRDefault="00E15889" w:rsidP="00043D36">
      <w:pPr>
        <w:outlineLvl w:val="1"/>
        <w:rPr>
          <w:b/>
          <w:szCs w:val="21"/>
        </w:rPr>
      </w:pPr>
    </w:p>
    <w:p w:rsidR="00E15889" w:rsidRDefault="00E15889" w:rsidP="00043D36">
      <w:pPr>
        <w:outlineLvl w:val="1"/>
        <w:rPr>
          <w:b/>
          <w:szCs w:val="21"/>
        </w:rPr>
      </w:pPr>
    </w:p>
    <w:p w:rsidR="00E15889" w:rsidRDefault="00E15889" w:rsidP="00043D36">
      <w:pPr>
        <w:outlineLvl w:val="1"/>
        <w:rPr>
          <w:b/>
          <w:szCs w:val="21"/>
        </w:rPr>
      </w:pPr>
    </w:p>
    <w:p w:rsidR="00E15889" w:rsidRDefault="00E15889" w:rsidP="00043D36">
      <w:pPr>
        <w:outlineLvl w:val="1"/>
        <w:rPr>
          <w:b/>
          <w:szCs w:val="21"/>
        </w:rPr>
      </w:pPr>
    </w:p>
    <w:p w:rsidR="00E15889" w:rsidRDefault="00E15889" w:rsidP="00043D36">
      <w:pPr>
        <w:outlineLvl w:val="1"/>
        <w:rPr>
          <w:b/>
          <w:szCs w:val="21"/>
        </w:rPr>
      </w:pPr>
    </w:p>
    <w:p w:rsidR="00E15889" w:rsidRDefault="00E15889" w:rsidP="00043D36">
      <w:pPr>
        <w:outlineLvl w:val="1"/>
        <w:rPr>
          <w:b/>
          <w:szCs w:val="21"/>
        </w:rPr>
      </w:pPr>
    </w:p>
    <w:p w:rsidR="00E15889" w:rsidRDefault="00E15889" w:rsidP="00043D36">
      <w:pPr>
        <w:outlineLvl w:val="1"/>
        <w:rPr>
          <w:b/>
          <w:szCs w:val="21"/>
        </w:rPr>
      </w:pPr>
    </w:p>
    <w:p w:rsidR="00E15889" w:rsidRDefault="00E15889" w:rsidP="00043D36">
      <w:pPr>
        <w:outlineLvl w:val="1"/>
        <w:rPr>
          <w:b/>
          <w:szCs w:val="21"/>
        </w:rPr>
      </w:pPr>
    </w:p>
    <w:p w:rsidR="00E15889" w:rsidRDefault="00E15889" w:rsidP="00043D36">
      <w:pPr>
        <w:outlineLvl w:val="1"/>
        <w:rPr>
          <w:b/>
          <w:szCs w:val="21"/>
        </w:rPr>
      </w:pPr>
    </w:p>
    <w:p w:rsidR="00E15889" w:rsidRDefault="00E15889" w:rsidP="00043D36">
      <w:pPr>
        <w:outlineLvl w:val="1"/>
        <w:rPr>
          <w:b/>
          <w:szCs w:val="21"/>
        </w:rPr>
      </w:pPr>
    </w:p>
    <w:p w:rsidR="00E15889" w:rsidRDefault="00E15889" w:rsidP="00043D36">
      <w:pPr>
        <w:outlineLvl w:val="1"/>
        <w:rPr>
          <w:b/>
          <w:szCs w:val="21"/>
        </w:rPr>
      </w:pPr>
    </w:p>
    <w:p w:rsidR="002C6AF9" w:rsidRDefault="002C6AF9" w:rsidP="00043D36">
      <w:pPr>
        <w:outlineLvl w:val="1"/>
        <w:rPr>
          <w:b/>
          <w:szCs w:val="21"/>
        </w:rPr>
      </w:pPr>
    </w:p>
    <w:p w:rsidR="002C6AF9" w:rsidRDefault="002C6AF9" w:rsidP="00043D36">
      <w:pPr>
        <w:outlineLvl w:val="1"/>
        <w:rPr>
          <w:b/>
          <w:szCs w:val="21"/>
        </w:rPr>
      </w:pPr>
    </w:p>
    <w:p w:rsidR="002C6AF9" w:rsidRDefault="002C6AF9" w:rsidP="00043D36">
      <w:pPr>
        <w:outlineLvl w:val="1"/>
        <w:rPr>
          <w:b/>
          <w:szCs w:val="21"/>
        </w:rPr>
      </w:pPr>
    </w:p>
    <w:p w:rsidR="002C6AF9" w:rsidRDefault="002C6AF9" w:rsidP="00043D36">
      <w:pPr>
        <w:outlineLvl w:val="1"/>
        <w:rPr>
          <w:b/>
          <w:szCs w:val="21"/>
        </w:rPr>
      </w:pPr>
    </w:p>
    <w:p w:rsidR="005C0446" w:rsidRPr="00970141" w:rsidRDefault="005C0446" w:rsidP="00043D36">
      <w:pPr>
        <w:outlineLvl w:val="1"/>
        <w:rPr>
          <w:b/>
          <w:szCs w:val="21"/>
        </w:rPr>
      </w:pPr>
    </w:p>
    <w:bookmarkEnd w:id="2"/>
    <w:p w:rsidR="006F64D3" w:rsidRPr="00243F0D" w:rsidRDefault="008D1E7B" w:rsidP="00F03153">
      <w:pPr>
        <w:jc w:val="center"/>
        <w:outlineLvl w:val="1"/>
        <w:rPr>
          <w:b/>
          <w:sz w:val="32"/>
          <w:szCs w:val="32"/>
        </w:rPr>
      </w:pPr>
      <w:r w:rsidRPr="00243F0D">
        <w:rPr>
          <w:rFonts w:hint="eastAsia"/>
          <w:b/>
          <w:sz w:val="32"/>
          <w:szCs w:val="32"/>
        </w:rPr>
        <w:lastRenderedPageBreak/>
        <w:t xml:space="preserve">Chapter III </w:t>
      </w:r>
      <w:r w:rsidR="00E70E9F" w:rsidRPr="00243F0D">
        <w:rPr>
          <w:rFonts w:hint="eastAsia"/>
          <w:b/>
          <w:sz w:val="32"/>
          <w:szCs w:val="32"/>
        </w:rPr>
        <w:t>Language</w:t>
      </w:r>
      <w:r w:rsidRPr="00243F0D">
        <w:rPr>
          <w:rFonts w:hint="eastAsia"/>
          <w:b/>
          <w:sz w:val="32"/>
          <w:szCs w:val="32"/>
        </w:rPr>
        <w:t xml:space="preserve"> Dictionary</w:t>
      </w:r>
    </w:p>
    <w:p w:rsidR="006F64D3" w:rsidRPr="009F3DE3" w:rsidRDefault="006F64D3" w:rsidP="00043D36">
      <w:pPr>
        <w:outlineLvl w:val="1"/>
        <w:rPr>
          <w:b/>
          <w:sz w:val="28"/>
          <w:szCs w:val="28"/>
        </w:rPr>
      </w:pPr>
      <w:r w:rsidRPr="009F3DE3">
        <w:rPr>
          <w:b/>
          <w:sz w:val="28"/>
          <w:szCs w:val="28"/>
        </w:rPr>
        <w:t xml:space="preserve">3.1 </w:t>
      </w:r>
      <w:r w:rsidR="008D1E7B" w:rsidRPr="009F3DE3">
        <w:rPr>
          <w:b/>
          <w:sz w:val="28"/>
          <w:szCs w:val="28"/>
        </w:rPr>
        <w:t>General Introduction</w:t>
      </w:r>
    </w:p>
    <w:p w:rsidR="006F64D3" w:rsidRPr="00970141" w:rsidRDefault="002A7D5F" w:rsidP="00E00981">
      <w:pPr>
        <w:outlineLvl w:val="1"/>
        <w:rPr>
          <w:szCs w:val="21"/>
        </w:rPr>
      </w:pPr>
      <w:r w:rsidRPr="00970141">
        <w:rPr>
          <w:szCs w:val="21"/>
        </w:rPr>
        <w:t xml:space="preserve">This chapter will give you </w:t>
      </w:r>
      <w:r w:rsidR="00E00981" w:rsidRPr="00970141">
        <w:rPr>
          <w:szCs w:val="21"/>
        </w:rPr>
        <w:t>a thorough introduction to the syntax and parameters for IEEE488.2 common commands and SCPI commands used by Array 375X</w:t>
      </w:r>
      <w:r w:rsidR="00E70E9F" w:rsidRPr="00970141">
        <w:rPr>
          <w:rFonts w:hint="eastAsia"/>
          <w:szCs w:val="21"/>
        </w:rPr>
        <w:t>&amp;376X</w:t>
      </w:r>
      <w:r w:rsidR="00E00981" w:rsidRPr="00970141">
        <w:rPr>
          <w:szCs w:val="21"/>
        </w:rPr>
        <w:t xml:space="preserve"> Series Electronic Load. </w:t>
      </w:r>
      <w:r w:rsidR="00E70E9F" w:rsidRPr="00970141">
        <w:rPr>
          <w:rFonts w:hint="eastAsia"/>
          <w:szCs w:val="21"/>
        </w:rPr>
        <w:t>Suppose</w:t>
      </w:r>
      <w:r w:rsidR="00810990" w:rsidRPr="00970141">
        <w:rPr>
          <w:szCs w:val="21"/>
        </w:rPr>
        <w:t xml:space="preserve"> you have got a good understanding of the </w:t>
      </w:r>
      <w:r w:rsidR="00E70E9F" w:rsidRPr="00970141">
        <w:rPr>
          <w:rFonts w:hint="eastAsia"/>
          <w:szCs w:val="21"/>
        </w:rPr>
        <w:t xml:space="preserve">material </w:t>
      </w:r>
      <w:r w:rsidR="00810990" w:rsidRPr="00970141">
        <w:rPr>
          <w:szCs w:val="21"/>
        </w:rPr>
        <w:t>in Chapter II and the 375XA</w:t>
      </w:r>
      <w:r w:rsidR="00E70E9F" w:rsidRPr="00970141">
        <w:rPr>
          <w:rFonts w:hint="eastAsia"/>
          <w:szCs w:val="21"/>
        </w:rPr>
        <w:t>&amp;376X</w:t>
      </w:r>
      <w:r w:rsidR="00810990" w:rsidRPr="00970141">
        <w:rPr>
          <w:szCs w:val="21"/>
        </w:rPr>
        <w:t xml:space="preserve"> series User’s Manual. </w:t>
      </w:r>
    </w:p>
    <w:p w:rsidR="006F64D3" w:rsidRPr="00970141" w:rsidRDefault="006F64D3" w:rsidP="00970141">
      <w:pPr>
        <w:ind w:left="895" w:hangingChars="426" w:hanging="895"/>
        <w:outlineLvl w:val="1"/>
        <w:rPr>
          <w:szCs w:val="21"/>
        </w:rPr>
      </w:pPr>
    </w:p>
    <w:p w:rsidR="0049456F" w:rsidRPr="002F527E" w:rsidRDefault="0049456F" w:rsidP="002F527E">
      <w:pPr>
        <w:ind w:left="1022" w:hangingChars="426" w:hanging="1022"/>
        <w:outlineLvl w:val="1"/>
        <w:rPr>
          <w:sz w:val="24"/>
        </w:rPr>
      </w:pPr>
    </w:p>
    <w:p w:rsidR="006F64D3" w:rsidRPr="009F3DE3" w:rsidRDefault="008D1E7B" w:rsidP="00043D36">
      <w:pPr>
        <w:outlineLvl w:val="1"/>
        <w:rPr>
          <w:b/>
          <w:sz w:val="28"/>
          <w:szCs w:val="28"/>
        </w:rPr>
      </w:pPr>
      <w:r w:rsidRPr="009F3DE3">
        <w:rPr>
          <w:b/>
          <w:sz w:val="28"/>
          <w:szCs w:val="28"/>
        </w:rPr>
        <w:t>Syntax Format</w:t>
      </w:r>
    </w:p>
    <w:p w:rsidR="006F64D3" w:rsidRPr="00970141" w:rsidRDefault="008C5C9A" w:rsidP="008C5C9A">
      <w:pPr>
        <w:outlineLvl w:val="1"/>
        <w:rPr>
          <w:szCs w:val="21"/>
        </w:rPr>
      </w:pPr>
      <w:r w:rsidRPr="00970141">
        <w:rPr>
          <w:szCs w:val="21"/>
        </w:rPr>
        <w:t xml:space="preserve">Long forms are used to introduce command syntax, </w:t>
      </w:r>
      <w:r w:rsidR="00E70E9F" w:rsidRPr="00970141">
        <w:rPr>
          <w:rFonts w:hint="eastAsia"/>
          <w:szCs w:val="21"/>
        </w:rPr>
        <w:t>but only</w:t>
      </w:r>
      <w:r w:rsidRPr="00970141">
        <w:rPr>
          <w:szCs w:val="21"/>
        </w:rPr>
        <w:t xml:space="preserve"> short forms appear in all examples. Using the long form makes your program eas</w:t>
      </w:r>
      <w:r w:rsidR="00E70E9F" w:rsidRPr="00970141">
        <w:rPr>
          <w:rFonts w:hint="eastAsia"/>
          <w:szCs w:val="21"/>
        </w:rPr>
        <w:t>y</w:t>
      </w:r>
      <w:r w:rsidRPr="00970141">
        <w:rPr>
          <w:szCs w:val="21"/>
        </w:rPr>
        <w:t xml:space="preserve"> to understand.</w:t>
      </w:r>
    </w:p>
    <w:p w:rsidR="006F64D3" w:rsidRPr="00970141" w:rsidRDefault="006F64D3" w:rsidP="00970141">
      <w:pPr>
        <w:ind w:left="898" w:hangingChars="426" w:hanging="898"/>
        <w:outlineLvl w:val="1"/>
        <w:rPr>
          <w:b/>
          <w:szCs w:val="21"/>
        </w:rPr>
      </w:pPr>
    </w:p>
    <w:p w:rsidR="0049456F" w:rsidRPr="00E70E9F" w:rsidRDefault="0049456F" w:rsidP="002F527E">
      <w:pPr>
        <w:ind w:left="1026" w:hangingChars="426" w:hanging="1026"/>
        <w:outlineLvl w:val="1"/>
        <w:rPr>
          <w:b/>
          <w:sz w:val="24"/>
        </w:rPr>
      </w:pPr>
    </w:p>
    <w:p w:rsidR="006F64D3" w:rsidRPr="00E70E9F" w:rsidRDefault="008D1E7B" w:rsidP="00043D36">
      <w:pPr>
        <w:outlineLvl w:val="1"/>
        <w:rPr>
          <w:b/>
          <w:sz w:val="28"/>
          <w:szCs w:val="28"/>
        </w:rPr>
      </w:pPr>
      <w:r w:rsidRPr="00E70E9F">
        <w:rPr>
          <w:b/>
          <w:sz w:val="28"/>
          <w:szCs w:val="28"/>
        </w:rPr>
        <w:t>Parameters</w:t>
      </w:r>
    </w:p>
    <w:p w:rsidR="006F64D3" w:rsidRPr="000B6DFE" w:rsidRDefault="008C5C9A" w:rsidP="0049456F">
      <w:pPr>
        <w:outlineLvl w:val="1"/>
        <w:rPr>
          <w:szCs w:val="21"/>
        </w:rPr>
      </w:pPr>
      <w:r w:rsidRPr="000B6DFE">
        <w:rPr>
          <w:szCs w:val="21"/>
        </w:rPr>
        <w:t>Most commands come with a parameter and most queries return a parameter. The parameter range is determined by the model of the electronic load. Since the parameters for the smaple program in this manual are based on Array 3751A electronic load and the program itself is common for any</w:t>
      </w:r>
      <w:r w:rsidR="00E70E9F" w:rsidRPr="000B6DFE">
        <w:rPr>
          <w:szCs w:val="21"/>
        </w:rPr>
        <w:t xml:space="preserve"> 375X</w:t>
      </w:r>
      <w:r w:rsidR="00E70E9F" w:rsidRPr="000B6DFE">
        <w:rPr>
          <w:rFonts w:hint="eastAsia"/>
          <w:szCs w:val="21"/>
        </w:rPr>
        <w:t>&amp;376X</w:t>
      </w:r>
      <w:r w:rsidRPr="000B6DFE">
        <w:rPr>
          <w:szCs w:val="21"/>
        </w:rPr>
        <w:t xml:space="preserve"> electronic load, the associated parameters should be reset for other models. Parameters for all model</w:t>
      </w:r>
      <w:r w:rsidR="005233E4" w:rsidRPr="000B6DFE">
        <w:rPr>
          <w:szCs w:val="21"/>
        </w:rPr>
        <w:t>s</w:t>
      </w:r>
      <w:r w:rsidRPr="000B6DFE">
        <w:rPr>
          <w:szCs w:val="21"/>
        </w:rPr>
        <w:t xml:space="preserve"> are listed in the following table.</w:t>
      </w:r>
    </w:p>
    <w:p w:rsidR="0049456F" w:rsidRPr="002F527E" w:rsidRDefault="0049456F" w:rsidP="0049456F">
      <w:pPr>
        <w:outlineLvl w:val="1"/>
        <w:rPr>
          <w:sz w:val="24"/>
        </w:rPr>
      </w:pPr>
    </w:p>
    <w:p w:rsidR="0049456F" w:rsidRPr="002F527E" w:rsidRDefault="0049456F" w:rsidP="0049456F">
      <w:pPr>
        <w:outlineLvl w:val="1"/>
        <w:rPr>
          <w:sz w:val="24"/>
        </w:rPr>
      </w:pPr>
    </w:p>
    <w:p w:rsidR="006F64D3" w:rsidRPr="00E70E9F" w:rsidRDefault="008D1E7B" w:rsidP="00043D36">
      <w:pPr>
        <w:outlineLvl w:val="1"/>
        <w:rPr>
          <w:b/>
          <w:sz w:val="28"/>
          <w:szCs w:val="28"/>
        </w:rPr>
      </w:pPr>
      <w:r w:rsidRPr="00E70E9F">
        <w:rPr>
          <w:b/>
          <w:sz w:val="28"/>
          <w:szCs w:val="28"/>
        </w:rPr>
        <w:t>Related Commands</w:t>
      </w:r>
    </w:p>
    <w:p w:rsidR="006F64D3" w:rsidRPr="00BD4CA7" w:rsidRDefault="00E900E6" w:rsidP="00E900E6">
      <w:pPr>
        <w:outlineLvl w:val="1"/>
        <w:rPr>
          <w:szCs w:val="21"/>
        </w:rPr>
      </w:pPr>
      <w:r w:rsidRPr="00BD4CA7">
        <w:rPr>
          <w:szCs w:val="21"/>
        </w:rPr>
        <w:t>Commands and queries related to the original command, which are either directly related to the original command by function or facilitate you to further understand original command.</w:t>
      </w:r>
    </w:p>
    <w:p w:rsidR="006F64D3" w:rsidRPr="002F527E" w:rsidRDefault="006F64D3" w:rsidP="00043D36">
      <w:pPr>
        <w:outlineLvl w:val="1"/>
        <w:rPr>
          <w:sz w:val="24"/>
        </w:rPr>
      </w:pPr>
    </w:p>
    <w:p w:rsidR="0049456F" w:rsidRPr="002F527E" w:rsidRDefault="0049456F" w:rsidP="00043D36">
      <w:pPr>
        <w:outlineLvl w:val="1"/>
        <w:rPr>
          <w:sz w:val="24"/>
        </w:rPr>
      </w:pPr>
    </w:p>
    <w:p w:rsidR="006F64D3" w:rsidRPr="00E70E9F" w:rsidRDefault="008D1E7B" w:rsidP="00043D36">
      <w:pPr>
        <w:outlineLvl w:val="1"/>
        <w:rPr>
          <w:b/>
          <w:sz w:val="28"/>
          <w:szCs w:val="28"/>
        </w:rPr>
      </w:pPr>
      <w:r w:rsidRPr="00E70E9F">
        <w:rPr>
          <w:b/>
          <w:sz w:val="28"/>
          <w:szCs w:val="28"/>
        </w:rPr>
        <w:t>Presentation Order</w:t>
      </w:r>
    </w:p>
    <w:p w:rsidR="006F64D3" w:rsidRPr="00BD4CA7" w:rsidRDefault="00F95B98" w:rsidP="00F03153">
      <w:pPr>
        <w:outlineLvl w:val="1"/>
        <w:rPr>
          <w:szCs w:val="21"/>
        </w:rPr>
      </w:pPr>
      <w:r w:rsidRPr="00BD4CA7">
        <w:rPr>
          <w:szCs w:val="21"/>
        </w:rPr>
        <w:t>This Chapter contains al</w:t>
      </w:r>
      <w:r w:rsidR="00E70E9F" w:rsidRPr="00BD4CA7">
        <w:rPr>
          <w:szCs w:val="21"/>
        </w:rPr>
        <w:t>l commands and queries for 375X</w:t>
      </w:r>
      <w:r w:rsidR="00E70E9F" w:rsidRPr="00BD4CA7">
        <w:rPr>
          <w:rFonts w:hint="eastAsia"/>
          <w:szCs w:val="21"/>
        </w:rPr>
        <w:t>&amp;376X</w:t>
      </w:r>
      <w:r w:rsidR="00E70E9F" w:rsidRPr="00BD4CA7">
        <w:rPr>
          <w:szCs w:val="21"/>
        </w:rPr>
        <w:t xml:space="preserve"> series electronic load, whi</w:t>
      </w:r>
      <w:r w:rsidRPr="00BD4CA7">
        <w:rPr>
          <w:szCs w:val="21"/>
        </w:rPr>
        <w:t>ch are arranged in the following orders:</w:t>
      </w:r>
    </w:p>
    <w:p w:rsidR="006F64D3" w:rsidRPr="00BD4CA7" w:rsidRDefault="006F64D3" w:rsidP="00F95B98">
      <w:pPr>
        <w:rPr>
          <w:szCs w:val="21"/>
        </w:rPr>
      </w:pPr>
      <w:r w:rsidRPr="00BD4CA7">
        <w:rPr>
          <w:szCs w:val="21"/>
        </w:rPr>
        <w:t>·IEEE488.2</w:t>
      </w:r>
      <w:r w:rsidR="00F95B98" w:rsidRPr="00BD4CA7">
        <w:rPr>
          <w:szCs w:val="21"/>
        </w:rPr>
        <w:t xml:space="preserve"> common command, listed in alphabetical order;</w:t>
      </w:r>
    </w:p>
    <w:p w:rsidR="006F64D3" w:rsidRPr="00BD4CA7" w:rsidRDefault="006F64D3" w:rsidP="00F95B98">
      <w:pPr>
        <w:rPr>
          <w:szCs w:val="21"/>
        </w:rPr>
      </w:pPr>
      <w:r w:rsidRPr="00BD4CA7">
        <w:rPr>
          <w:szCs w:val="21"/>
        </w:rPr>
        <w:t>·</w:t>
      </w:r>
      <w:r w:rsidR="00F95B98" w:rsidRPr="00BD4CA7">
        <w:rPr>
          <w:szCs w:val="21"/>
        </w:rPr>
        <w:t xml:space="preserve">Root Level Commands, A-Z listing, including: </w:t>
      </w:r>
    </w:p>
    <w:p w:rsidR="000F6403" w:rsidRPr="00BD4CA7" w:rsidRDefault="006F64D3" w:rsidP="00043D36">
      <w:pPr>
        <w:ind w:firstLine="420"/>
        <w:rPr>
          <w:szCs w:val="21"/>
        </w:rPr>
      </w:pPr>
      <w:r w:rsidRPr="00BD4CA7">
        <w:rPr>
          <w:szCs w:val="21"/>
        </w:rPr>
        <w:t xml:space="preserve">   ·</w:t>
      </w:r>
      <w:r w:rsidR="00F95B98" w:rsidRPr="00BD4CA7">
        <w:rPr>
          <w:szCs w:val="21"/>
        </w:rPr>
        <w:t>Single Commands</w:t>
      </w:r>
    </w:p>
    <w:p w:rsidR="006F64D3" w:rsidRPr="00BD4CA7" w:rsidRDefault="006F64D3" w:rsidP="000F6403">
      <w:pPr>
        <w:rPr>
          <w:szCs w:val="21"/>
        </w:rPr>
      </w:pPr>
      <w:r w:rsidRPr="00BD4CA7">
        <w:rPr>
          <w:szCs w:val="21"/>
        </w:rPr>
        <w:tab/>
        <w:t xml:space="preserve">   ·Subsystem</w:t>
      </w:r>
      <w:r w:rsidR="000F6403" w:rsidRPr="00BD4CA7">
        <w:rPr>
          <w:szCs w:val="21"/>
        </w:rPr>
        <w:t>:The single s</w:t>
      </w:r>
      <w:r w:rsidRPr="00BD4CA7">
        <w:rPr>
          <w:szCs w:val="21"/>
        </w:rPr>
        <w:t>ubsystem</w:t>
      </w:r>
      <w:r w:rsidR="000F6403" w:rsidRPr="00BD4CA7">
        <w:rPr>
          <w:szCs w:val="21"/>
        </w:rPr>
        <w:t xml:space="preserve"> commands are arranged alphabetically under the subsystem.</w:t>
      </w:r>
    </w:p>
    <w:p w:rsidR="008D1E7B" w:rsidRDefault="008D1E7B" w:rsidP="008D1E7B">
      <w:pPr>
        <w:rPr>
          <w:sz w:val="24"/>
        </w:rPr>
      </w:pPr>
    </w:p>
    <w:p w:rsidR="00E15889" w:rsidRPr="000927E4" w:rsidRDefault="00E15889" w:rsidP="008D1E7B">
      <w:pPr>
        <w:rPr>
          <w:sz w:val="24"/>
        </w:rPr>
      </w:pPr>
    </w:p>
    <w:p w:rsidR="0049456F" w:rsidRPr="00BD4CA7" w:rsidRDefault="006211CF" w:rsidP="008D1E7B">
      <w:pPr>
        <w:rPr>
          <w:b/>
          <w:sz w:val="28"/>
          <w:szCs w:val="28"/>
        </w:rPr>
      </w:pPr>
      <w:r w:rsidRPr="00BD4CA7">
        <w:rPr>
          <w:rFonts w:hint="eastAsia"/>
          <w:b/>
          <w:sz w:val="28"/>
          <w:szCs w:val="28"/>
        </w:rPr>
        <w:t>Programming Parameters</w:t>
      </w:r>
    </w:p>
    <w:p w:rsidR="00C924B9" w:rsidRPr="00E15889" w:rsidRDefault="006211CF" w:rsidP="008D1E7B">
      <w:pPr>
        <w:rPr>
          <w:szCs w:val="21"/>
        </w:rPr>
      </w:pPr>
      <w:r w:rsidRPr="00BD4CA7">
        <w:rPr>
          <w:rFonts w:hint="eastAsia"/>
          <w:szCs w:val="21"/>
        </w:rPr>
        <w:t>The following table lists the programming parameters for 375X&amp;376X series electronic load. Please refer to the User</w:t>
      </w:r>
      <w:r w:rsidRPr="00BD4CA7">
        <w:rPr>
          <w:szCs w:val="21"/>
        </w:rPr>
        <w:t>`s Guide for more details.</w:t>
      </w:r>
    </w:p>
    <w:p w:rsidR="00C924B9" w:rsidRDefault="00C924B9" w:rsidP="008D1E7B">
      <w:pPr>
        <w:rPr>
          <w:sz w:val="24"/>
        </w:rPr>
      </w:pPr>
    </w:p>
    <w:p w:rsidR="002C6AF9" w:rsidRPr="00E15889" w:rsidRDefault="002C6AF9" w:rsidP="008D1E7B">
      <w:pPr>
        <w:rPr>
          <w:sz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6"/>
        <w:gridCol w:w="568"/>
        <w:gridCol w:w="1559"/>
        <w:gridCol w:w="1558"/>
        <w:gridCol w:w="1558"/>
        <w:gridCol w:w="1631"/>
      </w:tblGrid>
      <w:tr w:rsidR="00C924B9" w:rsidRPr="00BD4CA7" w:rsidTr="00611EF8">
        <w:tc>
          <w:tcPr>
            <w:tcW w:w="2126" w:type="dxa"/>
            <w:vMerge w:val="restart"/>
            <w:vAlign w:val="center"/>
          </w:tcPr>
          <w:p w:rsidR="00C924B9" w:rsidRPr="00BD4CA7" w:rsidRDefault="00C924B9" w:rsidP="006211CF">
            <w:pPr>
              <w:jc w:val="center"/>
              <w:rPr>
                <w:szCs w:val="21"/>
              </w:rPr>
            </w:pPr>
            <w:r w:rsidRPr="00BD4CA7">
              <w:rPr>
                <w:rFonts w:ascii="Arial,Bold" w:hAnsi="Arial,Bold" w:cs="Arial,Bold"/>
                <w:b/>
                <w:bCs/>
                <w:kern w:val="0"/>
                <w:szCs w:val="21"/>
              </w:rPr>
              <w:t>Parameter</w:t>
            </w:r>
          </w:p>
        </w:tc>
        <w:tc>
          <w:tcPr>
            <w:tcW w:w="568" w:type="dxa"/>
            <w:vMerge w:val="restart"/>
            <w:vAlign w:val="center"/>
          </w:tcPr>
          <w:p w:rsidR="00C924B9" w:rsidRPr="00BD4CA7" w:rsidRDefault="00C924B9" w:rsidP="006211CF">
            <w:pPr>
              <w:jc w:val="center"/>
              <w:rPr>
                <w:szCs w:val="21"/>
              </w:rPr>
            </w:pPr>
            <w:r w:rsidRPr="00BD4CA7">
              <w:rPr>
                <w:rFonts w:ascii="Arial,Bold" w:hAnsi="Arial,Bold" w:cs="Arial,Bold"/>
                <w:b/>
                <w:bCs/>
                <w:kern w:val="0"/>
                <w:szCs w:val="21"/>
              </w:rPr>
              <w:t>Code</w:t>
            </w:r>
          </w:p>
        </w:tc>
        <w:tc>
          <w:tcPr>
            <w:tcW w:w="6306" w:type="dxa"/>
            <w:gridSpan w:val="4"/>
          </w:tcPr>
          <w:p w:rsidR="00C924B9" w:rsidRPr="00BD4CA7" w:rsidRDefault="00C924B9" w:rsidP="006211CF">
            <w:pPr>
              <w:jc w:val="center"/>
              <w:rPr>
                <w:szCs w:val="21"/>
              </w:rPr>
            </w:pPr>
            <w:r w:rsidRPr="00BD4CA7">
              <w:rPr>
                <w:rFonts w:ascii="Arial,Bold" w:hAnsi="Arial,Bold" w:cs="Arial,Bold"/>
                <w:b/>
                <w:bCs/>
                <w:kern w:val="0"/>
                <w:szCs w:val="21"/>
              </w:rPr>
              <w:t>Model and Value</w:t>
            </w:r>
          </w:p>
        </w:tc>
      </w:tr>
      <w:tr w:rsidR="00C924B9" w:rsidRPr="00BD4CA7" w:rsidTr="00611EF8">
        <w:tc>
          <w:tcPr>
            <w:tcW w:w="2126" w:type="dxa"/>
            <w:vMerge/>
          </w:tcPr>
          <w:p w:rsidR="00C924B9" w:rsidRPr="00BD4CA7" w:rsidRDefault="00C924B9" w:rsidP="006211CF">
            <w:pPr>
              <w:rPr>
                <w:szCs w:val="21"/>
              </w:rPr>
            </w:pPr>
          </w:p>
        </w:tc>
        <w:tc>
          <w:tcPr>
            <w:tcW w:w="568" w:type="dxa"/>
            <w:vMerge/>
          </w:tcPr>
          <w:p w:rsidR="00C924B9" w:rsidRPr="00BD4CA7" w:rsidRDefault="00C924B9" w:rsidP="006211CF">
            <w:pPr>
              <w:jc w:val="center"/>
              <w:rPr>
                <w:szCs w:val="21"/>
              </w:rPr>
            </w:pPr>
          </w:p>
        </w:tc>
        <w:tc>
          <w:tcPr>
            <w:tcW w:w="1559" w:type="dxa"/>
          </w:tcPr>
          <w:p w:rsidR="00C924B9" w:rsidRPr="00BD4CA7" w:rsidRDefault="00F9119F" w:rsidP="006211CF">
            <w:pPr>
              <w:jc w:val="center"/>
              <w:rPr>
                <w:b/>
                <w:szCs w:val="21"/>
              </w:rPr>
            </w:pPr>
            <w:r w:rsidRPr="00BD4CA7">
              <w:rPr>
                <w:rFonts w:cs="宋体" w:hint="eastAsia"/>
                <w:b/>
                <w:kern w:val="0"/>
                <w:szCs w:val="21"/>
              </w:rPr>
              <w:t>375</w:t>
            </w:r>
            <w:r w:rsidR="00C924B9" w:rsidRPr="00BD4CA7">
              <w:rPr>
                <w:rFonts w:cs="宋体" w:hint="eastAsia"/>
                <w:b/>
                <w:kern w:val="0"/>
                <w:szCs w:val="21"/>
              </w:rPr>
              <w:t>0A</w:t>
            </w:r>
          </w:p>
        </w:tc>
        <w:tc>
          <w:tcPr>
            <w:tcW w:w="1558" w:type="dxa"/>
          </w:tcPr>
          <w:p w:rsidR="00C924B9" w:rsidRPr="00BD4CA7" w:rsidRDefault="00F9119F" w:rsidP="006211CF">
            <w:pPr>
              <w:jc w:val="center"/>
              <w:rPr>
                <w:b/>
                <w:szCs w:val="21"/>
              </w:rPr>
            </w:pPr>
            <w:r w:rsidRPr="00BD4CA7">
              <w:rPr>
                <w:rFonts w:cs="宋体" w:hint="eastAsia"/>
                <w:b/>
                <w:kern w:val="0"/>
                <w:szCs w:val="21"/>
              </w:rPr>
              <w:t>375</w:t>
            </w:r>
            <w:r w:rsidR="00C924B9" w:rsidRPr="00BD4CA7">
              <w:rPr>
                <w:rFonts w:cs="宋体" w:hint="eastAsia"/>
                <w:b/>
                <w:kern w:val="0"/>
                <w:szCs w:val="21"/>
              </w:rPr>
              <w:t>1A</w:t>
            </w:r>
          </w:p>
        </w:tc>
        <w:tc>
          <w:tcPr>
            <w:tcW w:w="1558" w:type="dxa"/>
          </w:tcPr>
          <w:p w:rsidR="00C924B9" w:rsidRPr="00BD4CA7" w:rsidRDefault="00F9119F" w:rsidP="006211CF">
            <w:pPr>
              <w:jc w:val="center"/>
              <w:rPr>
                <w:b/>
                <w:szCs w:val="21"/>
              </w:rPr>
            </w:pPr>
            <w:r w:rsidRPr="00BD4CA7">
              <w:rPr>
                <w:rFonts w:cs="宋体" w:hint="eastAsia"/>
                <w:b/>
                <w:kern w:val="0"/>
                <w:szCs w:val="21"/>
              </w:rPr>
              <w:t>375</w:t>
            </w:r>
            <w:r w:rsidR="00C924B9" w:rsidRPr="00BD4CA7">
              <w:rPr>
                <w:rFonts w:cs="宋体" w:hint="eastAsia"/>
                <w:b/>
                <w:kern w:val="0"/>
                <w:szCs w:val="21"/>
              </w:rPr>
              <w:t>2A</w:t>
            </w:r>
          </w:p>
        </w:tc>
        <w:tc>
          <w:tcPr>
            <w:tcW w:w="1631" w:type="dxa"/>
          </w:tcPr>
          <w:p w:rsidR="00C924B9" w:rsidRPr="00BD4CA7" w:rsidRDefault="00F9119F" w:rsidP="006211CF">
            <w:pPr>
              <w:jc w:val="center"/>
              <w:rPr>
                <w:b/>
                <w:szCs w:val="21"/>
              </w:rPr>
            </w:pPr>
            <w:r w:rsidRPr="00BD4CA7">
              <w:rPr>
                <w:rFonts w:cs="宋体" w:hint="eastAsia"/>
                <w:b/>
                <w:kern w:val="0"/>
                <w:szCs w:val="21"/>
              </w:rPr>
              <w:t>375</w:t>
            </w:r>
            <w:r w:rsidR="00C924B9" w:rsidRPr="00BD4CA7">
              <w:rPr>
                <w:rFonts w:cs="宋体" w:hint="eastAsia"/>
                <w:b/>
                <w:kern w:val="0"/>
                <w:szCs w:val="21"/>
              </w:rPr>
              <w:t>3A</w:t>
            </w:r>
          </w:p>
        </w:tc>
      </w:tr>
      <w:tr w:rsidR="00C924B9" w:rsidRPr="00BD4CA7" w:rsidTr="00611EF8">
        <w:trPr>
          <w:trHeight w:val="1369"/>
        </w:trPr>
        <w:tc>
          <w:tcPr>
            <w:tcW w:w="2126" w:type="dxa"/>
          </w:tcPr>
          <w:p w:rsidR="00C924B9" w:rsidRPr="00BD4CA7" w:rsidRDefault="00C924B9" w:rsidP="006211CF">
            <w:pPr>
              <w:autoSpaceDE w:val="0"/>
              <w:autoSpaceDN w:val="0"/>
              <w:adjustRightInd w:val="0"/>
              <w:rPr>
                <w:rFonts w:ascii="Arial" w:hAnsi="Arial" w:cs="Arial"/>
                <w:kern w:val="0"/>
                <w:szCs w:val="21"/>
              </w:rPr>
            </w:pPr>
            <w:r w:rsidRPr="00BD4CA7">
              <w:rPr>
                <w:rFonts w:ascii="Arial,Bold" w:hAnsi="Arial,Bold" w:cs="Arial,Bold"/>
                <w:b/>
                <w:bCs/>
                <w:kern w:val="0"/>
                <w:szCs w:val="21"/>
              </w:rPr>
              <w:t xml:space="preserve">CURR </w:t>
            </w:r>
            <w:r w:rsidRPr="00BD4CA7">
              <w:rPr>
                <w:rFonts w:ascii="Arial" w:hAnsi="Arial" w:cs="Arial"/>
                <w:kern w:val="0"/>
                <w:szCs w:val="21"/>
              </w:rPr>
              <w:t>&lt;Nrf+&gt;</w:t>
            </w:r>
          </w:p>
          <w:p w:rsidR="00C924B9" w:rsidRPr="00BD4CA7" w:rsidRDefault="00C924B9" w:rsidP="006211CF">
            <w:pPr>
              <w:rPr>
                <w:rFonts w:ascii="Arial" w:hAnsi="Arial" w:cs="Arial"/>
                <w:kern w:val="0"/>
                <w:szCs w:val="21"/>
              </w:rPr>
            </w:pPr>
            <w:r w:rsidRPr="00BD4CA7">
              <w:rPr>
                <w:rFonts w:ascii="Arial,Bold" w:hAnsi="Arial,Bold" w:cs="Arial,Bold"/>
                <w:b/>
                <w:bCs/>
                <w:kern w:val="0"/>
                <w:szCs w:val="21"/>
              </w:rPr>
              <w:t xml:space="preserve">CURR:TRIG </w:t>
            </w:r>
            <w:r w:rsidRPr="00BD4CA7">
              <w:rPr>
                <w:rFonts w:ascii="Arial" w:hAnsi="Arial" w:cs="Arial"/>
                <w:kern w:val="0"/>
                <w:szCs w:val="21"/>
              </w:rPr>
              <w:t>&lt;Nrf+&gt;</w:t>
            </w:r>
          </w:p>
          <w:p w:rsidR="00C924B9" w:rsidRPr="00BD4CA7" w:rsidRDefault="00C924B9" w:rsidP="006211CF">
            <w:pPr>
              <w:rPr>
                <w:rFonts w:ascii="Arial" w:hAnsi="Arial" w:cs="Arial"/>
                <w:kern w:val="0"/>
                <w:szCs w:val="21"/>
              </w:rPr>
            </w:pPr>
            <w:r w:rsidRPr="00BD4CA7">
              <w:rPr>
                <w:rFonts w:ascii="Arial,Bold" w:hAnsi="Arial,Bold" w:cs="Arial,Bold" w:hint="eastAsia"/>
                <w:b/>
                <w:bCs/>
                <w:kern w:val="0"/>
                <w:szCs w:val="21"/>
              </w:rPr>
              <w:t>CURR:</w:t>
            </w:r>
            <w:r w:rsidR="00180A24" w:rsidRPr="00BD4CA7">
              <w:rPr>
                <w:rFonts w:ascii="Arial,Bold" w:hAnsi="Arial,Bold" w:cs="Arial,Bold" w:hint="eastAsia"/>
                <w:b/>
                <w:bCs/>
                <w:kern w:val="0"/>
                <w:szCs w:val="21"/>
              </w:rPr>
              <w:t>LIM</w:t>
            </w:r>
            <w:r w:rsidRPr="00BD4CA7">
              <w:rPr>
                <w:rFonts w:ascii="Arial" w:hAnsi="Arial" w:cs="Arial" w:hint="eastAsia"/>
                <w:kern w:val="0"/>
                <w:szCs w:val="21"/>
              </w:rPr>
              <w:t xml:space="preserve"> </w:t>
            </w:r>
            <w:r w:rsidRPr="00BD4CA7">
              <w:rPr>
                <w:rFonts w:ascii="Arial" w:hAnsi="Arial" w:cs="Arial"/>
                <w:kern w:val="0"/>
                <w:szCs w:val="21"/>
              </w:rPr>
              <w:t>&lt;Nrf+&gt;</w:t>
            </w:r>
          </w:p>
          <w:p w:rsidR="00C924B9" w:rsidRPr="00BD4CA7" w:rsidRDefault="00C924B9" w:rsidP="006211CF">
            <w:pPr>
              <w:rPr>
                <w:szCs w:val="21"/>
              </w:rPr>
            </w:pPr>
            <w:r w:rsidRPr="00BD4CA7">
              <w:rPr>
                <w:rFonts w:ascii="Arial,Bold" w:hAnsi="Arial,Bold" w:cs="Arial,Bold" w:hint="eastAsia"/>
                <w:b/>
                <w:bCs/>
                <w:kern w:val="0"/>
                <w:szCs w:val="21"/>
              </w:rPr>
              <w:t>CURR</w:t>
            </w:r>
            <w:r w:rsidR="00180A24" w:rsidRPr="00BD4CA7">
              <w:rPr>
                <w:rFonts w:ascii="Arial,Bold" w:hAnsi="Arial,Bold" w:cs="Arial,Bold" w:hint="eastAsia"/>
                <w:b/>
                <w:bCs/>
                <w:kern w:val="0"/>
                <w:szCs w:val="21"/>
              </w:rPr>
              <w:t>:TLEV</w:t>
            </w:r>
            <w:r w:rsidRPr="00BD4CA7">
              <w:rPr>
                <w:rFonts w:ascii="Arial,Bold" w:hAnsi="Arial,Bold" w:cs="Arial,Bold" w:hint="eastAsia"/>
                <w:b/>
                <w:bCs/>
                <w:kern w:val="0"/>
                <w:szCs w:val="21"/>
              </w:rPr>
              <w:t xml:space="preserve"> </w:t>
            </w:r>
            <w:r w:rsidRPr="00BD4CA7">
              <w:rPr>
                <w:rFonts w:ascii="Arial,Bold" w:hAnsi="Arial,Bold" w:cs="Arial,Bold"/>
                <w:bCs/>
                <w:kern w:val="0"/>
                <w:szCs w:val="21"/>
              </w:rPr>
              <w:t>&lt;Nrf+&gt;</w:t>
            </w:r>
          </w:p>
        </w:tc>
        <w:tc>
          <w:tcPr>
            <w:tcW w:w="568" w:type="dxa"/>
            <w:vAlign w:val="center"/>
          </w:tcPr>
          <w:p w:rsidR="00C924B9" w:rsidRPr="00BD4CA7" w:rsidRDefault="00C924B9" w:rsidP="006211CF">
            <w:pPr>
              <w:jc w:val="center"/>
              <w:rPr>
                <w:szCs w:val="21"/>
              </w:rPr>
            </w:pPr>
            <w:r w:rsidRPr="00BD4CA7">
              <w:rPr>
                <w:rFonts w:hint="eastAsia"/>
                <w:szCs w:val="21"/>
              </w:rPr>
              <w:t>L</w:t>
            </w:r>
          </w:p>
          <w:p w:rsidR="00C924B9" w:rsidRPr="00BD4CA7" w:rsidRDefault="00C924B9" w:rsidP="006211CF">
            <w:pPr>
              <w:jc w:val="center"/>
              <w:rPr>
                <w:szCs w:val="21"/>
              </w:rPr>
            </w:pPr>
            <w:r w:rsidRPr="00BD4CA7">
              <w:rPr>
                <w:rFonts w:hint="eastAsia"/>
                <w:szCs w:val="21"/>
              </w:rPr>
              <w:t>H</w:t>
            </w:r>
          </w:p>
        </w:tc>
        <w:tc>
          <w:tcPr>
            <w:tcW w:w="1559" w:type="dxa"/>
            <w:vAlign w:val="center"/>
          </w:tcPr>
          <w:p w:rsidR="00C924B9" w:rsidRPr="00BD4CA7" w:rsidRDefault="00C924B9" w:rsidP="006211CF">
            <w:pPr>
              <w:jc w:val="center"/>
              <w:rPr>
                <w:bCs/>
                <w:spacing w:val="-10"/>
                <w:kern w:val="0"/>
                <w:szCs w:val="21"/>
              </w:rPr>
            </w:pPr>
            <w:r w:rsidRPr="00BD4CA7">
              <w:rPr>
                <w:rFonts w:hint="eastAsia"/>
                <w:bCs/>
                <w:spacing w:val="-10"/>
                <w:kern w:val="0"/>
                <w:szCs w:val="21"/>
              </w:rPr>
              <w:t>0</w:t>
            </w:r>
            <w:r w:rsidRPr="00BD4CA7">
              <w:rPr>
                <w:bCs/>
                <w:spacing w:val="-10"/>
                <w:kern w:val="0"/>
                <w:szCs w:val="21"/>
              </w:rPr>
              <w:t>~</w:t>
            </w:r>
            <w:r w:rsidR="00180A24" w:rsidRPr="00BD4CA7">
              <w:rPr>
                <w:rFonts w:hint="eastAsia"/>
                <w:bCs/>
                <w:spacing w:val="-10"/>
                <w:kern w:val="0"/>
                <w:szCs w:val="21"/>
              </w:rPr>
              <w:t>6</w:t>
            </w:r>
            <w:r w:rsidRPr="00BD4CA7">
              <w:rPr>
                <w:rFonts w:hint="eastAsia"/>
                <w:bCs/>
                <w:spacing w:val="-10"/>
                <w:kern w:val="0"/>
                <w:szCs w:val="21"/>
              </w:rPr>
              <w:t>A</w:t>
            </w:r>
          </w:p>
          <w:p w:rsidR="00C924B9" w:rsidRPr="00BD4CA7" w:rsidRDefault="00C924B9" w:rsidP="00180A24">
            <w:pPr>
              <w:jc w:val="center"/>
              <w:rPr>
                <w:bCs/>
                <w:spacing w:val="-10"/>
                <w:kern w:val="0"/>
                <w:szCs w:val="21"/>
              </w:rPr>
            </w:pPr>
            <w:r w:rsidRPr="00BD4CA7">
              <w:rPr>
                <w:rFonts w:hint="eastAsia"/>
                <w:bCs/>
                <w:spacing w:val="-10"/>
                <w:kern w:val="0"/>
                <w:szCs w:val="21"/>
              </w:rPr>
              <w:t>0</w:t>
            </w:r>
            <w:r w:rsidRPr="00BD4CA7">
              <w:rPr>
                <w:bCs/>
                <w:spacing w:val="-10"/>
                <w:kern w:val="0"/>
                <w:szCs w:val="21"/>
              </w:rPr>
              <w:t>~</w:t>
            </w:r>
            <w:r w:rsidR="00180A24" w:rsidRPr="00BD4CA7">
              <w:rPr>
                <w:rFonts w:hint="eastAsia"/>
                <w:bCs/>
                <w:spacing w:val="-10"/>
                <w:kern w:val="0"/>
                <w:szCs w:val="21"/>
              </w:rPr>
              <w:t>100</w:t>
            </w:r>
            <w:r w:rsidRPr="00BD4CA7">
              <w:rPr>
                <w:rFonts w:hint="eastAsia"/>
                <w:bCs/>
                <w:spacing w:val="-10"/>
                <w:kern w:val="0"/>
                <w:szCs w:val="21"/>
              </w:rPr>
              <w:t>A</w:t>
            </w:r>
          </w:p>
        </w:tc>
        <w:tc>
          <w:tcPr>
            <w:tcW w:w="1558" w:type="dxa"/>
            <w:vAlign w:val="center"/>
          </w:tcPr>
          <w:p w:rsidR="00C924B9" w:rsidRPr="00BD4CA7" w:rsidRDefault="00C924B9" w:rsidP="006211CF">
            <w:pPr>
              <w:pStyle w:val="a7"/>
              <w:jc w:val="center"/>
              <w:rPr>
                <w:rFonts w:ascii="Times New Roman" w:eastAsia="宋体" w:hAnsi="Times New Roman"/>
                <w:bCs/>
                <w:spacing w:val="-10"/>
                <w:kern w:val="0"/>
                <w:sz w:val="21"/>
                <w:szCs w:val="21"/>
              </w:rPr>
            </w:pPr>
            <w:r w:rsidRPr="00BD4CA7">
              <w:rPr>
                <w:rFonts w:ascii="Times New Roman" w:eastAsia="宋体" w:hAnsi="Times New Roman" w:hint="eastAsia"/>
                <w:bCs/>
                <w:spacing w:val="-10"/>
                <w:kern w:val="0"/>
                <w:sz w:val="21"/>
                <w:szCs w:val="21"/>
              </w:rPr>
              <w:t>0</w:t>
            </w:r>
            <w:r w:rsidRPr="00BD4CA7">
              <w:rPr>
                <w:rFonts w:ascii="Times New Roman" w:eastAsia="宋体" w:hAnsi="Times New Roman"/>
                <w:bCs/>
                <w:spacing w:val="-10"/>
                <w:kern w:val="0"/>
                <w:sz w:val="21"/>
                <w:szCs w:val="21"/>
              </w:rPr>
              <w:t>~</w:t>
            </w:r>
            <w:r w:rsidR="00180A24" w:rsidRPr="00BD4CA7">
              <w:rPr>
                <w:rFonts w:ascii="Times New Roman" w:eastAsia="宋体" w:hAnsi="Times New Roman" w:hint="eastAsia"/>
                <w:bCs/>
                <w:spacing w:val="-10"/>
                <w:kern w:val="0"/>
                <w:sz w:val="21"/>
                <w:szCs w:val="21"/>
              </w:rPr>
              <w:t>6</w:t>
            </w:r>
            <w:r w:rsidRPr="00BD4CA7">
              <w:rPr>
                <w:rFonts w:ascii="Times New Roman" w:eastAsia="宋体" w:hAnsi="Times New Roman" w:hint="eastAsia"/>
                <w:bCs/>
                <w:spacing w:val="-10"/>
                <w:kern w:val="0"/>
                <w:sz w:val="21"/>
                <w:szCs w:val="21"/>
              </w:rPr>
              <w:t>A</w:t>
            </w:r>
          </w:p>
          <w:p w:rsidR="00C924B9" w:rsidRPr="00BD4CA7" w:rsidRDefault="00C924B9" w:rsidP="00180A24">
            <w:pPr>
              <w:jc w:val="center"/>
              <w:rPr>
                <w:bCs/>
                <w:spacing w:val="-10"/>
                <w:kern w:val="0"/>
                <w:szCs w:val="21"/>
              </w:rPr>
            </w:pPr>
            <w:r w:rsidRPr="00BD4CA7">
              <w:rPr>
                <w:rFonts w:hint="eastAsia"/>
                <w:bCs/>
                <w:spacing w:val="-10"/>
                <w:kern w:val="0"/>
                <w:szCs w:val="21"/>
              </w:rPr>
              <w:t>0</w:t>
            </w:r>
            <w:r w:rsidRPr="00BD4CA7">
              <w:rPr>
                <w:bCs/>
                <w:spacing w:val="-10"/>
                <w:kern w:val="0"/>
                <w:szCs w:val="21"/>
              </w:rPr>
              <w:t>~</w:t>
            </w:r>
            <w:r w:rsidR="00180A24" w:rsidRPr="00BD4CA7">
              <w:rPr>
                <w:rFonts w:hint="eastAsia"/>
                <w:bCs/>
                <w:spacing w:val="-10"/>
                <w:kern w:val="0"/>
                <w:szCs w:val="21"/>
              </w:rPr>
              <w:t>150</w:t>
            </w:r>
            <w:r w:rsidRPr="00BD4CA7">
              <w:rPr>
                <w:rFonts w:hint="eastAsia"/>
                <w:bCs/>
                <w:spacing w:val="-10"/>
                <w:kern w:val="0"/>
                <w:szCs w:val="21"/>
              </w:rPr>
              <w:t>A</w:t>
            </w:r>
          </w:p>
        </w:tc>
        <w:tc>
          <w:tcPr>
            <w:tcW w:w="1558" w:type="dxa"/>
            <w:vAlign w:val="center"/>
          </w:tcPr>
          <w:p w:rsidR="00C924B9" w:rsidRPr="00BD4CA7" w:rsidRDefault="00C924B9" w:rsidP="006211CF">
            <w:pPr>
              <w:pStyle w:val="a7"/>
              <w:jc w:val="center"/>
              <w:rPr>
                <w:rFonts w:ascii="Times New Roman" w:eastAsia="宋体" w:hAnsi="Times New Roman"/>
                <w:bCs/>
                <w:spacing w:val="-10"/>
                <w:kern w:val="0"/>
                <w:sz w:val="21"/>
                <w:szCs w:val="21"/>
              </w:rPr>
            </w:pPr>
            <w:r w:rsidRPr="00BD4CA7">
              <w:rPr>
                <w:rFonts w:ascii="Times New Roman" w:eastAsia="宋体" w:hAnsi="Times New Roman" w:hint="eastAsia"/>
                <w:bCs/>
                <w:spacing w:val="-10"/>
                <w:kern w:val="0"/>
                <w:sz w:val="21"/>
                <w:szCs w:val="21"/>
              </w:rPr>
              <w:t>0</w:t>
            </w:r>
            <w:r w:rsidRPr="00BD4CA7">
              <w:rPr>
                <w:rFonts w:ascii="Times New Roman" w:eastAsia="宋体" w:hAnsi="Times New Roman"/>
                <w:bCs/>
                <w:spacing w:val="-10"/>
                <w:kern w:val="0"/>
                <w:sz w:val="21"/>
                <w:szCs w:val="21"/>
              </w:rPr>
              <w:t>~</w:t>
            </w:r>
            <w:r w:rsidR="00180A24" w:rsidRPr="00BD4CA7">
              <w:rPr>
                <w:rFonts w:ascii="Times New Roman" w:eastAsia="宋体" w:hAnsi="Times New Roman" w:hint="eastAsia"/>
                <w:bCs/>
                <w:spacing w:val="-10"/>
                <w:kern w:val="0"/>
                <w:sz w:val="21"/>
                <w:szCs w:val="21"/>
              </w:rPr>
              <w:t>6</w:t>
            </w:r>
            <w:r w:rsidRPr="00BD4CA7">
              <w:rPr>
                <w:rFonts w:ascii="Times New Roman" w:eastAsia="宋体" w:hAnsi="Times New Roman" w:hint="eastAsia"/>
                <w:bCs/>
                <w:spacing w:val="-10"/>
                <w:kern w:val="0"/>
                <w:sz w:val="21"/>
                <w:szCs w:val="21"/>
              </w:rPr>
              <w:t>A</w:t>
            </w:r>
          </w:p>
          <w:p w:rsidR="00C924B9" w:rsidRPr="00BD4CA7" w:rsidRDefault="00C924B9" w:rsidP="00180A24">
            <w:pPr>
              <w:jc w:val="center"/>
              <w:rPr>
                <w:bCs/>
                <w:spacing w:val="-10"/>
                <w:kern w:val="0"/>
                <w:szCs w:val="21"/>
              </w:rPr>
            </w:pPr>
            <w:r w:rsidRPr="00BD4CA7">
              <w:rPr>
                <w:rFonts w:hint="eastAsia"/>
                <w:bCs/>
                <w:spacing w:val="-10"/>
                <w:kern w:val="0"/>
                <w:szCs w:val="21"/>
              </w:rPr>
              <w:t>0</w:t>
            </w:r>
            <w:r w:rsidRPr="00BD4CA7">
              <w:rPr>
                <w:bCs/>
                <w:spacing w:val="-10"/>
                <w:kern w:val="0"/>
                <w:szCs w:val="21"/>
              </w:rPr>
              <w:t>~</w:t>
            </w:r>
            <w:r w:rsidR="00180A24" w:rsidRPr="00BD4CA7">
              <w:rPr>
                <w:rFonts w:hint="eastAsia"/>
                <w:bCs/>
                <w:spacing w:val="-10"/>
                <w:kern w:val="0"/>
                <w:szCs w:val="21"/>
              </w:rPr>
              <w:t>75</w:t>
            </w:r>
            <w:r w:rsidRPr="00BD4CA7">
              <w:rPr>
                <w:rFonts w:hint="eastAsia"/>
                <w:bCs/>
                <w:spacing w:val="-10"/>
                <w:kern w:val="0"/>
                <w:szCs w:val="21"/>
              </w:rPr>
              <w:t>A</w:t>
            </w:r>
          </w:p>
        </w:tc>
        <w:tc>
          <w:tcPr>
            <w:tcW w:w="1631" w:type="dxa"/>
            <w:vAlign w:val="center"/>
          </w:tcPr>
          <w:p w:rsidR="00C924B9" w:rsidRPr="00BD4CA7" w:rsidRDefault="00C924B9" w:rsidP="006211CF">
            <w:pPr>
              <w:jc w:val="center"/>
              <w:rPr>
                <w:bCs/>
                <w:spacing w:val="-10"/>
                <w:kern w:val="0"/>
                <w:szCs w:val="21"/>
              </w:rPr>
            </w:pPr>
            <w:r w:rsidRPr="00BD4CA7">
              <w:rPr>
                <w:rFonts w:hint="eastAsia"/>
                <w:bCs/>
                <w:spacing w:val="-10"/>
                <w:kern w:val="0"/>
                <w:szCs w:val="21"/>
              </w:rPr>
              <w:t>0</w:t>
            </w:r>
            <w:r w:rsidRPr="00BD4CA7">
              <w:rPr>
                <w:bCs/>
                <w:spacing w:val="-10"/>
                <w:kern w:val="0"/>
                <w:szCs w:val="21"/>
              </w:rPr>
              <w:t>~</w:t>
            </w:r>
            <w:r w:rsidR="00180A24" w:rsidRPr="00BD4CA7">
              <w:rPr>
                <w:rFonts w:hint="eastAsia"/>
                <w:bCs/>
                <w:spacing w:val="-10"/>
                <w:kern w:val="0"/>
                <w:szCs w:val="21"/>
              </w:rPr>
              <w:t>6</w:t>
            </w:r>
            <w:r w:rsidRPr="00BD4CA7">
              <w:rPr>
                <w:rFonts w:hint="eastAsia"/>
                <w:bCs/>
                <w:spacing w:val="-10"/>
                <w:kern w:val="0"/>
                <w:szCs w:val="21"/>
              </w:rPr>
              <w:t>A</w:t>
            </w:r>
          </w:p>
          <w:p w:rsidR="00C924B9" w:rsidRPr="00BD4CA7" w:rsidRDefault="00C924B9" w:rsidP="00180A24">
            <w:pPr>
              <w:jc w:val="center"/>
              <w:rPr>
                <w:bCs/>
                <w:spacing w:val="-10"/>
                <w:kern w:val="0"/>
                <w:szCs w:val="21"/>
              </w:rPr>
            </w:pPr>
            <w:r w:rsidRPr="00BD4CA7">
              <w:rPr>
                <w:rFonts w:hint="eastAsia"/>
                <w:bCs/>
                <w:spacing w:val="-10"/>
                <w:kern w:val="0"/>
                <w:szCs w:val="21"/>
              </w:rPr>
              <w:t>0</w:t>
            </w:r>
            <w:r w:rsidRPr="00BD4CA7">
              <w:rPr>
                <w:bCs/>
                <w:spacing w:val="-10"/>
                <w:kern w:val="0"/>
                <w:szCs w:val="21"/>
              </w:rPr>
              <w:t>~</w:t>
            </w:r>
            <w:r w:rsidR="00180A24" w:rsidRPr="00BD4CA7">
              <w:rPr>
                <w:rFonts w:hint="eastAsia"/>
                <w:bCs/>
                <w:spacing w:val="-10"/>
                <w:kern w:val="0"/>
                <w:szCs w:val="21"/>
              </w:rPr>
              <w:t>160</w:t>
            </w:r>
            <w:r w:rsidRPr="00BD4CA7">
              <w:rPr>
                <w:rFonts w:hint="eastAsia"/>
                <w:bCs/>
                <w:spacing w:val="-10"/>
                <w:kern w:val="0"/>
                <w:szCs w:val="21"/>
              </w:rPr>
              <w:t>A</w:t>
            </w:r>
          </w:p>
        </w:tc>
      </w:tr>
      <w:tr w:rsidR="00C924B9" w:rsidRPr="00BD4CA7" w:rsidTr="00611EF8">
        <w:tc>
          <w:tcPr>
            <w:tcW w:w="2126" w:type="dxa"/>
            <w:vAlign w:val="center"/>
          </w:tcPr>
          <w:p w:rsidR="00C924B9" w:rsidRPr="00BD4CA7" w:rsidRDefault="00C924B9" w:rsidP="00180A24">
            <w:pPr>
              <w:rPr>
                <w:szCs w:val="21"/>
              </w:rPr>
            </w:pPr>
            <w:r w:rsidRPr="00BD4CA7">
              <w:rPr>
                <w:rFonts w:ascii="Arial,Bold" w:hAnsi="Arial,Bold" w:cs="Arial,Bold" w:hint="eastAsia"/>
                <w:b/>
                <w:bCs/>
                <w:kern w:val="0"/>
                <w:szCs w:val="21"/>
              </w:rPr>
              <w:t>CURR:</w:t>
            </w:r>
            <w:r w:rsidR="00180A24" w:rsidRPr="00BD4CA7">
              <w:rPr>
                <w:rFonts w:ascii="Arial,Bold" w:hAnsi="Arial,Bold" w:cs="Arial,Bold" w:hint="eastAsia"/>
                <w:b/>
                <w:bCs/>
                <w:kern w:val="0"/>
                <w:szCs w:val="21"/>
              </w:rPr>
              <w:t>SLEW</w:t>
            </w:r>
            <w:r w:rsidRPr="00BD4CA7">
              <w:rPr>
                <w:rFonts w:ascii="Arial,Bold" w:hAnsi="Arial,Bold" w:cs="Arial,Bold" w:hint="eastAsia"/>
                <w:b/>
                <w:bCs/>
                <w:kern w:val="0"/>
                <w:szCs w:val="21"/>
              </w:rPr>
              <w:t>:</w:t>
            </w:r>
            <w:r w:rsidR="00180A24" w:rsidRPr="00BD4CA7">
              <w:rPr>
                <w:rFonts w:ascii="Arial,Bold" w:hAnsi="Arial,Bold" w:cs="Arial,Bold" w:hint="eastAsia"/>
                <w:b/>
                <w:bCs/>
                <w:kern w:val="0"/>
                <w:szCs w:val="21"/>
              </w:rPr>
              <w:t xml:space="preserve">POS </w:t>
            </w:r>
            <w:r w:rsidRPr="00BD4CA7">
              <w:rPr>
                <w:rFonts w:ascii="Arial" w:hAnsi="Arial" w:cs="Arial"/>
                <w:kern w:val="0"/>
                <w:szCs w:val="21"/>
              </w:rPr>
              <w:t>&lt;Nrf+&gt;</w:t>
            </w:r>
          </w:p>
        </w:tc>
        <w:tc>
          <w:tcPr>
            <w:tcW w:w="568" w:type="dxa"/>
          </w:tcPr>
          <w:p w:rsidR="00C924B9" w:rsidRPr="00BD4CA7" w:rsidRDefault="00C924B9" w:rsidP="006211CF">
            <w:pPr>
              <w:jc w:val="center"/>
              <w:rPr>
                <w:szCs w:val="21"/>
              </w:rPr>
            </w:pPr>
            <w:r w:rsidRPr="00BD4CA7">
              <w:rPr>
                <w:rFonts w:hint="eastAsia"/>
                <w:szCs w:val="21"/>
              </w:rPr>
              <w:t>L</w:t>
            </w:r>
          </w:p>
          <w:p w:rsidR="00C924B9" w:rsidRPr="00BD4CA7" w:rsidRDefault="00C924B9" w:rsidP="006211CF">
            <w:pPr>
              <w:jc w:val="center"/>
              <w:rPr>
                <w:szCs w:val="21"/>
              </w:rPr>
            </w:pPr>
            <w:r w:rsidRPr="00BD4CA7">
              <w:rPr>
                <w:rFonts w:hint="eastAsia"/>
                <w:szCs w:val="21"/>
              </w:rPr>
              <w:t>H</w:t>
            </w:r>
          </w:p>
        </w:tc>
        <w:tc>
          <w:tcPr>
            <w:tcW w:w="1559" w:type="dxa"/>
          </w:tcPr>
          <w:p w:rsidR="00C924B9" w:rsidRPr="00BD4CA7" w:rsidRDefault="00C924B9" w:rsidP="006211CF">
            <w:pPr>
              <w:jc w:val="center"/>
              <w:rPr>
                <w:bCs/>
                <w:spacing w:val="-10"/>
                <w:kern w:val="0"/>
                <w:szCs w:val="21"/>
              </w:rPr>
            </w:pPr>
            <w:r w:rsidRPr="00BD4CA7">
              <w:rPr>
                <w:rFonts w:hint="eastAsia"/>
                <w:bCs/>
                <w:spacing w:val="-10"/>
                <w:kern w:val="0"/>
                <w:szCs w:val="21"/>
              </w:rPr>
              <w:t>0.</w:t>
            </w:r>
            <w:r w:rsidR="00180A24" w:rsidRPr="00BD4CA7">
              <w:rPr>
                <w:rFonts w:hint="eastAsia"/>
                <w:bCs/>
                <w:spacing w:val="-10"/>
                <w:kern w:val="0"/>
                <w:szCs w:val="21"/>
              </w:rPr>
              <w:t>00</w:t>
            </w:r>
            <w:r w:rsidRPr="00BD4CA7">
              <w:rPr>
                <w:rFonts w:hint="eastAsia"/>
                <w:bCs/>
                <w:spacing w:val="-10"/>
                <w:kern w:val="0"/>
                <w:szCs w:val="21"/>
              </w:rPr>
              <w:t>1</w:t>
            </w:r>
            <w:r w:rsidRPr="00BD4CA7">
              <w:rPr>
                <w:bCs/>
                <w:spacing w:val="-10"/>
                <w:kern w:val="0"/>
                <w:szCs w:val="21"/>
              </w:rPr>
              <w:t>~</w:t>
            </w:r>
            <w:r w:rsidR="00180A24" w:rsidRPr="00BD4CA7">
              <w:rPr>
                <w:rFonts w:hint="eastAsia"/>
                <w:bCs/>
                <w:spacing w:val="-10"/>
                <w:kern w:val="0"/>
                <w:szCs w:val="21"/>
              </w:rPr>
              <w:t>0.6</w:t>
            </w:r>
            <w:r w:rsidRPr="00BD4CA7">
              <w:rPr>
                <w:bCs/>
                <w:spacing w:val="-10"/>
                <w:kern w:val="0"/>
                <w:szCs w:val="21"/>
              </w:rPr>
              <w:t>A/us</w:t>
            </w:r>
          </w:p>
          <w:p w:rsidR="00C924B9" w:rsidRPr="00BD4CA7" w:rsidRDefault="00C924B9" w:rsidP="00180A24">
            <w:pPr>
              <w:jc w:val="center"/>
              <w:rPr>
                <w:szCs w:val="21"/>
              </w:rPr>
            </w:pPr>
            <w:r w:rsidRPr="00BD4CA7">
              <w:rPr>
                <w:rFonts w:hint="eastAsia"/>
                <w:bCs/>
                <w:kern w:val="0"/>
                <w:szCs w:val="21"/>
              </w:rPr>
              <w:t>0.001</w:t>
            </w:r>
            <w:r w:rsidRPr="00BD4CA7">
              <w:rPr>
                <w:bCs/>
                <w:kern w:val="0"/>
                <w:szCs w:val="21"/>
              </w:rPr>
              <w:t>~</w:t>
            </w:r>
            <w:r w:rsidR="00180A24" w:rsidRPr="00BD4CA7">
              <w:rPr>
                <w:rFonts w:hint="eastAsia"/>
                <w:bCs/>
                <w:kern w:val="0"/>
                <w:szCs w:val="21"/>
              </w:rPr>
              <w:t>10</w:t>
            </w:r>
            <w:r w:rsidRPr="00BD4CA7">
              <w:rPr>
                <w:bCs/>
                <w:kern w:val="0"/>
                <w:szCs w:val="21"/>
              </w:rPr>
              <w:t>A/us</w:t>
            </w:r>
          </w:p>
        </w:tc>
        <w:tc>
          <w:tcPr>
            <w:tcW w:w="1558" w:type="dxa"/>
          </w:tcPr>
          <w:p w:rsidR="00180A24" w:rsidRPr="00BD4CA7" w:rsidRDefault="00180A24" w:rsidP="00180A24">
            <w:pPr>
              <w:jc w:val="center"/>
              <w:rPr>
                <w:bCs/>
                <w:spacing w:val="-10"/>
                <w:kern w:val="0"/>
                <w:szCs w:val="21"/>
              </w:rPr>
            </w:pPr>
            <w:r w:rsidRPr="00BD4CA7">
              <w:rPr>
                <w:rFonts w:hint="eastAsia"/>
                <w:bCs/>
                <w:spacing w:val="-10"/>
                <w:kern w:val="0"/>
                <w:szCs w:val="21"/>
              </w:rPr>
              <w:t>0.001</w:t>
            </w:r>
            <w:r w:rsidRPr="00BD4CA7">
              <w:rPr>
                <w:bCs/>
                <w:spacing w:val="-10"/>
                <w:kern w:val="0"/>
                <w:szCs w:val="21"/>
              </w:rPr>
              <w:t>~</w:t>
            </w:r>
            <w:r w:rsidRPr="00BD4CA7">
              <w:rPr>
                <w:rFonts w:hint="eastAsia"/>
                <w:bCs/>
                <w:spacing w:val="-10"/>
                <w:kern w:val="0"/>
                <w:szCs w:val="21"/>
              </w:rPr>
              <w:t>0.6</w:t>
            </w:r>
            <w:r w:rsidRPr="00BD4CA7">
              <w:rPr>
                <w:bCs/>
                <w:spacing w:val="-10"/>
                <w:kern w:val="0"/>
                <w:szCs w:val="21"/>
              </w:rPr>
              <w:t>A/us</w:t>
            </w:r>
          </w:p>
          <w:p w:rsidR="00C924B9" w:rsidRPr="00BD4CA7" w:rsidRDefault="00C924B9" w:rsidP="00180A24">
            <w:pPr>
              <w:jc w:val="center"/>
              <w:rPr>
                <w:szCs w:val="21"/>
              </w:rPr>
            </w:pPr>
            <w:r w:rsidRPr="00BD4CA7">
              <w:rPr>
                <w:rFonts w:hint="eastAsia"/>
                <w:bCs/>
                <w:kern w:val="0"/>
                <w:szCs w:val="21"/>
              </w:rPr>
              <w:t>0.001</w:t>
            </w:r>
            <w:r w:rsidRPr="00BD4CA7">
              <w:rPr>
                <w:bCs/>
                <w:kern w:val="0"/>
                <w:szCs w:val="21"/>
              </w:rPr>
              <w:t>~</w:t>
            </w:r>
            <w:r w:rsidR="00180A24" w:rsidRPr="00BD4CA7">
              <w:rPr>
                <w:rFonts w:hint="eastAsia"/>
                <w:bCs/>
                <w:kern w:val="0"/>
                <w:szCs w:val="21"/>
              </w:rPr>
              <w:t>15</w:t>
            </w:r>
            <w:r w:rsidRPr="00BD4CA7">
              <w:rPr>
                <w:bCs/>
                <w:kern w:val="0"/>
                <w:szCs w:val="21"/>
              </w:rPr>
              <w:t>A/us</w:t>
            </w:r>
          </w:p>
        </w:tc>
        <w:tc>
          <w:tcPr>
            <w:tcW w:w="1558" w:type="dxa"/>
          </w:tcPr>
          <w:p w:rsidR="00180A24" w:rsidRPr="00BD4CA7" w:rsidRDefault="00180A24" w:rsidP="00180A24">
            <w:pPr>
              <w:jc w:val="center"/>
              <w:rPr>
                <w:bCs/>
                <w:spacing w:val="-10"/>
                <w:kern w:val="0"/>
                <w:szCs w:val="21"/>
              </w:rPr>
            </w:pPr>
            <w:r w:rsidRPr="00BD4CA7">
              <w:rPr>
                <w:rFonts w:hint="eastAsia"/>
                <w:bCs/>
                <w:spacing w:val="-10"/>
                <w:kern w:val="0"/>
                <w:szCs w:val="21"/>
              </w:rPr>
              <w:t>0.001</w:t>
            </w:r>
            <w:r w:rsidRPr="00BD4CA7">
              <w:rPr>
                <w:bCs/>
                <w:spacing w:val="-10"/>
                <w:kern w:val="0"/>
                <w:szCs w:val="21"/>
              </w:rPr>
              <w:t>~</w:t>
            </w:r>
            <w:r w:rsidRPr="00BD4CA7">
              <w:rPr>
                <w:rFonts w:hint="eastAsia"/>
                <w:bCs/>
                <w:spacing w:val="-10"/>
                <w:kern w:val="0"/>
                <w:szCs w:val="21"/>
              </w:rPr>
              <w:t>0.6</w:t>
            </w:r>
            <w:r w:rsidRPr="00BD4CA7">
              <w:rPr>
                <w:bCs/>
                <w:spacing w:val="-10"/>
                <w:kern w:val="0"/>
                <w:szCs w:val="21"/>
              </w:rPr>
              <w:t>A/us</w:t>
            </w:r>
          </w:p>
          <w:p w:rsidR="00C924B9" w:rsidRPr="00BD4CA7" w:rsidRDefault="00C924B9" w:rsidP="00180A24">
            <w:pPr>
              <w:jc w:val="center"/>
              <w:rPr>
                <w:szCs w:val="21"/>
              </w:rPr>
            </w:pPr>
            <w:r w:rsidRPr="00BD4CA7">
              <w:rPr>
                <w:rFonts w:hint="eastAsia"/>
                <w:bCs/>
                <w:kern w:val="0"/>
                <w:szCs w:val="21"/>
              </w:rPr>
              <w:t>0.001</w:t>
            </w:r>
            <w:r w:rsidRPr="00BD4CA7">
              <w:rPr>
                <w:bCs/>
                <w:kern w:val="0"/>
                <w:szCs w:val="21"/>
              </w:rPr>
              <w:t>~</w:t>
            </w:r>
            <w:r w:rsidR="00180A24" w:rsidRPr="00BD4CA7">
              <w:rPr>
                <w:rFonts w:hint="eastAsia"/>
                <w:bCs/>
                <w:kern w:val="0"/>
                <w:szCs w:val="21"/>
              </w:rPr>
              <w:t>7.5</w:t>
            </w:r>
            <w:r w:rsidRPr="00BD4CA7">
              <w:rPr>
                <w:bCs/>
                <w:kern w:val="0"/>
                <w:szCs w:val="21"/>
              </w:rPr>
              <w:t>A/us</w:t>
            </w:r>
          </w:p>
        </w:tc>
        <w:tc>
          <w:tcPr>
            <w:tcW w:w="1631" w:type="dxa"/>
          </w:tcPr>
          <w:p w:rsidR="00180A24" w:rsidRPr="00BD4CA7" w:rsidRDefault="00180A24" w:rsidP="00180A24">
            <w:pPr>
              <w:jc w:val="center"/>
              <w:rPr>
                <w:bCs/>
                <w:spacing w:val="-10"/>
                <w:kern w:val="0"/>
                <w:szCs w:val="21"/>
              </w:rPr>
            </w:pPr>
            <w:r w:rsidRPr="00BD4CA7">
              <w:rPr>
                <w:rFonts w:hint="eastAsia"/>
                <w:bCs/>
                <w:spacing w:val="-10"/>
                <w:kern w:val="0"/>
                <w:szCs w:val="21"/>
              </w:rPr>
              <w:t>0.001</w:t>
            </w:r>
            <w:r w:rsidRPr="00BD4CA7">
              <w:rPr>
                <w:bCs/>
                <w:spacing w:val="-10"/>
                <w:kern w:val="0"/>
                <w:szCs w:val="21"/>
              </w:rPr>
              <w:t>~</w:t>
            </w:r>
            <w:r w:rsidRPr="00BD4CA7">
              <w:rPr>
                <w:rFonts w:hint="eastAsia"/>
                <w:bCs/>
                <w:spacing w:val="-10"/>
                <w:kern w:val="0"/>
                <w:szCs w:val="21"/>
              </w:rPr>
              <w:t>0.6</w:t>
            </w:r>
            <w:r w:rsidRPr="00BD4CA7">
              <w:rPr>
                <w:bCs/>
                <w:spacing w:val="-10"/>
                <w:kern w:val="0"/>
                <w:szCs w:val="21"/>
              </w:rPr>
              <w:t>A/us</w:t>
            </w:r>
          </w:p>
          <w:p w:rsidR="00C924B9" w:rsidRPr="00BD4CA7" w:rsidRDefault="00C924B9" w:rsidP="00180A24">
            <w:pPr>
              <w:jc w:val="center"/>
              <w:rPr>
                <w:szCs w:val="21"/>
              </w:rPr>
            </w:pPr>
            <w:r w:rsidRPr="00BD4CA7">
              <w:rPr>
                <w:rFonts w:hint="eastAsia"/>
                <w:bCs/>
                <w:kern w:val="0"/>
                <w:szCs w:val="21"/>
              </w:rPr>
              <w:t>0.001</w:t>
            </w:r>
            <w:r w:rsidRPr="00BD4CA7">
              <w:rPr>
                <w:bCs/>
                <w:kern w:val="0"/>
                <w:szCs w:val="21"/>
              </w:rPr>
              <w:t>~</w:t>
            </w:r>
            <w:r w:rsidR="00180A24" w:rsidRPr="00BD4CA7">
              <w:rPr>
                <w:rFonts w:hint="eastAsia"/>
                <w:bCs/>
                <w:kern w:val="0"/>
                <w:szCs w:val="21"/>
              </w:rPr>
              <w:t>16</w:t>
            </w:r>
            <w:r w:rsidRPr="00BD4CA7">
              <w:rPr>
                <w:bCs/>
                <w:kern w:val="0"/>
                <w:szCs w:val="21"/>
              </w:rPr>
              <w:t>A/us</w:t>
            </w:r>
          </w:p>
        </w:tc>
      </w:tr>
      <w:tr w:rsidR="0071486A" w:rsidRPr="00BD4CA7" w:rsidTr="00611EF8">
        <w:trPr>
          <w:trHeight w:val="645"/>
        </w:trPr>
        <w:tc>
          <w:tcPr>
            <w:tcW w:w="2126" w:type="dxa"/>
            <w:vAlign w:val="center"/>
          </w:tcPr>
          <w:p w:rsidR="0071486A" w:rsidRPr="00BD4CA7" w:rsidRDefault="0071486A" w:rsidP="00180A24">
            <w:pPr>
              <w:rPr>
                <w:szCs w:val="21"/>
              </w:rPr>
            </w:pPr>
            <w:r w:rsidRPr="00BD4CA7">
              <w:rPr>
                <w:rFonts w:ascii="Arial,Bold" w:hAnsi="Arial,Bold" w:cs="Arial,Bold" w:hint="eastAsia"/>
                <w:b/>
                <w:bCs/>
                <w:kern w:val="0"/>
                <w:szCs w:val="21"/>
              </w:rPr>
              <w:t xml:space="preserve">CURR:SLEW:NEG </w:t>
            </w:r>
            <w:r w:rsidRPr="00BD4CA7">
              <w:rPr>
                <w:rFonts w:ascii="Arial" w:hAnsi="Arial" w:cs="Arial"/>
                <w:kern w:val="0"/>
                <w:szCs w:val="21"/>
              </w:rPr>
              <w:t>&lt;Nrf+&gt;</w:t>
            </w:r>
          </w:p>
        </w:tc>
        <w:tc>
          <w:tcPr>
            <w:tcW w:w="568" w:type="dxa"/>
          </w:tcPr>
          <w:p w:rsidR="0071486A" w:rsidRPr="00BD4CA7" w:rsidRDefault="0071486A" w:rsidP="006211CF">
            <w:pPr>
              <w:jc w:val="center"/>
              <w:rPr>
                <w:szCs w:val="21"/>
              </w:rPr>
            </w:pPr>
            <w:r w:rsidRPr="00BD4CA7">
              <w:rPr>
                <w:rFonts w:hint="eastAsia"/>
                <w:szCs w:val="21"/>
              </w:rPr>
              <w:t>L</w:t>
            </w:r>
          </w:p>
          <w:p w:rsidR="0071486A" w:rsidRPr="00BD4CA7" w:rsidRDefault="0071486A" w:rsidP="006211CF">
            <w:pPr>
              <w:jc w:val="center"/>
              <w:rPr>
                <w:szCs w:val="21"/>
              </w:rPr>
            </w:pPr>
            <w:r w:rsidRPr="00BD4CA7">
              <w:rPr>
                <w:rFonts w:hint="eastAsia"/>
                <w:szCs w:val="21"/>
              </w:rPr>
              <w:t>H</w:t>
            </w:r>
          </w:p>
        </w:tc>
        <w:tc>
          <w:tcPr>
            <w:tcW w:w="1559" w:type="dxa"/>
          </w:tcPr>
          <w:p w:rsidR="0071486A" w:rsidRPr="00BD4CA7" w:rsidRDefault="0071486A" w:rsidP="001955D3">
            <w:pPr>
              <w:jc w:val="center"/>
              <w:rPr>
                <w:bCs/>
                <w:spacing w:val="-10"/>
                <w:kern w:val="0"/>
                <w:szCs w:val="21"/>
              </w:rPr>
            </w:pPr>
            <w:r w:rsidRPr="00BD4CA7">
              <w:rPr>
                <w:rFonts w:hint="eastAsia"/>
                <w:bCs/>
                <w:spacing w:val="-10"/>
                <w:kern w:val="0"/>
                <w:szCs w:val="21"/>
              </w:rPr>
              <w:t>0.001</w:t>
            </w:r>
            <w:r w:rsidRPr="00BD4CA7">
              <w:rPr>
                <w:bCs/>
                <w:spacing w:val="-10"/>
                <w:kern w:val="0"/>
                <w:szCs w:val="21"/>
              </w:rPr>
              <w:t>~</w:t>
            </w:r>
            <w:r w:rsidRPr="00BD4CA7">
              <w:rPr>
                <w:rFonts w:hint="eastAsia"/>
                <w:bCs/>
                <w:spacing w:val="-10"/>
                <w:kern w:val="0"/>
                <w:szCs w:val="21"/>
              </w:rPr>
              <w:t>0.6</w:t>
            </w:r>
            <w:r w:rsidRPr="00BD4CA7">
              <w:rPr>
                <w:bCs/>
                <w:spacing w:val="-10"/>
                <w:kern w:val="0"/>
                <w:szCs w:val="21"/>
              </w:rPr>
              <w:t>A/us</w:t>
            </w:r>
          </w:p>
          <w:p w:rsidR="0071486A" w:rsidRPr="00BD4CA7" w:rsidRDefault="0071486A" w:rsidP="001955D3">
            <w:pPr>
              <w:jc w:val="center"/>
              <w:rPr>
                <w:szCs w:val="21"/>
              </w:rPr>
            </w:pPr>
            <w:r w:rsidRPr="00BD4CA7">
              <w:rPr>
                <w:rFonts w:hint="eastAsia"/>
                <w:bCs/>
                <w:kern w:val="0"/>
                <w:szCs w:val="21"/>
              </w:rPr>
              <w:t>0.001</w:t>
            </w:r>
            <w:r w:rsidRPr="00BD4CA7">
              <w:rPr>
                <w:bCs/>
                <w:kern w:val="0"/>
                <w:szCs w:val="21"/>
              </w:rPr>
              <w:t>~</w:t>
            </w:r>
            <w:r w:rsidRPr="00BD4CA7">
              <w:rPr>
                <w:rFonts w:hint="eastAsia"/>
                <w:bCs/>
                <w:kern w:val="0"/>
                <w:szCs w:val="21"/>
              </w:rPr>
              <w:t>10</w:t>
            </w:r>
            <w:r w:rsidRPr="00BD4CA7">
              <w:rPr>
                <w:bCs/>
                <w:kern w:val="0"/>
                <w:szCs w:val="21"/>
              </w:rPr>
              <w:t>A/us</w:t>
            </w:r>
          </w:p>
        </w:tc>
        <w:tc>
          <w:tcPr>
            <w:tcW w:w="1558" w:type="dxa"/>
          </w:tcPr>
          <w:p w:rsidR="0071486A" w:rsidRPr="00BD4CA7" w:rsidRDefault="0071486A" w:rsidP="0071486A">
            <w:pPr>
              <w:jc w:val="center"/>
              <w:rPr>
                <w:bCs/>
                <w:spacing w:val="-10"/>
                <w:kern w:val="0"/>
                <w:szCs w:val="21"/>
              </w:rPr>
            </w:pPr>
            <w:r w:rsidRPr="00BD4CA7">
              <w:rPr>
                <w:rFonts w:hint="eastAsia"/>
                <w:bCs/>
                <w:spacing w:val="-10"/>
                <w:kern w:val="0"/>
                <w:szCs w:val="21"/>
              </w:rPr>
              <w:t>0.001</w:t>
            </w:r>
            <w:r w:rsidRPr="00BD4CA7">
              <w:rPr>
                <w:bCs/>
                <w:spacing w:val="-10"/>
                <w:kern w:val="0"/>
                <w:szCs w:val="21"/>
              </w:rPr>
              <w:t>~</w:t>
            </w:r>
            <w:r w:rsidRPr="00BD4CA7">
              <w:rPr>
                <w:rFonts w:hint="eastAsia"/>
                <w:bCs/>
                <w:spacing w:val="-10"/>
                <w:kern w:val="0"/>
                <w:szCs w:val="21"/>
              </w:rPr>
              <w:t>0.6</w:t>
            </w:r>
            <w:r w:rsidRPr="00BD4CA7">
              <w:rPr>
                <w:bCs/>
                <w:spacing w:val="-10"/>
                <w:kern w:val="0"/>
                <w:szCs w:val="21"/>
              </w:rPr>
              <w:t>A/us</w:t>
            </w:r>
          </w:p>
          <w:p w:rsidR="0071486A" w:rsidRPr="00BD4CA7" w:rsidRDefault="0071486A" w:rsidP="0071486A">
            <w:pPr>
              <w:jc w:val="center"/>
              <w:rPr>
                <w:szCs w:val="21"/>
              </w:rPr>
            </w:pPr>
            <w:r w:rsidRPr="00BD4CA7">
              <w:rPr>
                <w:rFonts w:hint="eastAsia"/>
                <w:bCs/>
                <w:kern w:val="0"/>
                <w:szCs w:val="21"/>
              </w:rPr>
              <w:t>0.001</w:t>
            </w:r>
            <w:r w:rsidRPr="00BD4CA7">
              <w:rPr>
                <w:bCs/>
                <w:kern w:val="0"/>
                <w:szCs w:val="21"/>
              </w:rPr>
              <w:t>~</w:t>
            </w:r>
            <w:r w:rsidRPr="00BD4CA7">
              <w:rPr>
                <w:rFonts w:hint="eastAsia"/>
                <w:bCs/>
                <w:kern w:val="0"/>
                <w:szCs w:val="21"/>
              </w:rPr>
              <w:t>15</w:t>
            </w:r>
            <w:r w:rsidRPr="00BD4CA7">
              <w:rPr>
                <w:bCs/>
                <w:kern w:val="0"/>
                <w:szCs w:val="21"/>
              </w:rPr>
              <w:t>A/us</w:t>
            </w:r>
          </w:p>
        </w:tc>
        <w:tc>
          <w:tcPr>
            <w:tcW w:w="1558" w:type="dxa"/>
          </w:tcPr>
          <w:p w:rsidR="0071486A" w:rsidRPr="00BD4CA7" w:rsidRDefault="0071486A" w:rsidP="0071486A">
            <w:pPr>
              <w:jc w:val="center"/>
              <w:rPr>
                <w:bCs/>
                <w:spacing w:val="-10"/>
                <w:kern w:val="0"/>
                <w:szCs w:val="21"/>
              </w:rPr>
            </w:pPr>
            <w:r w:rsidRPr="00BD4CA7">
              <w:rPr>
                <w:rFonts w:hint="eastAsia"/>
                <w:bCs/>
                <w:spacing w:val="-10"/>
                <w:kern w:val="0"/>
                <w:szCs w:val="21"/>
              </w:rPr>
              <w:t>0.001</w:t>
            </w:r>
            <w:r w:rsidRPr="00BD4CA7">
              <w:rPr>
                <w:bCs/>
                <w:spacing w:val="-10"/>
                <w:kern w:val="0"/>
                <w:szCs w:val="21"/>
              </w:rPr>
              <w:t>~</w:t>
            </w:r>
            <w:r w:rsidRPr="00BD4CA7">
              <w:rPr>
                <w:rFonts w:hint="eastAsia"/>
                <w:bCs/>
                <w:spacing w:val="-10"/>
                <w:kern w:val="0"/>
                <w:szCs w:val="21"/>
              </w:rPr>
              <w:t>0.6</w:t>
            </w:r>
            <w:r w:rsidRPr="00BD4CA7">
              <w:rPr>
                <w:bCs/>
                <w:spacing w:val="-10"/>
                <w:kern w:val="0"/>
                <w:szCs w:val="21"/>
              </w:rPr>
              <w:t>A/us</w:t>
            </w:r>
          </w:p>
          <w:p w:rsidR="0071486A" w:rsidRPr="00BD4CA7" w:rsidRDefault="0071486A" w:rsidP="0071486A">
            <w:pPr>
              <w:jc w:val="center"/>
              <w:rPr>
                <w:szCs w:val="21"/>
              </w:rPr>
            </w:pPr>
            <w:r w:rsidRPr="00BD4CA7">
              <w:rPr>
                <w:rFonts w:hint="eastAsia"/>
                <w:bCs/>
                <w:kern w:val="0"/>
                <w:szCs w:val="21"/>
              </w:rPr>
              <w:t>0.001</w:t>
            </w:r>
            <w:r w:rsidRPr="00BD4CA7">
              <w:rPr>
                <w:bCs/>
                <w:kern w:val="0"/>
                <w:szCs w:val="21"/>
              </w:rPr>
              <w:t>~</w:t>
            </w:r>
            <w:r w:rsidRPr="00BD4CA7">
              <w:rPr>
                <w:rFonts w:hint="eastAsia"/>
                <w:bCs/>
                <w:kern w:val="0"/>
                <w:szCs w:val="21"/>
              </w:rPr>
              <w:t>7.5</w:t>
            </w:r>
            <w:r w:rsidRPr="00BD4CA7">
              <w:rPr>
                <w:bCs/>
                <w:kern w:val="0"/>
                <w:szCs w:val="21"/>
              </w:rPr>
              <w:t>A/us</w:t>
            </w:r>
          </w:p>
        </w:tc>
        <w:tc>
          <w:tcPr>
            <w:tcW w:w="1631" w:type="dxa"/>
          </w:tcPr>
          <w:p w:rsidR="0071486A" w:rsidRPr="00BD4CA7" w:rsidRDefault="0071486A" w:rsidP="0071486A">
            <w:pPr>
              <w:jc w:val="center"/>
              <w:rPr>
                <w:bCs/>
                <w:spacing w:val="-10"/>
                <w:kern w:val="0"/>
                <w:szCs w:val="21"/>
              </w:rPr>
            </w:pPr>
            <w:r w:rsidRPr="00BD4CA7">
              <w:rPr>
                <w:rFonts w:hint="eastAsia"/>
                <w:bCs/>
                <w:spacing w:val="-10"/>
                <w:kern w:val="0"/>
                <w:szCs w:val="21"/>
              </w:rPr>
              <w:t>0.001</w:t>
            </w:r>
            <w:r w:rsidRPr="00BD4CA7">
              <w:rPr>
                <w:bCs/>
                <w:spacing w:val="-10"/>
                <w:kern w:val="0"/>
                <w:szCs w:val="21"/>
              </w:rPr>
              <w:t>~</w:t>
            </w:r>
            <w:r w:rsidRPr="00BD4CA7">
              <w:rPr>
                <w:rFonts w:hint="eastAsia"/>
                <w:bCs/>
                <w:spacing w:val="-10"/>
                <w:kern w:val="0"/>
                <w:szCs w:val="21"/>
              </w:rPr>
              <w:t>0.6</w:t>
            </w:r>
            <w:r w:rsidRPr="00BD4CA7">
              <w:rPr>
                <w:bCs/>
                <w:spacing w:val="-10"/>
                <w:kern w:val="0"/>
                <w:szCs w:val="21"/>
              </w:rPr>
              <w:t>A/us</w:t>
            </w:r>
          </w:p>
          <w:p w:rsidR="0071486A" w:rsidRPr="00BD4CA7" w:rsidRDefault="0071486A" w:rsidP="0071486A">
            <w:pPr>
              <w:jc w:val="center"/>
              <w:rPr>
                <w:szCs w:val="21"/>
              </w:rPr>
            </w:pPr>
            <w:r w:rsidRPr="00BD4CA7">
              <w:rPr>
                <w:rFonts w:hint="eastAsia"/>
                <w:bCs/>
                <w:kern w:val="0"/>
                <w:szCs w:val="21"/>
              </w:rPr>
              <w:t>0.001</w:t>
            </w:r>
            <w:r w:rsidRPr="00BD4CA7">
              <w:rPr>
                <w:bCs/>
                <w:kern w:val="0"/>
                <w:szCs w:val="21"/>
              </w:rPr>
              <w:t>~</w:t>
            </w:r>
            <w:r w:rsidRPr="00BD4CA7">
              <w:rPr>
                <w:rFonts w:hint="eastAsia"/>
                <w:bCs/>
                <w:kern w:val="0"/>
                <w:szCs w:val="21"/>
              </w:rPr>
              <w:t>16</w:t>
            </w:r>
            <w:r w:rsidRPr="00BD4CA7">
              <w:rPr>
                <w:bCs/>
                <w:kern w:val="0"/>
                <w:szCs w:val="21"/>
              </w:rPr>
              <w:t>A/us</w:t>
            </w:r>
          </w:p>
        </w:tc>
      </w:tr>
      <w:tr w:rsidR="0071486A" w:rsidRPr="00BD4CA7" w:rsidTr="00611EF8">
        <w:tc>
          <w:tcPr>
            <w:tcW w:w="2126" w:type="dxa"/>
            <w:vAlign w:val="center"/>
          </w:tcPr>
          <w:p w:rsidR="0071486A" w:rsidRPr="00BD4CA7" w:rsidRDefault="0071486A" w:rsidP="006211CF">
            <w:pPr>
              <w:autoSpaceDE w:val="0"/>
              <w:autoSpaceDN w:val="0"/>
              <w:adjustRightInd w:val="0"/>
              <w:jc w:val="left"/>
              <w:rPr>
                <w:rFonts w:ascii="Arial" w:hAnsi="Arial" w:cs="Arial"/>
                <w:kern w:val="0"/>
                <w:szCs w:val="21"/>
              </w:rPr>
            </w:pPr>
            <w:r w:rsidRPr="00BD4CA7">
              <w:rPr>
                <w:rFonts w:ascii="Arial,Bold" w:hAnsi="Arial,Bold" w:cs="Arial,Bold"/>
                <w:b/>
                <w:bCs/>
                <w:kern w:val="0"/>
                <w:szCs w:val="21"/>
              </w:rPr>
              <w:t xml:space="preserve">RES </w:t>
            </w:r>
            <w:r w:rsidRPr="00BD4CA7">
              <w:rPr>
                <w:rFonts w:ascii="Arial" w:hAnsi="Arial" w:cs="Arial"/>
                <w:kern w:val="0"/>
                <w:szCs w:val="21"/>
              </w:rPr>
              <w:t>&lt;Nrf+&gt;</w:t>
            </w:r>
          </w:p>
          <w:p w:rsidR="0071486A" w:rsidRPr="00BD4CA7" w:rsidRDefault="0071486A" w:rsidP="006211CF">
            <w:pPr>
              <w:rPr>
                <w:rFonts w:ascii="Arial" w:hAnsi="Arial" w:cs="Arial"/>
                <w:kern w:val="0"/>
                <w:szCs w:val="21"/>
              </w:rPr>
            </w:pPr>
            <w:r w:rsidRPr="00BD4CA7">
              <w:rPr>
                <w:rFonts w:ascii="Arial,Bold" w:hAnsi="Arial,Bold" w:cs="Arial,Bold"/>
                <w:b/>
                <w:bCs/>
                <w:kern w:val="0"/>
                <w:szCs w:val="21"/>
              </w:rPr>
              <w:t xml:space="preserve">RES:TRIG </w:t>
            </w:r>
            <w:r w:rsidRPr="00BD4CA7">
              <w:rPr>
                <w:rFonts w:ascii="Arial" w:hAnsi="Arial" w:cs="Arial"/>
                <w:kern w:val="0"/>
                <w:szCs w:val="21"/>
              </w:rPr>
              <w:t>&lt;Nrf+&gt;</w:t>
            </w:r>
          </w:p>
          <w:p w:rsidR="0071486A" w:rsidRPr="00BD4CA7" w:rsidRDefault="0071486A" w:rsidP="006211CF">
            <w:pPr>
              <w:rPr>
                <w:rFonts w:ascii="Arial" w:hAnsi="Arial" w:cs="Arial"/>
                <w:kern w:val="0"/>
                <w:szCs w:val="21"/>
              </w:rPr>
            </w:pPr>
            <w:r w:rsidRPr="00BD4CA7">
              <w:rPr>
                <w:rFonts w:ascii="Arial,Bold" w:hAnsi="Arial,Bold" w:cs="Arial,Bold" w:hint="eastAsia"/>
                <w:b/>
                <w:bCs/>
                <w:kern w:val="0"/>
                <w:szCs w:val="21"/>
              </w:rPr>
              <w:t>RES:LIM</w:t>
            </w:r>
            <w:r w:rsidRPr="00BD4CA7">
              <w:rPr>
                <w:rFonts w:ascii="Arial" w:hAnsi="Arial" w:cs="Arial"/>
                <w:kern w:val="0"/>
                <w:szCs w:val="21"/>
              </w:rPr>
              <w:t>&lt;Nrf+&gt;</w:t>
            </w:r>
          </w:p>
          <w:p w:rsidR="0071486A" w:rsidRPr="00BD4CA7" w:rsidRDefault="0071486A" w:rsidP="00180A24">
            <w:pPr>
              <w:rPr>
                <w:szCs w:val="21"/>
              </w:rPr>
            </w:pPr>
            <w:r w:rsidRPr="00BD4CA7">
              <w:rPr>
                <w:rFonts w:ascii="Arial,Bold" w:hAnsi="Arial,Bold" w:cs="Arial,Bold" w:hint="eastAsia"/>
                <w:b/>
                <w:bCs/>
                <w:kern w:val="0"/>
                <w:szCs w:val="21"/>
              </w:rPr>
              <w:t>RES:TLEV</w:t>
            </w:r>
            <w:r w:rsidRPr="00BD4CA7">
              <w:rPr>
                <w:rFonts w:ascii="Arial" w:hAnsi="Arial" w:cs="Arial" w:hint="eastAsia"/>
                <w:kern w:val="0"/>
                <w:szCs w:val="21"/>
              </w:rPr>
              <w:t xml:space="preserve"> </w:t>
            </w:r>
            <w:r w:rsidRPr="00BD4CA7">
              <w:rPr>
                <w:rFonts w:ascii="Arial" w:hAnsi="Arial" w:cs="Arial"/>
                <w:kern w:val="0"/>
                <w:szCs w:val="21"/>
              </w:rPr>
              <w:t>&lt;Nrf+&gt;</w:t>
            </w:r>
          </w:p>
        </w:tc>
        <w:tc>
          <w:tcPr>
            <w:tcW w:w="568" w:type="dxa"/>
            <w:vAlign w:val="center"/>
          </w:tcPr>
          <w:p w:rsidR="0071486A" w:rsidRPr="00BD4CA7" w:rsidRDefault="0071486A" w:rsidP="006211CF">
            <w:pPr>
              <w:jc w:val="center"/>
              <w:rPr>
                <w:szCs w:val="21"/>
              </w:rPr>
            </w:pPr>
            <w:r w:rsidRPr="00BD4CA7">
              <w:rPr>
                <w:rFonts w:hint="eastAsia"/>
                <w:szCs w:val="21"/>
              </w:rPr>
              <w:t>L</w:t>
            </w:r>
          </w:p>
          <w:p w:rsidR="0071486A" w:rsidRPr="00BD4CA7" w:rsidRDefault="0071486A" w:rsidP="006211CF">
            <w:pPr>
              <w:jc w:val="center"/>
              <w:rPr>
                <w:szCs w:val="21"/>
              </w:rPr>
            </w:pPr>
            <w:r w:rsidRPr="00BD4CA7">
              <w:rPr>
                <w:rFonts w:hint="eastAsia"/>
                <w:szCs w:val="21"/>
              </w:rPr>
              <w:t>H</w:t>
            </w:r>
          </w:p>
        </w:tc>
        <w:tc>
          <w:tcPr>
            <w:tcW w:w="1559" w:type="dxa"/>
            <w:vAlign w:val="center"/>
          </w:tcPr>
          <w:p w:rsidR="0071486A" w:rsidRPr="00BD4CA7" w:rsidRDefault="0071486A" w:rsidP="006211CF">
            <w:pPr>
              <w:jc w:val="center"/>
              <w:rPr>
                <w:bCs/>
                <w:spacing w:val="-10"/>
                <w:kern w:val="0"/>
                <w:szCs w:val="21"/>
              </w:rPr>
            </w:pPr>
            <w:r w:rsidRPr="00BD4CA7">
              <w:rPr>
                <w:rFonts w:hint="eastAsia"/>
                <w:bCs/>
                <w:spacing w:val="-10"/>
                <w:kern w:val="0"/>
                <w:szCs w:val="21"/>
              </w:rPr>
              <w:t>0.02</w:t>
            </w:r>
            <w:r w:rsidRPr="00BD4CA7">
              <w:rPr>
                <w:bCs/>
                <w:spacing w:val="-10"/>
                <w:kern w:val="0"/>
                <w:szCs w:val="21"/>
              </w:rPr>
              <w:t>Ω~</w:t>
            </w:r>
            <w:r w:rsidRPr="00BD4CA7">
              <w:rPr>
                <w:rFonts w:hint="eastAsia"/>
                <w:bCs/>
                <w:spacing w:val="-10"/>
                <w:kern w:val="0"/>
                <w:szCs w:val="21"/>
              </w:rPr>
              <w:t>240K</w:t>
            </w:r>
            <w:r w:rsidRPr="00BD4CA7">
              <w:rPr>
                <w:bCs/>
                <w:spacing w:val="-10"/>
                <w:kern w:val="0"/>
                <w:szCs w:val="21"/>
              </w:rPr>
              <w:t>Ω</w:t>
            </w:r>
          </w:p>
          <w:p w:rsidR="0071486A" w:rsidRPr="00BD4CA7" w:rsidRDefault="0071486A" w:rsidP="006211CF">
            <w:pPr>
              <w:jc w:val="center"/>
              <w:rPr>
                <w:bCs/>
                <w:spacing w:val="-10"/>
                <w:kern w:val="0"/>
                <w:szCs w:val="21"/>
              </w:rPr>
            </w:pPr>
            <w:r w:rsidRPr="00BD4CA7">
              <w:rPr>
                <w:rFonts w:hint="eastAsia"/>
                <w:szCs w:val="21"/>
              </w:rPr>
              <w:t>0.2</w:t>
            </w:r>
            <w:r w:rsidRPr="00BD4CA7">
              <w:rPr>
                <w:szCs w:val="21"/>
              </w:rPr>
              <w:t>Ω</w:t>
            </w:r>
            <w:r w:rsidRPr="00BD4CA7">
              <w:rPr>
                <w:rFonts w:ascii="宋体" w:hAnsi="宋体" w:cs="宋体" w:hint="eastAsia"/>
                <w:kern w:val="0"/>
                <w:szCs w:val="21"/>
              </w:rPr>
              <w:t>～2.4M</w:t>
            </w:r>
            <w:r w:rsidRPr="00BD4CA7">
              <w:rPr>
                <w:rFonts w:ascii="Calibri" w:hAnsi="Calibri" w:cs="宋体"/>
                <w:kern w:val="0"/>
                <w:szCs w:val="21"/>
              </w:rPr>
              <w:t>Ω</w:t>
            </w:r>
          </w:p>
        </w:tc>
        <w:tc>
          <w:tcPr>
            <w:tcW w:w="1558" w:type="dxa"/>
            <w:vAlign w:val="center"/>
          </w:tcPr>
          <w:p w:rsidR="0071486A" w:rsidRPr="00BD4CA7" w:rsidRDefault="0071486A" w:rsidP="006211CF">
            <w:pPr>
              <w:jc w:val="center"/>
              <w:rPr>
                <w:bCs/>
                <w:spacing w:val="-10"/>
                <w:kern w:val="0"/>
                <w:szCs w:val="21"/>
              </w:rPr>
            </w:pPr>
            <w:r w:rsidRPr="00BD4CA7">
              <w:rPr>
                <w:rFonts w:hint="eastAsia"/>
                <w:bCs/>
                <w:spacing w:val="-10"/>
                <w:kern w:val="0"/>
                <w:szCs w:val="21"/>
              </w:rPr>
              <w:t>0.01</w:t>
            </w:r>
            <w:r w:rsidRPr="00BD4CA7">
              <w:rPr>
                <w:bCs/>
                <w:spacing w:val="-10"/>
                <w:kern w:val="0"/>
                <w:szCs w:val="21"/>
              </w:rPr>
              <w:t>Ω~</w:t>
            </w:r>
            <w:r w:rsidRPr="00BD4CA7">
              <w:rPr>
                <w:rFonts w:hint="eastAsia"/>
                <w:bCs/>
                <w:spacing w:val="-10"/>
                <w:kern w:val="0"/>
                <w:szCs w:val="21"/>
              </w:rPr>
              <w:t>240K</w:t>
            </w:r>
            <w:r w:rsidRPr="00BD4CA7">
              <w:rPr>
                <w:bCs/>
                <w:spacing w:val="-10"/>
                <w:kern w:val="0"/>
                <w:szCs w:val="21"/>
              </w:rPr>
              <w:t>Ω</w:t>
            </w:r>
          </w:p>
          <w:p w:rsidR="0071486A" w:rsidRPr="00BD4CA7" w:rsidRDefault="0071486A" w:rsidP="006211CF">
            <w:pPr>
              <w:jc w:val="center"/>
              <w:rPr>
                <w:bCs/>
                <w:spacing w:val="-10"/>
                <w:kern w:val="0"/>
                <w:szCs w:val="21"/>
              </w:rPr>
            </w:pPr>
            <w:r w:rsidRPr="00BD4CA7">
              <w:rPr>
                <w:rFonts w:hint="eastAsia"/>
                <w:szCs w:val="21"/>
              </w:rPr>
              <w:t>0.2</w:t>
            </w:r>
            <w:r w:rsidRPr="00BD4CA7">
              <w:rPr>
                <w:szCs w:val="21"/>
              </w:rPr>
              <w:t>Ω</w:t>
            </w:r>
            <w:r w:rsidRPr="00BD4CA7">
              <w:rPr>
                <w:rFonts w:ascii="宋体" w:hAnsi="宋体" w:cs="宋体" w:hint="eastAsia"/>
                <w:kern w:val="0"/>
                <w:szCs w:val="21"/>
              </w:rPr>
              <w:t>～2.4M</w:t>
            </w:r>
            <w:r w:rsidRPr="00BD4CA7">
              <w:rPr>
                <w:rFonts w:ascii="Calibri" w:hAnsi="Calibri" w:cs="宋体"/>
                <w:kern w:val="0"/>
                <w:szCs w:val="21"/>
              </w:rPr>
              <w:t>Ω</w:t>
            </w:r>
          </w:p>
        </w:tc>
        <w:tc>
          <w:tcPr>
            <w:tcW w:w="1558" w:type="dxa"/>
            <w:vAlign w:val="center"/>
          </w:tcPr>
          <w:p w:rsidR="0071486A" w:rsidRPr="00BD4CA7" w:rsidRDefault="0071486A" w:rsidP="006211CF">
            <w:pPr>
              <w:jc w:val="center"/>
              <w:rPr>
                <w:bCs/>
                <w:spacing w:val="-10"/>
                <w:kern w:val="0"/>
                <w:szCs w:val="21"/>
              </w:rPr>
            </w:pPr>
            <w:r w:rsidRPr="00BD4CA7">
              <w:rPr>
                <w:bCs/>
                <w:spacing w:val="-10"/>
                <w:kern w:val="0"/>
                <w:szCs w:val="21"/>
              </w:rPr>
              <w:t>0.0</w:t>
            </w:r>
            <w:r w:rsidRPr="00BD4CA7">
              <w:rPr>
                <w:rFonts w:hint="eastAsia"/>
                <w:bCs/>
                <w:spacing w:val="-10"/>
                <w:kern w:val="0"/>
                <w:szCs w:val="21"/>
              </w:rPr>
              <w:t>2</w:t>
            </w:r>
            <w:r w:rsidRPr="00BD4CA7">
              <w:rPr>
                <w:bCs/>
                <w:spacing w:val="-10"/>
                <w:kern w:val="0"/>
                <w:szCs w:val="21"/>
              </w:rPr>
              <w:t>~6.66Ω</w:t>
            </w:r>
          </w:p>
          <w:p w:rsidR="0071486A" w:rsidRPr="00BD4CA7" w:rsidRDefault="0071486A" w:rsidP="006211CF">
            <w:pPr>
              <w:jc w:val="center"/>
              <w:rPr>
                <w:bCs/>
                <w:spacing w:val="-10"/>
                <w:kern w:val="0"/>
                <w:szCs w:val="21"/>
              </w:rPr>
            </w:pPr>
            <w:r w:rsidRPr="00BD4CA7">
              <w:rPr>
                <w:rFonts w:hint="eastAsia"/>
                <w:szCs w:val="21"/>
              </w:rPr>
              <w:t>0.2</w:t>
            </w:r>
            <w:r w:rsidRPr="00BD4CA7">
              <w:rPr>
                <w:szCs w:val="21"/>
              </w:rPr>
              <w:t>Ω</w:t>
            </w:r>
            <w:r w:rsidRPr="00BD4CA7">
              <w:rPr>
                <w:rFonts w:ascii="宋体" w:hAnsi="宋体" w:cs="宋体" w:hint="eastAsia"/>
                <w:kern w:val="0"/>
                <w:szCs w:val="21"/>
              </w:rPr>
              <w:t>～2.4M</w:t>
            </w:r>
            <w:r w:rsidRPr="00BD4CA7">
              <w:rPr>
                <w:rFonts w:ascii="Calibri" w:hAnsi="Calibri" w:cs="宋体"/>
                <w:kern w:val="0"/>
                <w:szCs w:val="21"/>
              </w:rPr>
              <w:t>Ω</w:t>
            </w:r>
          </w:p>
        </w:tc>
        <w:tc>
          <w:tcPr>
            <w:tcW w:w="1631" w:type="dxa"/>
            <w:vAlign w:val="center"/>
          </w:tcPr>
          <w:p w:rsidR="0071486A" w:rsidRPr="00BD4CA7" w:rsidRDefault="0071486A" w:rsidP="006211CF">
            <w:pPr>
              <w:jc w:val="center"/>
              <w:rPr>
                <w:bCs/>
                <w:spacing w:val="-10"/>
                <w:kern w:val="0"/>
                <w:szCs w:val="21"/>
              </w:rPr>
            </w:pPr>
            <w:r w:rsidRPr="00BD4CA7">
              <w:rPr>
                <w:rFonts w:hint="eastAsia"/>
                <w:bCs/>
                <w:spacing w:val="-10"/>
                <w:kern w:val="0"/>
                <w:szCs w:val="21"/>
              </w:rPr>
              <w:t>0.01</w:t>
            </w:r>
            <w:r w:rsidRPr="00BD4CA7">
              <w:rPr>
                <w:bCs/>
                <w:spacing w:val="-10"/>
                <w:kern w:val="0"/>
                <w:szCs w:val="21"/>
              </w:rPr>
              <w:t>Ω~</w:t>
            </w:r>
            <w:r w:rsidRPr="00BD4CA7">
              <w:rPr>
                <w:rFonts w:hint="eastAsia"/>
                <w:bCs/>
                <w:spacing w:val="-10"/>
                <w:kern w:val="0"/>
                <w:szCs w:val="21"/>
              </w:rPr>
              <w:t>240K</w:t>
            </w:r>
            <w:r w:rsidRPr="00BD4CA7">
              <w:rPr>
                <w:bCs/>
                <w:spacing w:val="-10"/>
                <w:kern w:val="0"/>
                <w:szCs w:val="21"/>
              </w:rPr>
              <w:t>Ω</w:t>
            </w:r>
          </w:p>
          <w:p w:rsidR="0071486A" w:rsidRPr="00BD4CA7" w:rsidRDefault="0071486A" w:rsidP="006211CF">
            <w:pPr>
              <w:jc w:val="center"/>
              <w:rPr>
                <w:bCs/>
                <w:spacing w:val="-10"/>
                <w:kern w:val="0"/>
                <w:szCs w:val="21"/>
              </w:rPr>
            </w:pPr>
            <w:r w:rsidRPr="00BD4CA7">
              <w:rPr>
                <w:rFonts w:hint="eastAsia"/>
                <w:szCs w:val="21"/>
              </w:rPr>
              <w:t>0.2</w:t>
            </w:r>
            <w:r w:rsidRPr="00BD4CA7">
              <w:rPr>
                <w:szCs w:val="21"/>
              </w:rPr>
              <w:t>Ω</w:t>
            </w:r>
            <w:r w:rsidRPr="00BD4CA7">
              <w:rPr>
                <w:rFonts w:ascii="宋体" w:hAnsi="宋体" w:cs="宋体" w:hint="eastAsia"/>
                <w:kern w:val="0"/>
                <w:szCs w:val="21"/>
              </w:rPr>
              <w:t>～2.4M</w:t>
            </w:r>
            <w:r w:rsidRPr="00BD4CA7">
              <w:rPr>
                <w:rFonts w:ascii="Calibri" w:hAnsi="Calibri" w:cs="宋体"/>
                <w:kern w:val="0"/>
                <w:szCs w:val="21"/>
              </w:rPr>
              <w:t>Ω</w:t>
            </w:r>
          </w:p>
        </w:tc>
      </w:tr>
      <w:tr w:rsidR="0071486A" w:rsidRPr="00BD4CA7" w:rsidTr="00611EF8">
        <w:trPr>
          <w:trHeight w:val="1479"/>
        </w:trPr>
        <w:tc>
          <w:tcPr>
            <w:tcW w:w="2126" w:type="dxa"/>
          </w:tcPr>
          <w:p w:rsidR="0071486A" w:rsidRPr="00BD4CA7" w:rsidRDefault="0071486A" w:rsidP="006211CF">
            <w:pPr>
              <w:autoSpaceDE w:val="0"/>
              <w:autoSpaceDN w:val="0"/>
              <w:adjustRightInd w:val="0"/>
              <w:jc w:val="left"/>
              <w:rPr>
                <w:rFonts w:ascii="Arial" w:hAnsi="Arial" w:cs="Arial"/>
                <w:kern w:val="0"/>
                <w:szCs w:val="21"/>
              </w:rPr>
            </w:pPr>
            <w:r w:rsidRPr="00BD4CA7">
              <w:rPr>
                <w:rFonts w:ascii="Arial,Bold" w:hAnsi="Arial,Bold" w:cs="Arial,Bold"/>
                <w:b/>
                <w:bCs/>
                <w:kern w:val="0"/>
                <w:szCs w:val="21"/>
              </w:rPr>
              <w:t xml:space="preserve">VOLT </w:t>
            </w:r>
            <w:r w:rsidRPr="00BD4CA7">
              <w:rPr>
                <w:rFonts w:ascii="Arial" w:hAnsi="Arial" w:cs="Arial"/>
                <w:kern w:val="0"/>
                <w:szCs w:val="21"/>
              </w:rPr>
              <w:t>&lt;Nrf+&gt;</w:t>
            </w:r>
          </w:p>
          <w:p w:rsidR="0071486A" w:rsidRPr="00BD4CA7" w:rsidRDefault="0071486A" w:rsidP="006211CF">
            <w:pPr>
              <w:rPr>
                <w:rFonts w:ascii="Arial" w:hAnsi="Arial" w:cs="Arial"/>
                <w:kern w:val="0"/>
                <w:szCs w:val="21"/>
              </w:rPr>
            </w:pPr>
            <w:r w:rsidRPr="00BD4CA7">
              <w:rPr>
                <w:rFonts w:ascii="Arial,Bold" w:hAnsi="Arial,Bold" w:cs="Arial,Bold"/>
                <w:b/>
                <w:bCs/>
                <w:kern w:val="0"/>
                <w:szCs w:val="21"/>
              </w:rPr>
              <w:t xml:space="preserve">VOLT:TRIG </w:t>
            </w:r>
            <w:r w:rsidRPr="00BD4CA7">
              <w:rPr>
                <w:rFonts w:ascii="Arial" w:hAnsi="Arial" w:cs="Arial"/>
                <w:kern w:val="0"/>
                <w:szCs w:val="21"/>
              </w:rPr>
              <w:t>&lt;Nrf+&gt;</w:t>
            </w:r>
          </w:p>
          <w:p w:rsidR="0071486A" w:rsidRPr="00BD4CA7" w:rsidRDefault="0071486A" w:rsidP="006211CF">
            <w:pPr>
              <w:rPr>
                <w:rFonts w:ascii="Arial" w:hAnsi="Arial" w:cs="Arial"/>
                <w:kern w:val="0"/>
                <w:szCs w:val="21"/>
              </w:rPr>
            </w:pPr>
            <w:r w:rsidRPr="00BD4CA7">
              <w:rPr>
                <w:rFonts w:ascii="Arial,Bold" w:hAnsi="Arial,Bold" w:cs="Arial,Bold" w:hint="eastAsia"/>
                <w:b/>
                <w:bCs/>
                <w:kern w:val="0"/>
                <w:szCs w:val="21"/>
              </w:rPr>
              <w:t>VOLT:LIM</w:t>
            </w:r>
            <w:r w:rsidRPr="00BD4CA7">
              <w:rPr>
                <w:rFonts w:ascii="Arial" w:hAnsi="Arial" w:cs="Arial"/>
                <w:kern w:val="0"/>
                <w:szCs w:val="21"/>
              </w:rPr>
              <w:t>&lt;Nrf+&gt;</w:t>
            </w:r>
          </w:p>
          <w:p w:rsidR="0071486A" w:rsidRPr="00BD4CA7" w:rsidRDefault="0071486A" w:rsidP="006211CF">
            <w:pPr>
              <w:rPr>
                <w:rFonts w:ascii="Arial" w:hAnsi="Arial" w:cs="Arial"/>
                <w:kern w:val="0"/>
                <w:szCs w:val="21"/>
              </w:rPr>
            </w:pPr>
            <w:r w:rsidRPr="00BD4CA7">
              <w:rPr>
                <w:rFonts w:ascii="Arial,Bold" w:hAnsi="Arial,Bold" w:cs="Arial,Bold" w:hint="eastAsia"/>
                <w:b/>
                <w:bCs/>
                <w:kern w:val="0"/>
                <w:szCs w:val="21"/>
              </w:rPr>
              <w:t>VOLT:TLEV</w:t>
            </w:r>
            <w:r w:rsidRPr="00BD4CA7">
              <w:rPr>
                <w:rFonts w:ascii="Arial" w:hAnsi="Arial" w:cs="Arial" w:hint="eastAsia"/>
                <w:kern w:val="0"/>
                <w:szCs w:val="21"/>
              </w:rPr>
              <w:t xml:space="preserve"> </w:t>
            </w:r>
            <w:r w:rsidRPr="00BD4CA7">
              <w:rPr>
                <w:rFonts w:ascii="Arial" w:hAnsi="Arial" w:cs="Arial"/>
                <w:kern w:val="0"/>
                <w:szCs w:val="21"/>
              </w:rPr>
              <w:t>&lt;Nrf+&gt;</w:t>
            </w:r>
          </w:p>
          <w:p w:rsidR="0071486A" w:rsidRPr="00BD4CA7" w:rsidRDefault="0071486A" w:rsidP="005B2560">
            <w:pPr>
              <w:rPr>
                <w:rFonts w:ascii="Arial" w:hAnsi="Arial" w:cs="Arial"/>
                <w:kern w:val="0"/>
                <w:szCs w:val="21"/>
              </w:rPr>
            </w:pPr>
            <w:r w:rsidRPr="00BD4CA7">
              <w:rPr>
                <w:rFonts w:ascii="Arial,Bold" w:hAnsi="Arial,Bold" w:cs="Arial,Bold" w:hint="eastAsia"/>
                <w:b/>
                <w:bCs/>
                <w:kern w:val="0"/>
                <w:szCs w:val="21"/>
              </w:rPr>
              <w:t>VOLT:STAR</w:t>
            </w:r>
            <w:r w:rsidRPr="00BD4CA7">
              <w:rPr>
                <w:rFonts w:ascii="Arial" w:hAnsi="Arial" w:cs="Arial" w:hint="eastAsia"/>
                <w:kern w:val="0"/>
                <w:szCs w:val="21"/>
              </w:rPr>
              <w:t xml:space="preserve"> </w:t>
            </w:r>
            <w:r w:rsidRPr="00BD4CA7">
              <w:rPr>
                <w:rFonts w:ascii="Arial" w:hAnsi="Arial" w:cs="Arial"/>
                <w:kern w:val="0"/>
                <w:szCs w:val="21"/>
              </w:rPr>
              <w:t>&lt;Nrf+&gt;</w:t>
            </w:r>
          </w:p>
        </w:tc>
        <w:tc>
          <w:tcPr>
            <w:tcW w:w="568" w:type="dxa"/>
          </w:tcPr>
          <w:p w:rsidR="0071486A" w:rsidRPr="00BD4CA7" w:rsidRDefault="0071486A" w:rsidP="00E34BE4">
            <w:pPr>
              <w:jc w:val="center"/>
              <w:rPr>
                <w:szCs w:val="21"/>
              </w:rPr>
            </w:pPr>
          </w:p>
          <w:p w:rsidR="0071486A" w:rsidRPr="00BD4CA7" w:rsidRDefault="0071486A" w:rsidP="00E34BE4">
            <w:pPr>
              <w:jc w:val="center"/>
              <w:rPr>
                <w:szCs w:val="21"/>
              </w:rPr>
            </w:pPr>
            <w:r w:rsidRPr="00BD4CA7">
              <w:rPr>
                <w:rFonts w:hint="eastAsia"/>
                <w:szCs w:val="21"/>
              </w:rPr>
              <w:t>L</w:t>
            </w:r>
          </w:p>
          <w:p w:rsidR="0071486A" w:rsidRPr="00BD4CA7" w:rsidRDefault="0071486A" w:rsidP="00E34BE4">
            <w:pPr>
              <w:jc w:val="center"/>
              <w:rPr>
                <w:szCs w:val="21"/>
              </w:rPr>
            </w:pPr>
            <w:r w:rsidRPr="00BD4CA7">
              <w:rPr>
                <w:rFonts w:hint="eastAsia"/>
                <w:szCs w:val="21"/>
              </w:rPr>
              <w:t>H</w:t>
            </w:r>
          </w:p>
        </w:tc>
        <w:tc>
          <w:tcPr>
            <w:tcW w:w="1559" w:type="dxa"/>
            <w:vAlign w:val="center"/>
          </w:tcPr>
          <w:p w:rsidR="0071486A" w:rsidRPr="00BD4CA7" w:rsidRDefault="0071486A" w:rsidP="006211CF">
            <w:pPr>
              <w:jc w:val="center"/>
              <w:rPr>
                <w:bCs/>
                <w:spacing w:val="-10"/>
                <w:kern w:val="0"/>
                <w:szCs w:val="21"/>
              </w:rPr>
            </w:pPr>
            <w:r w:rsidRPr="00BD4CA7">
              <w:rPr>
                <w:rFonts w:hint="eastAsia"/>
                <w:bCs/>
                <w:spacing w:val="-10"/>
                <w:kern w:val="0"/>
                <w:szCs w:val="21"/>
              </w:rPr>
              <w:t>0</w:t>
            </w:r>
            <w:r w:rsidRPr="00BD4CA7">
              <w:rPr>
                <w:bCs/>
                <w:spacing w:val="-10"/>
                <w:kern w:val="0"/>
                <w:szCs w:val="21"/>
              </w:rPr>
              <w:t>~</w:t>
            </w:r>
            <w:r w:rsidRPr="00BD4CA7">
              <w:rPr>
                <w:rFonts w:hint="eastAsia"/>
                <w:bCs/>
                <w:spacing w:val="-10"/>
                <w:kern w:val="0"/>
                <w:szCs w:val="21"/>
              </w:rPr>
              <w:t>24V</w:t>
            </w:r>
          </w:p>
          <w:p w:rsidR="0071486A" w:rsidRPr="00BD4CA7" w:rsidRDefault="0071486A" w:rsidP="006211CF">
            <w:pPr>
              <w:jc w:val="center"/>
              <w:rPr>
                <w:bCs/>
                <w:spacing w:val="-10"/>
                <w:kern w:val="0"/>
                <w:szCs w:val="21"/>
              </w:rPr>
            </w:pPr>
            <w:r w:rsidRPr="00BD4CA7">
              <w:rPr>
                <w:rFonts w:hint="eastAsia"/>
                <w:bCs/>
                <w:spacing w:val="-10"/>
                <w:kern w:val="0"/>
                <w:szCs w:val="21"/>
              </w:rPr>
              <w:t>0</w:t>
            </w:r>
            <w:r w:rsidRPr="00BD4CA7">
              <w:rPr>
                <w:bCs/>
                <w:spacing w:val="-10"/>
                <w:kern w:val="0"/>
                <w:szCs w:val="21"/>
              </w:rPr>
              <w:t>~</w:t>
            </w:r>
            <w:r w:rsidRPr="00BD4CA7">
              <w:rPr>
                <w:rFonts w:hint="eastAsia"/>
                <w:bCs/>
                <w:spacing w:val="-10"/>
                <w:kern w:val="0"/>
                <w:szCs w:val="21"/>
              </w:rPr>
              <w:t>240V</w:t>
            </w:r>
          </w:p>
        </w:tc>
        <w:tc>
          <w:tcPr>
            <w:tcW w:w="1558" w:type="dxa"/>
            <w:vAlign w:val="center"/>
          </w:tcPr>
          <w:p w:rsidR="0071486A" w:rsidRPr="00BD4CA7" w:rsidRDefault="0071486A" w:rsidP="00E34BE4">
            <w:pPr>
              <w:jc w:val="center"/>
              <w:rPr>
                <w:bCs/>
                <w:spacing w:val="-10"/>
                <w:kern w:val="0"/>
                <w:szCs w:val="21"/>
              </w:rPr>
            </w:pPr>
            <w:r w:rsidRPr="00BD4CA7">
              <w:rPr>
                <w:rFonts w:hint="eastAsia"/>
                <w:bCs/>
                <w:spacing w:val="-10"/>
                <w:kern w:val="0"/>
                <w:szCs w:val="21"/>
              </w:rPr>
              <w:t>0</w:t>
            </w:r>
            <w:r w:rsidRPr="00BD4CA7">
              <w:rPr>
                <w:bCs/>
                <w:spacing w:val="-10"/>
                <w:kern w:val="0"/>
                <w:szCs w:val="21"/>
              </w:rPr>
              <w:t>~</w:t>
            </w:r>
            <w:r w:rsidRPr="00BD4CA7">
              <w:rPr>
                <w:rFonts w:hint="eastAsia"/>
                <w:bCs/>
                <w:spacing w:val="-10"/>
                <w:kern w:val="0"/>
                <w:szCs w:val="21"/>
              </w:rPr>
              <w:t>24V</w:t>
            </w:r>
          </w:p>
          <w:p w:rsidR="0071486A" w:rsidRPr="00BD4CA7" w:rsidRDefault="0071486A" w:rsidP="00E34BE4">
            <w:pPr>
              <w:jc w:val="center"/>
              <w:rPr>
                <w:bCs/>
                <w:spacing w:val="-10"/>
                <w:kern w:val="0"/>
                <w:szCs w:val="21"/>
              </w:rPr>
            </w:pPr>
            <w:r w:rsidRPr="00BD4CA7">
              <w:rPr>
                <w:rFonts w:hint="eastAsia"/>
                <w:bCs/>
                <w:spacing w:val="-10"/>
                <w:kern w:val="0"/>
                <w:szCs w:val="21"/>
              </w:rPr>
              <w:t>0</w:t>
            </w:r>
            <w:r w:rsidRPr="00BD4CA7">
              <w:rPr>
                <w:bCs/>
                <w:spacing w:val="-10"/>
                <w:kern w:val="0"/>
                <w:szCs w:val="21"/>
              </w:rPr>
              <w:t>~</w:t>
            </w:r>
            <w:r w:rsidRPr="00BD4CA7">
              <w:rPr>
                <w:rFonts w:hint="eastAsia"/>
                <w:bCs/>
                <w:spacing w:val="-10"/>
                <w:kern w:val="0"/>
                <w:szCs w:val="21"/>
              </w:rPr>
              <w:t>240V</w:t>
            </w:r>
          </w:p>
        </w:tc>
        <w:tc>
          <w:tcPr>
            <w:tcW w:w="1558" w:type="dxa"/>
            <w:vAlign w:val="center"/>
          </w:tcPr>
          <w:p w:rsidR="0071486A" w:rsidRPr="00BD4CA7" w:rsidRDefault="0071486A" w:rsidP="00E34BE4">
            <w:pPr>
              <w:jc w:val="center"/>
              <w:rPr>
                <w:bCs/>
                <w:spacing w:val="-10"/>
                <w:kern w:val="0"/>
                <w:szCs w:val="21"/>
              </w:rPr>
            </w:pPr>
            <w:r w:rsidRPr="00BD4CA7">
              <w:rPr>
                <w:rFonts w:hint="eastAsia"/>
                <w:bCs/>
                <w:spacing w:val="-10"/>
                <w:kern w:val="0"/>
                <w:szCs w:val="21"/>
              </w:rPr>
              <w:t>0</w:t>
            </w:r>
            <w:r w:rsidRPr="00BD4CA7">
              <w:rPr>
                <w:bCs/>
                <w:spacing w:val="-10"/>
                <w:kern w:val="0"/>
                <w:szCs w:val="21"/>
              </w:rPr>
              <w:t>~</w:t>
            </w:r>
            <w:r w:rsidRPr="00BD4CA7">
              <w:rPr>
                <w:rFonts w:hint="eastAsia"/>
                <w:bCs/>
                <w:spacing w:val="-10"/>
                <w:kern w:val="0"/>
                <w:szCs w:val="21"/>
              </w:rPr>
              <w:t>24V</w:t>
            </w:r>
          </w:p>
          <w:p w:rsidR="0071486A" w:rsidRPr="00BD4CA7" w:rsidRDefault="0071486A" w:rsidP="00E34BE4">
            <w:pPr>
              <w:pStyle w:val="a7"/>
              <w:jc w:val="center"/>
              <w:rPr>
                <w:rFonts w:ascii="Times New Roman" w:eastAsia="宋体" w:hAnsi="Times New Roman"/>
                <w:bCs/>
                <w:spacing w:val="-10"/>
                <w:kern w:val="0"/>
                <w:sz w:val="21"/>
                <w:szCs w:val="21"/>
              </w:rPr>
            </w:pPr>
            <w:r w:rsidRPr="00BD4CA7">
              <w:rPr>
                <w:rFonts w:hint="eastAsia"/>
                <w:bCs/>
                <w:spacing w:val="-10"/>
                <w:kern w:val="0"/>
                <w:sz w:val="21"/>
                <w:szCs w:val="21"/>
              </w:rPr>
              <w:t>0</w:t>
            </w:r>
            <w:r w:rsidRPr="00BD4CA7">
              <w:rPr>
                <w:bCs/>
                <w:spacing w:val="-10"/>
                <w:kern w:val="0"/>
                <w:sz w:val="21"/>
                <w:szCs w:val="21"/>
              </w:rPr>
              <w:t>~</w:t>
            </w:r>
            <w:r w:rsidRPr="00BD4CA7">
              <w:rPr>
                <w:rFonts w:hint="eastAsia"/>
                <w:bCs/>
                <w:spacing w:val="-10"/>
                <w:kern w:val="0"/>
                <w:sz w:val="21"/>
                <w:szCs w:val="21"/>
              </w:rPr>
              <w:t>240V</w:t>
            </w:r>
          </w:p>
        </w:tc>
        <w:tc>
          <w:tcPr>
            <w:tcW w:w="1631" w:type="dxa"/>
            <w:vAlign w:val="center"/>
          </w:tcPr>
          <w:p w:rsidR="0071486A" w:rsidRPr="00BD4CA7" w:rsidRDefault="0071486A" w:rsidP="00E34BE4">
            <w:pPr>
              <w:jc w:val="center"/>
              <w:rPr>
                <w:bCs/>
                <w:spacing w:val="-10"/>
                <w:kern w:val="0"/>
                <w:szCs w:val="21"/>
              </w:rPr>
            </w:pPr>
            <w:r w:rsidRPr="00BD4CA7">
              <w:rPr>
                <w:rFonts w:hint="eastAsia"/>
                <w:bCs/>
                <w:spacing w:val="-10"/>
                <w:kern w:val="0"/>
                <w:szCs w:val="21"/>
              </w:rPr>
              <w:t>0</w:t>
            </w:r>
            <w:r w:rsidRPr="00BD4CA7">
              <w:rPr>
                <w:bCs/>
                <w:spacing w:val="-10"/>
                <w:kern w:val="0"/>
                <w:szCs w:val="21"/>
              </w:rPr>
              <w:t>~</w:t>
            </w:r>
            <w:r w:rsidRPr="00BD4CA7">
              <w:rPr>
                <w:rFonts w:hint="eastAsia"/>
                <w:bCs/>
                <w:spacing w:val="-10"/>
                <w:kern w:val="0"/>
                <w:szCs w:val="21"/>
              </w:rPr>
              <w:t>24V</w:t>
            </w:r>
          </w:p>
          <w:p w:rsidR="0071486A" w:rsidRPr="00BD4CA7" w:rsidRDefault="0071486A" w:rsidP="00E34BE4">
            <w:pPr>
              <w:pStyle w:val="a7"/>
              <w:jc w:val="center"/>
              <w:rPr>
                <w:rFonts w:ascii="Times New Roman" w:eastAsia="宋体" w:hAnsi="Times New Roman"/>
                <w:bCs/>
                <w:spacing w:val="-10"/>
                <w:kern w:val="0"/>
                <w:sz w:val="21"/>
                <w:szCs w:val="21"/>
              </w:rPr>
            </w:pPr>
            <w:r w:rsidRPr="00BD4CA7">
              <w:rPr>
                <w:rFonts w:hint="eastAsia"/>
                <w:bCs/>
                <w:spacing w:val="-10"/>
                <w:kern w:val="0"/>
                <w:sz w:val="21"/>
                <w:szCs w:val="21"/>
              </w:rPr>
              <w:t>0</w:t>
            </w:r>
            <w:r w:rsidRPr="00BD4CA7">
              <w:rPr>
                <w:bCs/>
                <w:spacing w:val="-10"/>
                <w:kern w:val="0"/>
                <w:sz w:val="21"/>
                <w:szCs w:val="21"/>
              </w:rPr>
              <w:t>~</w:t>
            </w:r>
            <w:r w:rsidRPr="00BD4CA7">
              <w:rPr>
                <w:rFonts w:hint="eastAsia"/>
                <w:bCs/>
                <w:spacing w:val="-10"/>
                <w:kern w:val="0"/>
                <w:sz w:val="21"/>
                <w:szCs w:val="21"/>
              </w:rPr>
              <w:t>240V</w:t>
            </w:r>
          </w:p>
        </w:tc>
      </w:tr>
      <w:tr w:rsidR="0071486A" w:rsidRPr="00BD4CA7" w:rsidTr="00611EF8">
        <w:trPr>
          <w:trHeight w:val="537"/>
        </w:trPr>
        <w:tc>
          <w:tcPr>
            <w:tcW w:w="2126" w:type="dxa"/>
          </w:tcPr>
          <w:p w:rsidR="0071486A" w:rsidRPr="00BD4CA7" w:rsidRDefault="0071486A" w:rsidP="006211CF">
            <w:pPr>
              <w:autoSpaceDE w:val="0"/>
              <w:autoSpaceDN w:val="0"/>
              <w:adjustRightInd w:val="0"/>
              <w:jc w:val="left"/>
              <w:rPr>
                <w:rFonts w:ascii="Arial" w:hAnsi="Arial" w:cs="Arial"/>
                <w:kern w:val="0"/>
                <w:szCs w:val="21"/>
              </w:rPr>
            </w:pPr>
            <w:r w:rsidRPr="00BD4CA7">
              <w:rPr>
                <w:rFonts w:ascii="Arial,Bold" w:hAnsi="Arial,Bold" w:cs="Arial,Bold" w:hint="eastAsia"/>
                <w:b/>
                <w:bCs/>
                <w:kern w:val="0"/>
                <w:szCs w:val="21"/>
              </w:rPr>
              <w:t>POW</w:t>
            </w:r>
            <w:r w:rsidRPr="00BD4CA7">
              <w:rPr>
                <w:rFonts w:ascii="Arial,Bold" w:hAnsi="Arial,Bold" w:cs="Arial,Bold"/>
                <w:b/>
                <w:bCs/>
                <w:kern w:val="0"/>
                <w:szCs w:val="21"/>
              </w:rPr>
              <w:t xml:space="preserve"> </w:t>
            </w:r>
            <w:r w:rsidRPr="00BD4CA7">
              <w:rPr>
                <w:rFonts w:ascii="Arial" w:hAnsi="Arial" w:cs="Arial"/>
                <w:kern w:val="0"/>
                <w:szCs w:val="21"/>
              </w:rPr>
              <w:t>&lt;Nrf+&gt;</w:t>
            </w:r>
          </w:p>
          <w:p w:rsidR="0071486A" w:rsidRPr="00BD4CA7" w:rsidRDefault="0071486A" w:rsidP="006211CF">
            <w:pPr>
              <w:rPr>
                <w:szCs w:val="21"/>
              </w:rPr>
            </w:pPr>
            <w:r w:rsidRPr="00BD4CA7">
              <w:rPr>
                <w:rFonts w:ascii="Arial,Bold" w:hAnsi="Arial,Bold" w:cs="Arial,Bold" w:hint="eastAsia"/>
                <w:b/>
                <w:bCs/>
                <w:kern w:val="0"/>
                <w:szCs w:val="21"/>
              </w:rPr>
              <w:t>POW</w:t>
            </w:r>
            <w:r w:rsidRPr="00BD4CA7">
              <w:rPr>
                <w:rFonts w:ascii="Arial,Bold" w:hAnsi="Arial,Bold" w:cs="Arial,Bold"/>
                <w:b/>
                <w:bCs/>
                <w:kern w:val="0"/>
                <w:szCs w:val="21"/>
              </w:rPr>
              <w:t xml:space="preserve">:TRIG </w:t>
            </w:r>
            <w:r w:rsidRPr="00BD4CA7">
              <w:rPr>
                <w:rFonts w:ascii="Arial" w:hAnsi="Arial" w:cs="Arial"/>
                <w:kern w:val="0"/>
                <w:szCs w:val="21"/>
              </w:rPr>
              <w:t>&lt;Nrf+&gt;</w:t>
            </w:r>
          </w:p>
        </w:tc>
        <w:tc>
          <w:tcPr>
            <w:tcW w:w="568" w:type="dxa"/>
          </w:tcPr>
          <w:p w:rsidR="0071486A" w:rsidRPr="00BD4CA7" w:rsidRDefault="0071486A" w:rsidP="006211CF">
            <w:pPr>
              <w:rPr>
                <w:szCs w:val="21"/>
              </w:rPr>
            </w:pPr>
          </w:p>
        </w:tc>
        <w:tc>
          <w:tcPr>
            <w:tcW w:w="1559" w:type="dxa"/>
            <w:vAlign w:val="center"/>
          </w:tcPr>
          <w:p w:rsidR="0071486A" w:rsidRPr="00BD4CA7" w:rsidRDefault="0071486A" w:rsidP="00A776E3">
            <w:pPr>
              <w:jc w:val="center"/>
              <w:rPr>
                <w:bCs/>
                <w:spacing w:val="-10"/>
                <w:kern w:val="0"/>
                <w:szCs w:val="21"/>
              </w:rPr>
            </w:pPr>
            <w:r w:rsidRPr="00BD4CA7">
              <w:rPr>
                <w:rFonts w:hint="eastAsia"/>
                <w:bCs/>
                <w:spacing w:val="-10"/>
                <w:kern w:val="0"/>
                <w:szCs w:val="21"/>
              </w:rPr>
              <w:t>0</w:t>
            </w:r>
            <w:r w:rsidRPr="00BD4CA7">
              <w:rPr>
                <w:bCs/>
                <w:spacing w:val="-10"/>
                <w:kern w:val="0"/>
                <w:szCs w:val="21"/>
              </w:rPr>
              <w:t>~</w:t>
            </w:r>
            <w:r w:rsidRPr="00BD4CA7">
              <w:rPr>
                <w:rFonts w:hint="eastAsia"/>
                <w:bCs/>
                <w:spacing w:val="-10"/>
                <w:kern w:val="0"/>
                <w:szCs w:val="21"/>
              </w:rPr>
              <w:t>1500W</w:t>
            </w:r>
          </w:p>
        </w:tc>
        <w:tc>
          <w:tcPr>
            <w:tcW w:w="1558" w:type="dxa"/>
            <w:vAlign w:val="center"/>
          </w:tcPr>
          <w:p w:rsidR="0071486A" w:rsidRPr="00BD4CA7" w:rsidRDefault="0071486A" w:rsidP="00A776E3">
            <w:pPr>
              <w:jc w:val="center"/>
              <w:rPr>
                <w:bCs/>
                <w:spacing w:val="-10"/>
                <w:kern w:val="0"/>
                <w:szCs w:val="21"/>
              </w:rPr>
            </w:pPr>
            <w:r w:rsidRPr="00BD4CA7">
              <w:rPr>
                <w:rFonts w:hint="eastAsia"/>
                <w:bCs/>
                <w:spacing w:val="-10"/>
                <w:kern w:val="0"/>
                <w:szCs w:val="21"/>
              </w:rPr>
              <w:t>0</w:t>
            </w:r>
            <w:r w:rsidRPr="00BD4CA7">
              <w:rPr>
                <w:bCs/>
                <w:spacing w:val="-10"/>
                <w:kern w:val="0"/>
                <w:szCs w:val="21"/>
              </w:rPr>
              <w:t>~</w:t>
            </w:r>
            <w:r w:rsidRPr="00BD4CA7">
              <w:rPr>
                <w:rFonts w:hint="eastAsia"/>
                <w:bCs/>
                <w:spacing w:val="-10"/>
                <w:kern w:val="0"/>
                <w:szCs w:val="21"/>
              </w:rPr>
              <w:t>2000W</w:t>
            </w:r>
          </w:p>
        </w:tc>
        <w:tc>
          <w:tcPr>
            <w:tcW w:w="1558" w:type="dxa"/>
            <w:vAlign w:val="center"/>
          </w:tcPr>
          <w:p w:rsidR="0071486A" w:rsidRPr="00BD4CA7" w:rsidRDefault="0071486A" w:rsidP="006211CF">
            <w:pPr>
              <w:jc w:val="center"/>
              <w:rPr>
                <w:bCs/>
                <w:spacing w:val="-10"/>
                <w:kern w:val="0"/>
                <w:szCs w:val="21"/>
              </w:rPr>
            </w:pPr>
            <w:r w:rsidRPr="00BD4CA7">
              <w:rPr>
                <w:rFonts w:hint="eastAsia"/>
                <w:bCs/>
                <w:spacing w:val="-10"/>
                <w:kern w:val="0"/>
                <w:szCs w:val="21"/>
              </w:rPr>
              <w:t>0</w:t>
            </w:r>
            <w:r w:rsidRPr="00BD4CA7">
              <w:rPr>
                <w:bCs/>
                <w:spacing w:val="-10"/>
                <w:kern w:val="0"/>
                <w:szCs w:val="21"/>
              </w:rPr>
              <w:t>~</w:t>
            </w:r>
            <w:r w:rsidRPr="00BD4CA7">
              <w:rPr>
                <w:rFonts w:hint="eastAsia"/>
                <w:bCs/>
                <w:spacing w:val="-10"/>
                <w:kern w:val="0"/>
                <w:szCs w:val="21"/>
              </w:rPr>
              <w:t>1000W</w:t>
            </w:r>
          </w:p>
        </w:tc>
        <w:tc>
          <w:tcPr>
            <w:tcW w:w="1631" w:type="dxa"/>
            <w:vAlign w:val="center"/>
          </w:tcPr>
          <w:p w:rsidR="0071486A" w:rsidRPr="00BD4CA7" w:rsidRDefault="0071486A" w:rsidP="00A776E3">
            <w:pPr>
              <w:jc w:val="center"/>
              <w:rPr>
                <w:bCs/>
                <w:spacing w:val="-10"/>
                <w:kern w:val="0"/>
                <w:szCs w:val="21"/>
              </w:rPr>
            </w:pPr>
            <w:r w:rsidRPr="00BD4CA7">
              <w:rPr>
                <w:rFonts w:hint="eastAsia"/>
                <w:bCs/>
                <w:spacing w:val="-10"/>
                <w:kern w:val="0"/>
                <w:szCs w:val="21"/>
              </w:rPr>
              <w:t>0</w:t>
            </w:r>
            <w:r w:rsidRPr="00BD4CA7">
              <w:rPr>
                <w:bCs/>
                <w:spacing w:val="-10"/>
                <w:kern w:val="0"/>
                <w:szCs w:val="21"/>
              </w:rPr>
              <w:t>~</w:t>
            </w:r>
            <w:r w:rsidRPr="00BD4CA7">
              <w:rPr>
                <w:rFonts w:hint="eastAsia"/>
                <w:bCs/>
                <w:spacing w:val="-10"/>
                <w:kern w:val="0"/>
                <w:szCs w:val="21"/>
              </w:rPr>
              <w:t>2400W</w:t>
            </w:r>
          </w:p>
        </w:tc>
      </w:tr>
      <w:tr w:rsidR="0071486A" w:rsidRPr="00BD4CA7" w:rsidTr="00611EF8">
        <w:trPr>
          <w:trHeight w:val="660"/>
        </w:trPr>
        <w:tc>
          <w:tcPr>
            <w:tcW w:w="2126" w:type="dxa"/>
            <w:vAlign w:val="center"/>
          </w:tcPr>
          <w:p w:rsidR="0071486A" w:rsidRPr="00BD4CA7" w:rsidRDefault="0071486A" w:rsidP="006211CF">
            <w:pPr>
              <w:rPr>
                <w:rFonts w:ascii="Arial,Bold" w:hAnsi="Arial,Bold" w:cs="Arial,Bold"/>
                <w:b/>
                <w:bCs/>
                <w:kern w:val="0"/>
                <w:szCs w:val="21"/>
              </w:rPr>
            </w:pPr>
            <w:r w:rsidRPr="00BD4CA7">
              <w:rPr>
                <w:rFonts w:ascii="Arial,Bold" w:hAnsi="Arial,Bold" w:cs="Arial,Bold" w:hint="eastAsia"/>
                <w:b/>
                <w:bCs/>
                <w:kern w:val="0"/>
                <w:szCs w:val="21"/>
              </w:rPr>
              <w:t xml:space="preserve">MEAS:CURR </w:t>
            </w:r>
            <w:r w:rsidRPr="00BD4CA7">
              <w:rPr>
                <w:rFonts w:ascii="Arial" w:hAnsi="Arial" w:cs="Arial"/>
                <w:kern w:val="0"/>
                <w:szCs w:val="21"/>
              </w:rPr>
              <w:t>&lt;Nrf+&gt;</w:t>
            </w:r>
          </w:p>
        </w:tc>
        <w:tc>
          <w:tcPr>
            <w:tcW w:w="568" w:type="dxa"/>
          </w:tcPr>
          <w:p w:rsidR="0071486A" w:rsidRPr="00BD4CA7" w:rsidRDefault="0071486A" w:rsidP="006211CF">
            <w:pPr>
              <w:jc w:val="center"/>
              <w:rPr>
                <w:szCs w:val="21"/>
              </w:rPr>
            </w:pPr>
            <w:r w:rsidRPr="00BD4CA7">
              <w:rPr>
                <w:rFonts w:hint="eastAsia"/>
                <w:szCs w:val="21"/>
              </w:rPr>
              <w:t>L</w:t>
            </w:r>
          </w:p>
          <w:p w:rsidR="0071486A" w:rsidRPr="00BD4CA7" w:rsidRDefault="0071486A" w:rsidP="006211CF">
            <w:pPr>
              <w:jc w:val="center"/>
              <w:rPr>
                <w:szCs w:val="21"/>
              </w:rPr>
            </w:pPr>
            <w:r w:rsidRPr="00BD4CA7">
              <w:rPr>
                <w:rFonts w:hint="eastAsia"/>
                <w:szCs w:val="21"/>
              </w:rPr>
              <w:t>H</w:t>
            </w:r>
          </w:p>
        </w:tc>
        <w:tc>
          <w:tcPr>
            <w:tcW w:w="1559" w:type="dxa"/>
          </w:tcPr>
          <w:p w:rsidR="0071486A" w:rsidRPr="00BD4CA7" w:rsidRDefault="0071486A" w:rsidP="006211CF">
            <w:pPr>
              <w:jc w:val="center"/>
              <w:rPr>
                <w:bCs/>
                <w:spacing w:val="-10"/>
                <w:kern w:val="0"/>
                <w:szCs w:val="21"/>
              </w:rPr>
            </w:pPr>
            <w:r w:rsidRPr="00BD4CA7">
              <w:rPr>
                <w:rFonts w:hint="eastAsia"/>
                <w:bCs/>
                <w:spacing w:val="-10"/>
                <w:kern w:val="0"/>
                <w:szCs w:val="21"/>
              </w:rPr>
              <w:t>0</w:t>
            </w:r>
            <w:r w:rsidRPr="00BD4CA7">
              <w:rPr>
                <w:bCs/>
                <w:spacing w:val="-10"/>
                <w:kern w:val="0"/>
                <w:szCs w:val="21"/>
              </w:rPr>
              <w:t>~</w:t>
            </w:r>
            <w:r w:rsidRPr="00BD4CA7">
              <w:rPr>
                <w:rFonts w:hint="eastAsia"/>
                <w:bCs/>
                <w:spacing w:val="-10"/>
                <w:kern w:val="0"/>
                <w:szCs w:val="21"/>
              </w:rPr>
              <w:t>6A</w:t>
            </w:r>
          </w:p>
          <w:p w:rsidR="0071486A" w:rsidRPr="00BD4CA7" w:rsidRDefault="0071486A" w:rsidP="002F3B6F">
            <w:pPr>
              <w:jc w:val="center"/>
              <w:rPr>
                <w:bCs/>
                <w:spacing w:val="-10"/>
                <w:kern w:val="0"/>
                <w:szCs w:val="21"/>
              </w:rPr>
            </w:pPr>
            <w:r w:rsidRPr="00BD4CA7">
              <w:rPr>
                <w:rFonts w:hint="eastAsia"/>
                <w:bCs/>
                <w:spacing w:val="-10"/>
                <w:kern w:val="0"/>
                <w:szCs w:val="21"/>
              </w:rPr>
              <w:t>0</w:t>
            </w:r>
            <w:r w:rsidRPr="00BD4CA7">
              <w:rPr>
                <w:bCs/>
                <w:spacing w:val="-10"/>
                <w:kern w:val="0"/>
                <w:szCs w:val="21"/>
              </w:rPr>
              <w:t>~</w:t>
            </w:r>
            <w:r w:rsidRPr="00BD4CA7">
              <w:rPr>
                <w:rFonts w:hint="eastAsia"/>
                <w:bCs/>
                <w:spacing w:val="-10"/>
                <w:kern w:val="0"/>
                <w:szCs w:val="21"/>
              </w:rPr>
              <w:t>100A</w:t>
            </w:r>
          </w:p>
        </w:tc>
        <w:tc>
          <w:tcPr>
            <w:tcW w:w="1558" w:type="dxa"/>
          </w:tcPr>
          <w:p w:rsidR="0071486A" w:rsidRPr="00BD4CA7" w:rsidRDefault="0071486A" w:rsidP="006211CF">
            <w:pPr>
              <w:pStyle w:val="a7"/>
              <w:jc w:val="center"/>
              <w:rPr>
                <w:rFonts w:ascii="Times New Roman" w:eastAsia="宋体" w:hAnsi="Times New Roman"/>
                <w:bCs/>
                <w:spacing w:val="-10"/>
                <w:kern w:val="0"/>
                <w:sz w:val="21"/>
                <w:szCs w:val="21"/>
              </w:rPr>
            </w:pPr>
            <w:r w:rsidRPr="00BD4CA7">
              <w:rPr>
                <w:rFonts w:ascii="Times New Roman" w:eastAsia="宋体" w:hAnsi="Times New Roman" w:hint="eastAsia"/>
                <w:bCs/>
                <w:spacing w:val="-10"/>
                <w:kern w:val="0"/>
                <w:sz w:val="21"/>
                <w:szCs w:val="21"/>
              </w:rPr>
              <w:t>0</w:t>
            </w:r>
            <w:r w:rsidRPr="00BD4CA7">
              <w:rPr>
                <w:rFonts w:ascii="Times New Roman" w:eastAsia="宋体" w:hAnsi="Times New Roman"/>
                <w:bCs/>
                <w:spacing w:val="-10"/>
                <w:kern w:val="0"/>
                <w:sz w:val="21"/>
                <w:szCs w:val="21"/>
              </w:rPr>
              <w:t>~</w:t>
            </w:r>
            <w:r w:rsidRPr="00BD4CA7">
              <w:rPr>
                <w:rFonts w:ascii="Times New Roman" w:eastAsia="宋体" w:hAnsi="Times New Roman" w:hint="eastAsia"/>
                <w:bCs/>
                <w:spacing w:val="-10"/>
                <w:kern w:val="0"/>
                <w:sz w:val="21"/>
                <w:szCs w:val="21"/>
              </w:rPr>
              <w:t>6A</w:t>
            </w:r>
          </w:p>
          <w:p w:rsidR="0071486A" w:rsidRPr="00BD4CA7" w:rsidRDefault="0071486A" w:rsidP="002F3B6F">
            <w:pPr>
              <w:jc w:val="center"/>
              <w:rPr>
                <w:bCs/>
                <w:spacing w:val="-10"/>
                <w:kern w:val="0"/>
                <w:szCs w:val="21"/>
              </w:rPr>
            </w:pPr>
            <w:r w:rsidRPr="00BD4CA7">
              <w:rPr>
                <w:rFonts w:hint="eastAsia"/>
                <w:bCs/>
                <w:spacing w:val="-10"/>
                <w:kern w:val="0"/>
                <w:szCs w:val="21"/>
              </w:rPr>
              <w:t>0</w:t>
            </w:r>
            <w:r w:rsidRPr="00BD4CA7">
              <w:rPr>
                <w:bCs/>
                <w:spacing w:val="-10"/>
                <w:kern w:val="0"/>
                <w:szCs w:val="21"/>
              </w:rPr>
              <w:t>~</w:t>
            </w:r>
            <w:r w:rsidRPr="00BD4CA7">
              <w:rPr>
                <w:rFonts w:hint="eastAsia"/>
                <w:bCs/>
                <w:spacing w:val="-10"/>
                <w:kern w:val="0"/>
                <w:szCs w:val="21"/>
              </w:rPr>
              <w:t>150A</w:t>
            </w:r>
          </w:p>
        </w:tc>
        <w:tc>
          <w:tcPr>
            <w:tcW w:w="1558" w:type="dxa"/>
          </w:tcPr>
          <w:p w:rsidR="0071486A" w:rsidRPr="00BD4CA7" w:rsidRDefault="0071486A" w:rsidP="006211CF">
            <w:pPr>
              <w:pStyle w:val="a7"/>
              <w:jc w:val="center"/>
              <w:rPr>
                <w:rFonts w:ascii="Times New Roman" w:eastAsia="宋体" w:hAnsi="Times New Roman"/>
                <w:bCs/>
                <w:spacing w:val="-10"/>
                <w:kern w:val="0"/>
                <w:sz w:val="21"/>
                <w:szCs w:val="21"/>
              </w:rPr>
            </w:pPr>
            <w:r w:rsidRPr="00BD4CA7">
              <w:rPr>
                <w:rFonts w:ascii="Times New Roman" w:eastAsia="宋体" w:hAnsi="Times New Roman" w:hint="eastAsia"/>
                <w:bCs/>
                <w:spacing w:val="-10"/>
                <w:kern w:val="0"/>
                <w:sz w:val="21"/>
                <w:szCs w:val="21"/>
              </w:rPr>
              <w:t>0</w:t>
            </w:r>
            <w:r w:rsidRPr="00BD4CA7">
              <w:rPr>
                <w:rFonts w:ascii="Times New Roman" w:eastAsia="宋体" w:hAnsi="Times New Roman"/>
                <w:bCs/>
                <w:spacing w:val="-10"/>
                <w:kern w:val="0"/>
                <w:sz w:val="21"/>
                <w:szCs w:val="21"/>
              </w:rPr>
              <w:t>~</w:t>
            </w:r>
            <w:r w:rsidRPr="00BD4CA7">
              <w:rPr>
                <w:rFonts w:ascii="Times New Roman" w:eastAsia="宋体" w:hAnsi="Times New Roman" w:hint="eastAsia"/>
                <w:bCs/>
                <w:spacing w:val="-10"/>
                <w:kern w:val="0"/>
                <w:sz w:val="21"/>
                <w:szCs w:val="21"/>
              </w:rPr>
              <w:t>6A</w:t>
            </w:r>
          </w:p>
          <w:p w:rsidR="0071486A" w:rsidRPr="00BD4CA7" w:rsidRDefault="0071486A" w:rsidP="002F3B6F">
            <w:pPr>
              <w:pStyle w:val="a7"/>
              <w:jc w:val="center"/>
              <w:rPr>
                <w:rFonts w:ascii="Times New Roman" w:eastAsia="宋体" w:hAnsi="Times New Roman"/>
                <w:bCs/>
                <w:spacing w:val="-10"/>
                <w:kern w:val="0"/>
                <w:sz w:val="21"/>
                <w:szCs w:val="21"/>
              </w:rPr>
            </w:pPr>
            <w:r w:rsidRPr="00BD4CA7">
              <w:rPr>
                <w:rFonts w:hint="eastAsia"/>
                <w:kern w:val="0"/>
                <w:sz w:val="21"/>
                <w:szCs w:val="21"/>
              </w:rPr>
              <w:t>0</w:t>
            </w:r>
            <w:r w:rsidRPr="00BD4CA7">
              <w:rPr>
                <w:kern w:val="0"/>
                <w:sz w:val="21"/>
                <w:szCs w:val="21"/>
              </w:rPr>
              <w:t>~</w:t>
            </w:r>
            <w:r w:rsidRPr="00BD4CA7">
              <w:rPr>
                <w:rFonts w:hint="eastAsia"/>
                <w:kern w:val="0"/>
                <w:sz w:val="21"/>
                <w:szCs w:val="21"/>
              </w:rPr>
              <w:t>75A</w:t>
            </w:r>
          </w:p>
        </w:tc>
        <w:tc>
          <w:tcPr>
            <w:tcW w:w="1631" w:type="dxa"/>
          </w:tcPr>
          <w:p w:rsidR="0071486A" w:rsidRPr="00BD4CA7" w:rsidRDefault="0071486A" w:rsidP="006211CF">
            <w:pPr>
              <w:jc w:val="center"/>
              <w:rPr>
                <w:bCs/>
                <w:spacing w:val="-10"/>
                <w:kern w:val="0"/>
                <w:szCs w:val="21"/>
              </w:rPr>
            </w:pPr>
            <w:r w:rsidRPr="00BD4CA7">
              <w:rPr>
                <w:rFonts w:hint="eastAsia"/>
                <w:bCs/>
                <w:spacing w:val="-10"/>
                <w:kern w:val="0"/>
                <w:szCs w:val="21"/>
              </w:rPr>
              <w:t>0</w:t>
            </w:r>
            <w:r w:rsidRPr="00BD4CA7">
              <w:rPr>
                <w:bCs/>
                <w:spacing w:val="-10"/>
                <w:kern w:val="0"/>
                <w:szCs w:val="21"/>
              </w:rPr>
              <w:t>~</w:t>
            </w:r>
            <w:r w:rsidRPr="00BD4CA7">
              <w:rPr>
                <w:rFonts w:hint="eastAsia"/>
                <w:bCs/>
                <w:spacing w:val="-10"/>
                <w:kern w:val="0"/>
                <w:szCs w:val="21"/>
              </w:rPr>
              <w:t>6A</w:t>
            </w:r>
          </w:p>
          <w:p w:rsidR="0071486A" w:rsidRPr="00BD4CA7" w:rsidRDefault="0071486A" w:rsidP="002F3B6F">
            <w:pPr>
              <w:jc w:val="center"/>
              <w:rPr>
                <w:bCs/>
                <w:spacing w:val="-10"/>
                <w:kern w:val="0"/>
                <w:szCs w:val="21"/>
              </w:rPr>
            </w:pPr>
            <w:r w:rsidRPr="00BD4CA7">
              <w:rPr>
                <w:rFonts w:hint="eastAsia"/>
                <w:bCs/>
                <w:spacing w:val="-10"/>
                <w:kern w:val="0"/>
                <w:szCs w:val="21"/>
              </w:rPr>
              <w:t>0</w:t>
            </w:r>
            <w:r w:rsidRPr="00BD4CA7">
              <w:rPr>
                <w:bCs/>
                <w:spacing w:val="-10"/>
                <w:kern w:val="0"/>
                <w:szCs w:val="21"/>
              </w:rPr>
              <w:t>~</w:t>
            </w:r>
            <w:r w:rsidRPr="00BD4CA7">
              <w:rPr>
                <w:rFonts w:hint="eastAsia"/>
                <w:bCs/>
                <w:spacing w:val="-10"/>
                <w:kern w:val="0"/>
                <w:szCs w:val="21"/>
              </w:rPr>
              <w:t>160A</w:t>
            </w:r>
          </w:p>
        </w:tc>
      </w:tr>
      <w:tr w:rsidR="0071486A" w:rsidRPr="00BD4CA7" w:rsidTr="00611EF8">
        <w:trPr>
          <w:trHeight w:val="822"/>
        </w:trPr>
        <w:tc>
          <w:tcPr>
            <w:tcW w:w="2126" w:type="dxa"/>
            <w:vAlign w:val="center"/>
          </w:tcPr>
          <w:p w:rsidR="0071486A" w:rsidRPr="00BD4CA7" w:rsidRDefault="0071486A" w:rsidP="006211CF">
            <w:pPr>
              <w:rPr>
                <w:rFonts w:ascii="Arial,Bold" w:hAnsi="Arial,Bold" w:cs="Arial,Bold"/>
                <w:b/>
                <w:bCs/>
                <w:kern w:val="0"/>
                <w:szCs w:val="21"/>
              </w:rPr>
            </w:pPr>
            <w:r w:rsidRPr="00BD4CA7">
              <w:rPr>
                <w:rFonts w:ascii="Arial,Bold" w:hAnsi="Arial,Bold" w:cs="Arial,Bold" w:hint="eastAsia"/>
                <w:b/>
                <w:bCs/>
                <w:kern w:val="0"/>
                <w:szCs w:val="21"/>
              </w:rPr>
              <w:t xml:space="preserve">MEAS:RES </w:t>
            </w:r>
            <w:r w:rsidRPr="00BD4CA7">
              <w:rPr>
                <w:rFonts w:ascii="Arial" w:hAnsi="Arial" w:cs="Arial"/>
                <w:kern w:val="0"/>
                <w:szCs w:val="21"/>
              </w:rPr>
              <w:t>&lt;Nrf+&gt;</w:t>
            </w:r>
          </w:p>
        </w:tc>
        <w:tc>
          <w:tcPr>
            <w:tcW w:w="568" w:type="dxa"/>
          </w:tcPr>
          <w:p w:rsidR="0071486A" w:rsidRPr="00BD4CA7" w:rsidRDefault="0071486A" w:rsidP="006211CF">
            <w:pPr>
              <w:jc w:val="center"/>
              <w:rPr>
                <w:szCs w:val="21"/>
              </w:rPr>
            </w:pPr>
            <w:r w:rsidRPr="00BD4CA7">
              <w:rPr>
                <w:rFonts w:hint="eastAsia"/>
                <w:szCs w:val="21"/>
              </w:rPr>
              <w:t>L</w:t>
            </w:r>
          </w:p>
          <w:p w:rsidR="0071486A" w:rsidRPr="00BD4CA7" w:rsidRDefault="0071486A" w:rsidP="006211CF">
            <w:pPr>
              <w:jc w:val="center"/>
              <w:rPr>
                <w:szCs w:val="21"/>
              </w:rPr>
            </w:pPr>
            <w:r w:rsidRPr="00BD4CA7">
              <w:rPr>
                <w:rFonts w:hint="eastAsia"/>
                <w:szCs w:val="21"/>
              </w:rPr>
              <w:t>H</w:t>
            </w:r>
          </w:p>
        </w:tc>
        <w:tc>
          <w:tcPr>
            <w:tcW w:w="1559" w:type="dxa"/>
          </w:tcPr>
          <w:p w:rsidR="0071486A" w:rsidRPr="00BD4CA7" w:rsidRDefault="0071486A" w:rsidP="00A16085">
            <w:pPr>
              <w:jc w:val="center"/>
              <w:rPr>
                <w:bCs/>
                <w:spacing w:val="-10"/>
                <w:kern w:val="0"/>
                <w:szCs w:val="21"/>
              </w:rPr>
            </w:pPr>
            <w:r w:rsidRPr="00BD4CA7">
              <w:rPr>
                <w:rFonts w:hint="eastAsia"/>
                <w:bCs/>
                <w:spacing w:val="-10"/>
                <w:kern w:val="0"/>
                <w:szCs w:val="21"/>
              </w:rPr>
              <w:t>0.02</w:t>
            </w:r>
            <w:r w:rsidRPr="00BD4CA7">
              <w:rPr>
                <w:bCs/>
                <w:spacing w:val="-10"/>
                <w:kern w:val="0"/>
                <w:szCs w:val="21"/>
              </w:rPr>
              <w:t>Ω~</w:t>
            </w:r>
            <w:r w:rsidRPr="00BD4CA7">
              <w:rPr>
                <w:rFonts w:hint="eastAsia"/>
                <w:bCs/>
                <w:spacing w:val="-10"/>
                <w:kern w:val="0"/>
                <w:szCs w:val="21"/>
              </w:rPr>
              <w:t>240K</w:t>
            </w:r>
            <w:r w:rsidRPr="00BD4CA7">
              <w:rPr>
                <w:bCs/>
                <w:spacing w:val="-10"/>
                <w:kern w:val="0"/>
                <w:szCs w:val="21"/>
              </w:rPr>
              <w:t>Ω</w:t>
            </w:r>
          </w:p>
          <w:p w:rsidR="0071486A" w:rsidRPr="00BD4CA7" w:rsidRDefault="0071486A" w:rsidP="00A16085">
            <w:pPr>
              <w:jc w:val="center"/>
              <w:rPr>
                <w:bCs/>
                <w:spacing w:val="-10"/>
                <w:kern w:val="0"/>
                <w:szCs w:val="21"/>
              </w:rPr>
            </w:pPr>
            <w:r w:rsidRPr="00BD4CA7">
              <w:rPr>
                <w:rFonts w:hint="eastAsia"/>
                <w:szCs w:val="21"/>
              </w:rPr>
              <w:t>0.2</w:t>
            </w:r>
            <w:r w:rsidRPr="00BD4CA7">
              <w:rPr>
                <w:szCs w:val="21"/>
              </w:rPr>
              <w:t>Ω</w:t>
            </w:r>
            <w:r w:rsidRPr="00BD4CA7">
              <w:rPr>
                <w:rFonts w:ascii="宋体" w:hAnsi="宋体" w:cs="宋体" w:hint="eastAsia"/>
                <w:kern w:val="0"/>
                <w:szCs w:val="21"/>
              </w:rPr>
              <w:t>～2.4M</w:t>
            </w:r>
            <w:r w:rsidRPr="00BD4CA7">
              <w:rPr>
                <w:rFonts w:ascii="Calibri" w:hAnsi="Calibri" w:cs="宋体"/>
                <w:kern w:val="0"/>
                <w:szCs w:val="21"/>
              </w:rPr>
              <w:t>Ω</w:t>
            </w:r>
          </w:p>
        </w:tc>
        <w:tc>
          <w:tcPr>
            <w:tcW w:w="1558" w:type="dxa"/>
          </w:tcPr>
          <w:p w:rsidR="0071486A" w:rsidRPr="00BD4CA7" w:rsidRDefault="0071486A" w:rsidP="00A16085">
            <w:pPr>
              <w:jc w:val="center"/>
              <w:rPr>
                <w:bCs/>
                <w:spacing w:val="-10"/>
                <w:kern w:val="0"/>
                <w:szCs w:val="21"/>
              </w:rPr>
            </w:pPr>
            <w:r w:rsidRPr="00BD4CA7">
              <w:rPr>
                <w:rFonts w:hint="eastAsia"/>
                <w:bCs/>
                <w:spacing w:val="-10"/>
                <w:kern w:val="0"/>
                <w:szCs w:val="21"/>
              </w:rPr>
              <w:t>0.02</w:t>
            </w:r>
            <w:r w:rsidRPr="00BD4CA7">
              <w:rPr>
                <w:bCs/>
                <w:spacing w:val="-10"/>
                <w:kern w:val="0"/>
                <w:szCs w:val="21"/>
              </w:rPr>
              <w:t>Ω~</w:t>
            </w:r>
            <w:r w:rsidRPr="00BD4CA7">
              <w:rPr>
                <w:rFonts w:hint="eastAsia"/>
                <w:bCs/>
                <w:spacing w:val="-10"/>
                <w:kern w:val="0"/>
                <w:szCs w:val="21"/>
              </w:rPr>
              <w:t>240K</w:t>
            </w:r>
            <w:r w:rsidRPr="00BD4CA7">
              <w:rPr>
                <w:bCs/>
                <w:spacing w:val="-10"/>
                <w:kern w:val="0"/>
                <w:szCs w:val="21"/>
              </w:rPr>
              <w:t>Ω</w:t>
            </w:r>
          </w:p>
          <w:p w:rsidR="0071486A" w:rsidRPr="00BD4CA7" w:rsidRDefault="0071486A" w:rsidP="00A16085">
            <w:pPr>
              <w:jc w:val="center"/>
              <w:rPr>
                <w:bCs/>
                <w:spacing w:val="-10"/>
                <w:kern w:val="0"/>
                <w:szCs w:val="21"/>
              </w:rPr>
            </w:pPr>
            <w:r w:rsidRPr="00BD4CA7">
              <w:rPr>
                <w:rFonts w:hint="eastAsia"/>
                <w:szCs w:val="21"/>
              </w:rPr>
              <w:t>0.2</w:t>
            </w:r>
            <w:r w:rsidRPr="00BD4CA7">
              <w:rPr>
                <w:szCs w:val="21"/>
              </w:rPr>
              <w:t>Ω</w:t>
            </w:r>
            <w:r w:rsidRPr="00BD4CA7">
              <w:rPr>
                <w:rFonts w:ascii="宋体" w:hAnsi="宋体" w:cs="宋体" w:hint="eastAsia"/>
                <w:kern w:val="0"/>
                <w:szCs w:val="21"/>
              </w:rPr>
              <w:t>～2.4M</w:t>
            </w:r>
            <w:r w:rsidRPr="00BD4CA7">
              <w:rPr>
                <w:rFonts w:ascii="Calibri" w:hAnsi="Calibri" w:cs="宋体"/>
                <w:kern w:val="0"/>
                <w:szCs w:val="21"/>
              </w:rPr>
              <w:t>Ω</w:t>
            </w:r>
          </w:p>
        </w:tc>
        <w:tc>
          <w:tcPr>
            <w:tcW w:w="1558" w:type="dxa"/>
          </w:tcPr>
          <w:p w:rsidR="0071486A" w:rsidRPr="00BD4CA7" w:rsidRDefault="0071486A" w:rsidP="00A16085">
            <w:pPr>
              <w:jc w:val="center"/>
              <w:rPr>
                <w:bCs/>
                <w:spacing w:val="-10"/>
                <w:kern w:val="0"/>
                <w:szCs w:val="21"/>
              </w:rPr>
            </w:pPr>
            <w:r w:rsidRPr="00BD4CA7">
              <w:rPr>
                <w:rFonts w:hint="eastAsia"/>
                <w:bCs/>
                <w:spacing w:val="-10"/>
                <w:kern w:val="0"/>
                <w:szCs w:val="21"/>
              </w:rPr>
              <w:t>0.02</w:t>
            </w:r>
            <w:r w:rsidRPr="00BD4CA7">
              <w:rPr>
                <w:bCs/>
                <w:spacing w:val="-10"/>
                <w:kern w:val="0"/>
                <w:szCs w:val="21"/>
              </w:rPr>
              <w:t>Ω~</w:t>
            </w:r>
            <w:r w:rsidRPr="00BD4CA7">
              <w:rPr>
                <w:rFonts w:hint="eastAsia"/>
                <w:bCs/>
                <w:spacing w:val="-10"/>
                <w:kern w:val="0"/>
                <w:szCs w:val="21"/>
              </w:rPr>
              <w:t>240K</w:t>
            </w:r>
            <w:r w:rsidRPr="00BD4CA7">
              <w:rPr>
                <w:bCs/>
                <w:spacing w:val="-10"/>
                <w:kern w:val="0"/>
                <w:szCs w:val="21"/>
              </w:rPr>
              <w:t>Ω</w:t>
            </w:r>
          </w:p>
          <w:p w:rsidR="0071486A" w:rsidRPr="00BD4CA7" w:rsidRDefault="0071486A" w:rsidP="00A16085">
            <w:pPr>
              <w:pStyle w:val="a7"/>
              <w:jc w:val="center"/>
              <w:rPr>
                <w:rFonts w:ascii="Times New Roman" w:eastAsia="宋体" w:hAnsi="Times New Roman"/>
                <w:bCs/>
                <w:spacing w:val="-10"/>
                <w:kern w:val="0"/>
                <w:sz w:val="21"/>
                <w:szCs w:val="21"/>
              </w:rPr>
            </w:pPr>
            <w:r w:rsidRPr="00BD4CA7">
              <w:rPr>
                <w:rFonts w:hint="eastAsia"/>
                <w:sz w:val="21"/>
                <w:szCs w:val="21"/>
              </w:rPr>
              <w:t>0.2</w:t>
            </w:r>
            <w:r w:rsidRPr="00BD4CA7">
              <w:rPr>
                <w:sz w:val="21"/>
                <w:szCs w:val="21"/>
              </w:rPr>
              <w:t>Ω</w:t>
            </w:r>
            <w:r w:rsidRPr="00BD4CA7">
              <w:rPr>
                <w:rFonts w:ascii="宋体" w:hAnsi="宋体" w:cs="宋体" w:hint="eastAsia"/>
                <w:kern w:val="0"/>
                <w:sz w:val="21"/>
                <w:szCs w:val="21"/>
              </w:rPr>
              <w:t>～</w:t>
            </w:r>
            <w:r w:rsidRPr="00BD4CA7">
              <w:rPr>
                <w:rFonts w:ascii="宋体" w:hAnsi="宋体" w:cs="宋体" w:hint="eastAsia"/>
                <w:kern w:val="0"/>
                <w:sz w:val="21"/>
                <w:szCs w:val="21"/>
              </w:rPr>
              <w:t>2.4M</w:t>
            </w:r>
            <w:r w:rsidRPr="00BD4CA7">
              <w:rPr>
                <w:rFonts w:ascii="Calibri" w:hAnsi="Calibri" w:cs="宋体"/>
                <w:kern w:val="0"/>
                <w:sz w:val="21"/>
                <w:szCs w:val="21"/>
              </w:rPr>
              <w:t>Ω</w:t>
            </w:r>
          </w:p>
        </w:tc>
        <w:tc>
          <w:tcPr>
            <w:tcW w:w="1631" w:type="dxa"/>
          </w:tcPr>
          <w:p w:rsidR="0071486A" w:rsidRPr="00BD4CA7" w:rsidRDefault="0071486A" w:rsidP="00A16085">
            <w:pPr>
              <w:jc w:val="center"/>
              <w:rPr>
                <w:bCs/>
                <w:spacing w:val="-10"/>
                <w:kern w:val="0"/>
                <w:szCs w:val="21"/>
              </w:rPr>
            </w:pPr>
            <w:r w:rsidRPr="00BD4CA7">
              <w:rPr>
                <w:rFonts w:hint="eastAsia"/>
                <w:bCs/>
                <w:spacing w:val="-10"/>
                <w:kern w:val="0"/>
                <w:szCs w:val="21"/>
              </w:rPr>
              <w:t>0.02</w:t>
            </w:r>
            <w:r w:rsidRPr="00BD4CA7">
              <w:rPr>
                <w:bCs/>
                <w:spacing w:val="-10"/>
                <w:kern w:val="0"/>
                <w:szCs w:val="21"/>
              </w:rPr>
              <w:t>Ω~</w:t>
            </w:r>
            <w:r w:rsidRPr="00BD4CA7">
              <w:rPr>
                <w:rFonts w:hint="eastAsia"/>
                <w:bCs/>
                <w:spacing w:val="-10"/>
                <w:kern w:val="0"/>
                <w:szCs w:val="21"/>
              </w:rPr>
              <w:t>240K</w:t>
            </w:r>
            <w:r w:rsidRPr="00BD4CA7">
              <w:rPr>
                <w:bCs/>
                <w:spacing w:val="-10"/>
                <w:kern w:val="0"/>
                <w:szCs w:val="21"/>
              </w:rPr>
              <w:t>Ω</w:t>
            </w:r>
          </w:p>
          <w:p w:rsidR="0071486A" w:rsidRPr="00BD4CA7" w:rsidRDefault="0071486A" w:rsidP="00A16085">
            <w:pPr>
              <w:jc w:val="center"/>
              <w:rPr>
                <w:bCs/>
                <w:spacing w:val="-10"/>
                <w:kern w:val="0"/>
                <w:szCs w:val="21"/>
              </w:rPr>
            </w:pPr>
            <w:r w:rsidRPr="00BD4CA7">
              <w:rPr>
                <w:rFonts w:hint="eastAsia"/>
                <w:szCs w:val="21"/>
              </w:rPr>
              <w:t>0.2</w:t>
            </w:r>
            <w:r w:rsidRPr="00BD4CA7">
              <w:rPr>
                <w:szCs w:val="21"/>
              </w:rPr>
              <w:t>Ω</w:t>
            </w:r>
            <w:r w:rsidRPr="00BD4CA7">
              <w:rPr>
                <w:rFonts w:ascii="宋体" w:hAnsi="宋体" w:cs="宋体" w:hint="eastAsia"/>
                <w:kern w:val="0"/>
                <w:szCs w:val="21"/>
              </w:rPr>
              <w:t>～2.4M</w:t>
            </w:r>
            <w:r w:rsidRPr="00BD4CA7">
              <w:rPr>
                <w:rFonts w:ascii="Calibri" w:hAnsi="Calibri" w:cs="宋体"/>
                <w:kern w:val="0"/>
                <w:szCs w:val="21"/>
              </w:rPr>
              <w:t>Ω</w:t>
            </w:r>
          </w:p>
        </w:tc>
      </w:tr>
      <w:tr w:rsidR="0071486A" w:rsidRPr="00BD4CA7" w:rsidTr="00611EF8">
        <w:tc>
          <w:tcPr>
            <w:tcW w:w="2126" w:type="dxa"/>
          </w:tcPr>
          <w:p w:rsidR="0071486A" w:rsidRPr="00BD4CA7" w:rsidRDefault="0071486A" w:rsidP="006211CF">
            <w:pPr>
              <w:rPr>
                <w:szCs w:val="21"/>
              </w:rPr>
            </w:pPr>
            <w:r w:rsidRPr="00BD4CA7">
              <w:rPr>
                <w:rFonts w:ascii="Arial,Bold" w:hAnsi="Arial,Bold" w:cs="Arial,Bold" w:hint="eastAsia"/>
                <w:b/>
                <w:bCs/>
                <w:kern w:val="0"/>
                <w:szCs w:val="21"/>
              </w:rPr>
              <w:t>MEAS:VOLT</w:t>
            </w:r>
            <w:r w:rsidRPr="00BD4CA7">
              <w:rPr>
                <w:rFonts w:ascii="Arial,Bold" w:hAnsi="Arial,Bold" w:cs="Arial,Bold"/>
                <w:b/>
                <w:bCs/>
                <w:kern w:val="0"/>
                <w:szCs w:val="21"/>
              </w:rPr>
              <w:t xml:space="preserve"> </w:t>
            </w:r>
            <w:r w:rsidRPr="00BD4CA7">
              <w:rPr>
                <w:rFonts w:ascii="Arial" w:hAnsi="Arial" w:cs="Arial"/>
                <w:kern w:val="0"/>
                <w:szCs w:val="21"/>
              </w:rPr>
              <w:t>&lt;Nrf+&gt;</w:t>
            </w:r>
          </w:p>
        </w:tc>
        <w:tc>
          <w:tcPr>
            <w:tcW w:w="568" w:type="dxa"/>
          </w:tcPr>
          <w:p w:rsidR="0071486A" w:rsidRPr="00BD4CA7" w:rsidRDefault="0071486A" w:rsidP="006211CF">
            <w:pPr>
              <w:rPr>
                <w:szCs w:val="21"/>
              </w:rPr>
            </w:pPr>
          </w:p>
        </w:tc>
        <w:tc>
          <w:tcPr>
            <w:tcW w:w="1559" w:type="dxa"/>
          </w:tcPr>
          <w:p w:rsidR="0071486A" w:rsidRPr="00BD4CA7" w:rsidRDefault="0071486A" w:rsidP="00A16085">
            <w:pPr>
              <w:jc w:val="center"/>
              <w:rPr>
                <w:bCs/>
                <w:spacing w:val="-10"/>
                <w:kern w:val="0"/>
                <w:szCs w:val="21"/>
              </w:rPr>
            </w:pPr>
            <w:r w:rsidRPr="00BD4CA7">
              <w:rPr>
                <w:rFonts w:hint="eastAsia"/>
                <w:bCs/>
                <w:spacing w:val="-10"/>
                <w:kern w:val="0"/>
                <w:szCs w:val="21"/>
              </w:rPr>
              <w:t>0</w:t>
            </w:r>
            <w:r w:rsidRPr="00BD4CA7">
              <w:rPr>
                <w:bCs/>
                <w:spacing w:val="-10"/>
                <w:kern w:val="0"/>
                <w:szCs w:val="21"/>
              </w:rPr>
              <w:t>~</w:t>
            </w:r>
            <w:r w:rsidRPr="00BD4CA7">
              <w:rPr>
                <w:rFonts w:hint="eastAsia"/>
                <w:bCs/>
                <w:spacing w:val="-10"/>
                <w:kern w:val="0"/>
                <w:szCs w:val="21"/>
              </w:rPr>
              <w:t>240V</w:t>
            </w:r>
          </w:p>
        </w:tc>
        <w:tc>
          <w:tcPr>
            <w:tcW w:w="1558" w:type="dxa"/>
          </w:tcPr>
          <w:p w:rsidR="0071486A" w:rsidRPr="00BD4CA7" w:rsidRDefault="0071486A" w:rsidP="00A16085">
            <w:pPr>
              <w:jc w:val="center"/>
              <w:rPr>
                <w:bCs/>
                <w:spacing w:val="-10"/>
                <w:kern w:val="0"/>
                <w:szCs w:val="21"/>
              </w:rPr>
            </w:pPr>
            <w:r w:rsidRPr="00BD4CA7">
              <w:rPr>
                <w:rFonts w:hint="eastAsia"/>
                <w:bCs/>
                <w:spacing w:val="-10"/>
                <w:kern w:val="0"/>
                <w:szCs w:val="21"/>
              </w:rPr>
              <w:t>0</w:t>
            </w:r>
            <w:r w:rsidRPr="00BD4CA7">
              <w:rPr>
                <w:bCs/>
                <w:spacing w:val="-10"/>
                <w:kern w:val="0"/>
                <w:szCs w:val="21"/>
              </w:rPr>
              <w:t>~</w:t>
            </w:r>
            <w:r w:rsidRPr="00BD4CA7">
              <w:rPr>
                <w:rFonts w:hint="eastAsia"/>
                <w:bCs/>
                <w:spacing w:val="-10"/>
                <w:kern w:val="0"/>
                <w:szCs w:val="21"/>
              </w:rPr>
              <w:t>240V</w:t>
            </w:r>
          </w:p>
        </w:tc>
        <w:tc>
          <w:tcPr>
            <w:tcW w:w="1558" w:type="dxa"/>
          </w:tcPr>
          <w:p w:rsidR="0071486A" w:rsidRPr="00BD4CA7" w:rsidRDefault="0071486A" w:rsidP="00A16085">
            <w:pPr>
              <w:pStyle w:val="a7"/>
              <w:jc w:val="center"/>
              <w:rPr>
                <w:rFonts w:ascii="Times New Roman" w:eastAsia="宋体" w:hAnsi="Times New Roman"/>
                <w:bCs/>
                <w:spacing w:val="-10"/>
                <w:kern w:val="0"/>
                <w:sz w:val="21"/>
                <w:szCs w:val="21"/>
              </w:rPr>
            </w:pPr>
            <w:r w:rsidRPr="00BD4CA7">
              <w:rPr>
                <w:rFonts w:ascii="Times New Roman" w:eastAsia="宋体" w:hAnsi="Times New Roman" w:hint="eastAsia"/>
                <w:bCs/>
                <w:spacing w:val="-10"/>
                <w:kern w:val="0"/>
                <w:sz w:val="21"/>
                <w:szCs w:val="21"/>
              </w:rPr>
              <w:t>0</w:t>
            </w:r>
            <w:r w:rsidRPr="00BD4CA7">
              <w:rPr>
                <w:rFonts w:ascii="Times New Roman" w:eastAsia="宋体" w:hAnsi="Times New Roman"/>
                <w:bCs/>
                <w:spacing w:val="-10"/>
                <w:kern w:val="0"/>
                <w:sz w:val="21"/>
                <w:szCs w:val="21"/>
              </w:rPr>
              <w:t>~</w:t>
            </w:r>
            <w:r w:rsidRPr="00BD4CA7">
              <w:rPr>
                <w:rFonts w:ascii="Times New Roman" w:eastAsia="宋体" w:hAnsi="Times New Roman" w:hint="eastAsia"/>
                <w:bCs/>
                <w:spacing w:val="-10"/>
                <w:kern w:val="0"/>
                <w:sz w:val="21"/>
                <w:szCs w:val="21"/>
              </w:rPr>
              <w:t>240V</w:t>
            </w:r>
          </w:p>
        </w:tc>
        <w:tc>
          <w:tcPr>
            <w:tcW w:w="1631" w:type="dxa"/>
          </w:tcPr>
          <w:p w:rsidR="0071486A" w:rsidRPr="00BD4CA7" w:rsidRDefault="0071486A" w:rsidP="00A16085">
            <w:pPr>
              <w:jc w:val="center"/>
              <w:rPr>
                <w:bCs/>
                <w:spacing w:val="-10"/>
                <w:kern w:val="0"/>
                <w:szCs w:val="21"/>
              </w:rPr>
            </w:pPr>
            <w:r w:rsidRPr="00BD4CA7">
              <w:rPr>
                <w:rFonts w:hint="eastAsia"/>
                <w:bCs/>
                <w:spacing w:val="-10"/>
                <w:kern w:val="0"/>
                <w:szCs w:val="21"/>
              </w:rPr>
              <w:t>0</w:t>
            </w:r>
            <w:r w:rsidRPr="00BD4CA7">
              <w:rPr>
                <w:bCs/>
                <w:spacing w:val="-10"/>
                <w:kern w:val="0"/>
                <w:szCs w:val="21"/>
              </w:rPr>
              <w:t>~</w:t>
            </w:r>
            <w:r w:rsidRPr="00BD4CA7">
              <w:rPr>
                <w:rFonts w:hint="eastAsia"/>
                <w:bCs/>
                <w:spacing w:val="-10"/>
                <w:kern w:val="0"/>
                <w:szCs w:val="21"/>
              </w:rPr>
              <w:t>240V</w:t>
            </w:r>
          </w:p>
        </w:tc>
      </w:tr>
      <w:tr w:rsidR="0071486A" w:rsidRPr="00BD4CA7" w:rsidTr="00611EF8">
        <w:trPr>
          <w:trHeight w:val="414"/>
        </w:trPr>
        <w:tc>
          <w:tcPr>
            <w:tcW w:w="2126" w:type="dxa"/>
          </w:tcPr>
          <w:p w:rsidR="0071486A" w:rsidRPr="00BD4CA7" w:rsidRDefault="0071486A" w:rsidP="006211CF">
            <w:pPr>
              <w:rPr>
                <w:szCs w:val="21"/>
              </w:rPr>
            </w:pPr>
            <w:r w:rsidRPr="00BD4CA7">
              <w:rPr>
                <w:rFonts w:ascii="Arial,Bold" w:hAnsi="Arial,Bold" w:cs="Arial,Bold" w:hint="eastAsia"/>
                <w:b/>
                <w:bCs/>
                <w:kern w:val="0"/>
                <w:szCs w:val="21"/>
              </w:rPr>
              <w:t>MEAS:POW</w:t>
            </w:r>
            <w:r w:rsidRPr="00BD4CA7">
              <w:rPr>
                <w:rFonts w:ascii="Arial,Bold" w:hAnsi="Arial,Bold" w:cs="Arial,Bold"/>
                <w:b/>
                <w:bCs/>
                <w:kern w:val="0"/>
                <w:szCs w:val="21"/>
              </w:rPr>
              <w:t xml:space="preserve"> </w:t>
            </w:r>
            <w:r w:rsidRPr="00BD4CA7">
              <w:rPr>
                <w:rFonts w:ascii="Arial" w:hAnsi="Arial" w:cs="Arial"/>
                <w:kern w:val="0"/>
                <w:szCs w:val="21"/>
              </w:rPr>
              <w:t>&lt;Nrf+&gt;</w:t>
            </w:r>
          </w:p>
        </w:tc>
        <w:tc>
          <w:tcPr>
            <w:tcW w:w="568" w:type="dxa"/>
          </w:tcPr>
          <w:p w:rsidR="0071486A" w:rsidRPr="00BD4CA7" w:rsidRDefault="0071486A" w:rsidP="006211CF">
            <w:pPr>
              <w:rPr>
                <w:szCs w:val="21"/>
              </w:rPr>
            </w:pPr>
          </w:p>
        </w:tc>
        <w:tc>
          <w:tcPr>
            <w:tcW w:w="1559" w:type="dxa"/>
          </w:tcPr>
          <w:p w:rsidR="0071486A" w:rsidRPr="00BD4CA7" w:rsidRDefault="0071486A" w:rsidP="00A16085">
            <w:pPr>
              <w:jc w:val="center"/>
              <w:rPr>
                <w:bCs/>
                <w:spacing w:val="-10"/>
                <w:kern w:val="0"/>
                <w:szCs w:val="21"/>
              </w:rPr>
            </w:pPr>
            <w:r w:rsidRPr="00BD4CA7">
              <w:rPr>
                <w:rFonts w:hint="eastAsia"/>
                <w:bCs/>
                <w:spacing w:val="-10"/>
                <w:kern w:val="0"/>
                <w:szCs w:val="21"/>
              </w:rPr>
              <w:t>0</w:t>
            </w:r>
            <w:r w:rsidRPr="00BD4CA7">
              <w:rPr>
                <w:bCs/>
                <w:spacing w:val="-10"/>
                <w:kern w:val="0"/>
                <w:szCs w:val="21"/>
              </w:rPr>
              <w:t>~</w:t>
            </w:r>
            <w:r w:rsidRPr="00BD4CA7">
              <w:rPr>
                <w:rFonts w:hint="eastAsia"/>
                <w:bCs/>
                <w:spacing w:val="-10"/>
                <w:kern w:val="0"/>
                <w:szCs w:val="21"/>
              </w:rPr>
              <w:t>1500W</w:t>
            </w:r>
          </w:p>
        </w:tc>
        <w:tc>
          <w:tcPr>
            <w:tcW w:w="1558" w:type="dxa"/>
          </w:tcPr>
          <w:p w:rsidR="0071486A" w:rsidRPr="00BD4CA7" w:rsidRDefault="0071486A" w:rsidP="00A16085">
            <w:pPr>
              <w:jc w:val="center"/>
              <w:rPr>
                <w:bCs/>
                <w:spacing w:val="-10"/>
                <w:kern w:val="0"/>
                <w:szCs w:val="21"/>
              </w:rPr>
            </w:pPr>
            <w:r w:rsidRPr="00BD4CA7">
              <w:rPr>
                <w:rFonts w:hint="eastAsia"/>
                <w:bCs/>
                <w:spacing w:val="-10"/>
                <w:kern w:val="0"/>
                <w:szCs w:val="21"/>
              </w:rPr>
              <w:t>0</w:t>
            </w:r>
            <w:r w:rsidRPr="00BD4CA7">
              <w:rPr>
                <w:bCs/>
                <w:spacing w:val="-10"/>
                <w:kern w:val="0"/>
                <w:szCs w:val="21"/>
              </w:rPr>
              <w:t>~</w:t>
            </w:r>
            <w:r w:rsidRPr="00BD4CA7">
              <w:rPr>
                <w:rFonts w:hint="eastAsia"/>
                <w:bCs/>
                <w:spacing w:val="-10"/>
                <w:kern w:val="0"/>
                <w:szCs w:val="21"/>
              </w:rPr>
              <w:t>2000W</w:t>
            </w:r>
          </w:p>
        </w:tc>
        <w:tc>
          <w:tcPr>
            <w:tcW w:w="1558" w:type="dxa"/>
          </w:tcPr>
          <w:p w:rsidR="0071486A" w:rsidRPr="00BD4CA7" w:rsidRDefault="0071486A" w:rsidP="00A16085">
            <w:pPr>
              <w:jc w:val="center"/>
              <w:rPr>
                <w:bCs/>
                <w:spacing w:val="-10"/>
                <w:kern w:val="0"/>
                <w:szCs w:val="21"/>
              </w:rPr>
            </w:pPr>
            <w:r w:rsidRPr="00BD4CA7">
              <w:rPr>
                <w:rFonts w:hint="eastAsia"/>
                <w:bCs/>
                <w:spacing w:val="-10"/>
                <w:kern w:val="0"/>
                <w:szCs w:val="21"/>
              </w:rPr>
              <w:t>0</w:t>
            </w:r>
            <w:r w:rsidRPr="00BD4CA7">
              <w:rPr>
                <w:bCs/>
                <w:spacing w:val="-10"/>
                <w:kern w:val="0"/>
                <w:szCs w:val="21"/>
              </w:rPr>
              <w:t>~</w:t>
            </w:r>
            <w:r w:rsidRPr="00BD4CA7">
              <w:rPr>
                <w:rFonts w:hint="eastAsia"/>
                <w:bCs/>
                <w:spacing w:val="-10"/>
                <w:kern w:val="0"/>
                <w:szCs w:val="21"/>
              </w:rPr>
              <w:t>1000W</w:t>
            </w:r>
          </w:p>
        </w:tc>
        <w:tc>
          <w:tcPr>
            <w:tcW w:w="1631" w:type="dxa"/>
          </w:tcPr>
          <w:p w:rsidR="0071486A" w:rsidRPr="00BD4CA7" w:rsidRDefault="0071486A" w:rsidP="00A16085">
            <w:pPr>
              <w:jc w:val="center"/>
              <w:rPr>
                <w:bCs/>
                <w:spacing w:val="-10"/>
                <w:kern w:val="0"/>
                <w:szCs w:val="21"/>
              </w:rPr>
            </w:pPr>
            <w:r w:rsidRPr="00BD4CA7">
              <w:rPr>
                <w:rFonts w:hint="eastAsia"/>
                <w:bCs/>
                <w:spacing w:val="-10"/>
                <w:kern w:val="0"/>
                <w:szCs w:val="21"/>
              </w:rPr>
              <w:t>0</w:t>
            </w:r>
            <w:r w:rsidRPr="00BD4CA7">
              <w:rPr>
                <w:bCs/>
                <w:spacing w:val="-10"/>
                <w:kern w:val="0"/>
                <w:szCs w:val="21"/>
              </w:rPr>
              <w:t>~</w:t>
            </w:r>
            <w:r w:rsidRPr="00BD4CA7">
              <w:rPr>
                <w:rFonts w:hint="eastAsia"/>
                <w:bCs/>
                <w:spacing w:val="-10"/>
                <w:kern w:val="0"/>
                <w:szCs w:val="21"/>
              </w:rPr>
              <w:t>2400W</w:t>
            </w:r>
          </w:p>
        </w:tc>
      </w:tr>
      <w:tr w:rsidR="0071486A" w:rsidRPr="00BD4CA7" w:rsidTr="006211CF">
        <w:tc>
          <w:tcPr>
            <w:tcW w:w="2694" w:type="dxa"/>
            <w:gridSpan w:val="2"/>
            <w:vAlign w:val="center"/>
          </w:tcPr>
          <w:p w:rsidR="0071486A" w:rsidRPr="00BD4CA7" w:rsidRDefault="0071486A" w:rsidP="006211CF">
            <w:pPr>
              <w:rPr>
                <w:rFonts w:ascii="Arial" w:hAnsi="Arial" w:cs="Arial"/>
                <w:kern w:val="0"/>
                <w:szCs w:val="21"/>
              </w:rPr>
            </w:pPr>
            <w:r w:rsidRPr="00BD4CA7">
              <w:rPr>
                <w:rFonts w:ascii="Arial,Bold" w:hAnsi="Arial,Bold" w:cs="Arial,Bold"/>
                <w:b/>
                <w:bCs/>
                <w:kern w:val="0"/>
                <w:szCs w:val="21"/>
              </w:rPr>
              <w:t xml:space="preserve">CURR:PROT </w:t>
            </w:r>
            <w:r w:rsidRPr="00BD4CA7">
              <w:rPr>
                <w:rFonts w:ascii="Arial" w:hAnsi="Arial" w:cs="Arial"/>
                <w:kern w:val="0"/>
                <w:szCs w:val="21"/>
              </w:rPr>
              <w:t>&lt;Nrf+&gt;</w:t>
            </w:r>
          </w:p>
        </w:tc>
        <w:tc>
          <w:tcPr>
            <w:tcW w:w="1559" w:type="dxa"/>
          </w:tcPr>
          <w:p w:rsidR="0071486A" w:rsidRPr="00BD4CA7" w:rsidRDefault="0071486A" w:rsidP="00A16085">
            <w:pPr>
              <w:jc w:val="center"/>
              <w:rPr>
                <w:bCs/>
                <w:spacing w:val="-10"/>
                <w:kern w:val="0"/>
                <w:szCs w:val="21"/>
              </w:rPr>
            </w:pPr>
            <w:r w:rsidRPr="00BD4CA7">
              <w:rPr>
                <w:rFonts w:hint="eastAsia"/>
                <w:bCs/>
                <w:spacing w:val="-10"/>
                <w:kern w:val="0"/>
                <w:szCs w:val="21"/>
              </w:rPr>
              <w:t>0</w:t>
            </w:r>
            <w:r w:rsidRPr="00BD4CA7">
              <w:rPr>
                <w:bCs/>
                <w:spacing w:val="-10"/>
                <w:kern w:val="0"/>
                <w:szCs w:val="21"/>
              </w:rPr>
              <w:t>~</w:t>
            </w:r>
            <w:r w:rsidRPr="00BD4CA7">
              <w:rPr>
                <w:rFonts w:hint="eastAsia"/>
                <w:bCs/>
                <w:spacing w:val="-10"/>
                <w:kern w:val="0"/>
                <w:szCs w:val="21"/>
              </w:rPr>
              <w:t>100A</w:t>
            </w:r>
          </w:p>
        </w:tc>
        <w:tc>
          <w:tcPr>
            <w:tcW w:w="1558" w:type="dxa"/>
          </w:tcPr>
          <w:p w:rsidR="0071486A" w:rsidRPr="00BD4CA7" w:rsidRDefault="0071486A" w:rsidP="00A16085">
            <w:pPr>
              <w:jc w:val="center"/>
              <w:rPr>
                <w:szCs w:val="21"/>
              </w:rPr>
            </w:pPr>
            <w:r w:rsidRPr="00BD4CA7">
              <w:rPr>
                <w:rFonts w:hint="eastAsia"/>
                <w:bCs/>
                <w:spacing w:val="-10"/>
                <w:kern w:val="0"/>
                <w:szCs w:val="21"/>
              </w:rPr>
              <w:t>0</w:t>
            </w:r>
            <w:r w:rsidRPr="00BD4CA7">
              <w:rPr>
                <w:bCs/>
                <w:spacing w:val="-10"/>
                <w:kern w:val="0"/>
                <w:szCs w:val="21"/>
              </w:rPr>
              <w:t>~</w:t>
            </w:r>
            <w:r w:rsidRPr="00BD4CA7">
              <w:rPr>
                <w:rFonts w:hint="eastAsia"/>
                <w:bCs/>
                <w:spacing w:val="-10"/>
                <w:kern w:val="0"/>
                <w:szCs w:val="21"/>
              </w:rPr>
              <w:t>150A</w:t>
            </w:r>
          </w:p>
        </w:tc>
        <w:tc>
          <w:tcPr>
            <w:tcW w:w="1558" w:type="dxa"/>
          </w:tcPr>
          <w:p w:rsidR="0071486A" w:rsidRPr="00BD4CA7" w:rsidRDefault="0071486A" w:rsidP="00A16085">
            <w:pPr>
              <w:jc w:val="center"/>
              <w:rPr>
                <w:szCs w:val="21"/>
              </w:rPr>
            </w:pPr>
            <w:r w:rsidRPr="00BD4CA7">
              <w:rPr>
                <w:rFonts w:hint="eastAsia"/>
                <w:bCs/>
                <w:spacing w:val="-10"/>
                <w:kern w:val="0"/>
                <w:szCs w:val="21"/>
              </w:rPr>
              <w:t>0</w:t>
            </w:r>
            <w:r w:rsidRPr="00BD4CA7">
              <w:rPr>
                <w:bCs/>
                <w:spacing w:val="-10"/>
                <w:kern w:val="0"/>
                <w:szCs w:val="21"/>
              </w:rPr>
              <w:t>~</w:t>
            </w:r>
            <w:r w:rsidRPr="00BD4CA7">
              <w:rPr>
                <w:rFonts w:hint="eastAsia"/>
                <w:bCs/>
                <w:spacing w:val="-10"/>
                <w:kern w:val="0"/>
                <w:szCs w:val="21"/>
              </w:rPr>
              <w:t>75A</w:t>
            </w:r>
          </w:p>
        </w:tc>
        <w:tc>
          <w:tcPr>
            <w:tcW w:w="1631" w:type="dxa"/>
          </w:tcPr>
          <w:p w:rsidR="0071486A" w:rsidRPr="00BD4CA7" w:rsidRDefault="0071486A" w:rsidP="00A16085">
            <w:pPr>
              <w:jc w:val="center"/>
              <w:rPr>
                <w:szCs w:val="21"/>
              </w:rPr>
            </w:pPr>
            <w:r w:rsidRPr="00BD4CA7">
              <w:rPr>
                <w:rFonts w:hint="eastAsia"/>
                <w:bCs/>
                <w:spacing w:val="-10"/>
                <w:kern w:val="0"/>
                <w:szCs w:val="21"/>
              </w:rPr>
              <w:t>0</w:t>
            </w:r>
            <w:r w:rsidRPr="00BD4CA7">
              <w:rPr>
                <w:bCs/>
                <w:spacing w:val="-10"/>
                <w:kern w:val="0"/>
                <w:szCs w:val="21"/>
              </w:rPr>
              <w:t>~</w:t>
            </w:r>
            <w:r w:rsidRPr="00BD4CA7">
              <w:rPr>
                <w:rFonts w:hint="eastAsia"/>
                <w:bCs/>
                <w:spacing w:val="-10"/>
                <w:kern w:val="0"/>
                <w:szCs w:val="21"/>
              </w:rPr>
              <w:t>160A</w:t>
            </w:r>
          </w:p>
        </w:tc>
      </w:tr>
      <w:tr w:rsidR="0071486A" w:rsidRPr="00BD4CA7" w:rsidTr="00611EF8">
        <w:trPr>
          <w:trHeight w:val="1367"/>
        </w:trPr>
        <w:tc>
          <w:tcPr>
            <w:tcW w:w="2694" w:type="dxa"/>
            <w:gridSpan w:val="2"/>
          </w:tcPr>
          <w:p w:rsidR="0071486A" w:rsidRPr="00BD4CA7" w:rsidRDefault="0071486A" w:rsidP="006211CF">
            <w:pPr>
              <w:autoSpaceDE w:val="0"/>
              <w:autoSpaceDN w:val="0"/>
              <w:adjustRightInd w:val="0"/>
              <w:jc w:val="left"/>
              <w:rPr>
                <w:rFonts w:ascii="Arial,Bold" w:hAnsi="Arial,Bold" w:cs="Arial,Bold"/>
                <w:b/>
                <w:bCs/>
                <w:kern w:val="0"/>
                <w:szCs w:val="21"/>
              </w:rPr>
            </w:pPr>
            <w:r w:rsidRPr="00BD4CA7">
              <w:rPr>
                <w:rFonts w:ascii="Arial,Bold" w:hAnsi="Arial,Bold" w:cs="Arial,Bold" w:hint="eastAsia"/>
                <w:b/>
                <w:bCs/>
                <w:kern w:val="0"/>
                <w:szCs w:val="21"/>
              </w:rPr>
              <w:t>TRAN:LTIM</w:t>
            </w:r>
            <w:r w:rsidRPr="00BD4CA7">
              <w:rPr>
                <w:rFonts w:ascii="Arial,Bold" w:hAnsi="Arial,Bold" w:cs="Arial,Bold"/>
                <w:b/>
                <w:bCs/>
                <w:kern w:val="0"/>
                <w:szCs w:val="21"/>
              </w:rPr>
              <w:t xml:space="preserve"> </w:t>
            </w:r>
            <w:r w:rsidRPr="00BD4CA7">
              <w:rPr>
                <w:rFonts w:ascii="Arial" w:hAnsi="Arial" w:cs="Arial"/>
                <w:kern w:val="0"/>
                <w:szCs w:val="21"/>
              </w:rPr>
              <w:t>&lt;Nrf+&gt;</w:t>
            </w:r>
          </w:p>
          <w:p w:rsidR="0071486A" w:rsidRPr="00BD4CA7" w:rsidRDefault="0071486A" w:rsidP="006211CF">
            <w:pPr>
              <w:autoSpaceDE w:val="0"/>
              <w:autoSpaceDN w:val="0"/>
              <w:adjustRightInd w:val="0"/>
              <w:jc w:val="left"/>
              <w:rPr>
                <w:rFonts w:ascii="Arial,Bold" w:hAnsi="Arial,Bold" w:cs="Arial,Bold"/>
                <w:b/>
                <w:bCs/>
                <w:kern w:val="0"/>
                <w:szCs w:val="21"/>
              </w:rPr>
            </w:pPr>
            <w:r w:rsidRPr="00BD4CA7">
              <w:rPr>
                <w:rFonts w:ascii="Arial,Bold" w:hAnsi="Arial,Bold" w:cs="Arial,Bold" w:hint="eastAsia"/>
                <w:b/>
                <w:bCs/>
                <w:kern w:val="0"/>
                <w:szCs w:val="21"/>
              </w:rPr>
              <w:t>TRAN:HTIM</w:t>
            </w:r>
            <w:r w:rsidRPr="00BD4CA7">
              <w:rPr>
                <w:rFonts w:ascii="Arial,Bold" w:hAnsi="Arial,Bold" w:cs="Arial,Bold"/>
                <w:b/>
                <w:bCs/>
                <w:kern w:val="0"/>
                <w:szCs w:val="21"/>
              </w:rPr>
              <w:t xml:space="preserve"> </w:t>
            </w:r>
            <w:r w:rsidRPr="00BD4CA7">
              <w:rPr>
                <w:rFonts w:ascii="Arial" w:hAnsi="Arial" w:cs="Arial"/>
                <w:kern w:val="0"/>
                <w:szCs w:val="21"/>
              </w:rPr>
              <w:t>&lt;Nrf+&gt;</w:t>
            </w:r>
          </w:p>
          <w:p w:rsidR="0071486A" w:rsidRPr="00BD4CA7" w:rsidRDefault="0071486A" w:rsidP="006211CF">
            <w:pPr>
              <w:autoSpaceDE w:val="0"/>
              <w:autoSpaceDN w:val="0"/>
              <w:adjustRightInd w:val="0"/>
              <w:jc w:val="left"/>
              <w:rPr>
                <w:rFonts w:ascii="Arial,Bold" w:hAnsi="Arial,Bold" w:cs="Arial,Bold"/>
                <w:b/>
                <w:bCs/>
                <w:kern w:val="0"/>
                <w:szCs w:val="21"/>
              </w:rPr>
            </w:pPr>
            <w:r w:rsidRPr="00BD4CA7">
              <w:rPr>
                <w:rFonts w:ascii="Arial,Bold" w:hAnsi="Arial,Bold" w:cs="Arial,Bold" w:hint="eastAsia"/>
                <w:b/>
                <w:bCs/>
                <w:kern w:val="0"/>
                <w:szCs w:val="21"/>
              </w:rPr>
              <w:t>TRAN:RTIM</w:t>
            </w:r>
            <w:r w:rsidRPr="00BD4CA7">
              <w:rPr>
                <w:rFonts w:ascii="Arial,Bold" w:hAnsi="Arial,Bold" w:cs="Arial,Bold"/>
                <w:b/>
                <w:bCs/>
                <w:kern w:val="0"/>
                <w:szCs w:val="21"/>
              </w:rPr>
              <w:t xml:space="preserve"> </w:t>
            </w:r>
            <w:r w:rsidRPr="00BD4CA7">
              <w:rPr>
                <w:rFonts w:ascii="Arial" w:hAnsi="Arial" w:cs="Arial"/>
                <w:kern w:val="0"/>
                <w:szCs w:val="21"/>
              </w:rPr>
              <w:t>&lt;Nrf+&gt;</w:t>
            </w:r>
          </w:p>
          <w:p w:rsidR="0071486A" w:rsidRPr="00BD4CA7" w:rsidRDefault="0071486A" w:rsidP="006211CF">
            <w:pPr>
              <w:rPr>
                <w:szCs w:val="21"/>
              </w:rPr>
            </w:pPr>
            <w:r w:rsidRPr="00BD4CA7">
              <w:rPr>
                <w:rFonts w:ascii="Arial,Bold" w:hAnsi="Arial,Bold" w:cs="Arial,Bold" w:hint="eastAsia"/>
                <w:b/>
                <w:bCs/>
                <w:kern w:val="0"/>
                <w:szCs w:val="21"/>
              </w:rPr>
              <w:t xml:space="preserve">TRAN:FTIM </w:t>
            </w:r>
            <w:r w:rsidRPr="00BD4CA7">
              <w:rPr>
                <w:rFonts w:ascii="Arial" w:hAnsi="Arial" w:cs="Arial"/>
                <w:kern w:val="0"/>
                <w:szCs w:val="21"/>
              </w:rPr>
              <w:t>&lt;Nrf+&gt;</w:t>
            </w:r>
          </w:p>
        </w:tc>
        <w:tc>
          <w:tcPr>
            <w:tcW w:w="1559" w:type="dxa"/>
          </w:tcPr>
          <w:p w:rsidR="0071486A" w:rsidRPr="00BD4CA7" w:rsidRDefault="0071486A" w:rsidP="00D52753">
            <w:pPr>
              <w:pStyle w:val="a7"/>
              <w:jc w:val="center"/>
              <w:rPr>
                <w:rFonts w:ascii="Times New Roman" w:hAnsi="Times New Roman" w:cs="宋体"/>
                <w:kern w:val="0"/>
                <w:sz w:val="21"/>
                <w:szCs w:val="21"/>
              </w:rPr>
            </w:pPr>
            <w:r w:rsidRPr="00BD4CA7">
              <w:rPr>
                <w:rFonts w:ascii="Times New Roman" w:hAnsi="Times New Roman" w:cs="宋体" w:hint="eastAsia"/>
                <w:kern w:val="0"/>
                <w:sz w:val="21"/>
                <w:szCs w:val="21"/>
              </w:rPr>
              <w:t>10us</w:t>
            </w:r>
            <w:r w:rsidRPr="00BD4CA7">
              <w:rPr>
                <w:bCs/>
                <w:kern w:val="0"/>
                <w:sz w:val="21"/>
                <w:szCs w:val="21"/>
              </w:rPr>
              <w:t>~</w:t>
            </w:r>
            <w:r w:rsidRPr="00BD4CA7">
              <w:rPr>
                <w:rFonts w:ascii="Times New Roman" w:hAnsi="Times New Roman" w:cs="宋体" w:hint="eastAsia"/>
                <w:kern w:val="0"/>
                <w:sz w:val="21"/>
                <w:szCs w:val="21"/>
              </w:rPr>
              <w:t>10s</w:t>
            </w:r>
          </w:p>
          <w:p w:rsidR="0071486A" w:rsidRPr="00BD4CA7" w:rsidRDefault="0071486A" w:rsidP="00D52753">
            <w:pPr>
              <w:pStyle w:val="a7"/>
              <w:jc w:val="center"/>
              <w:rPr>
                <w:rFonts w:ascii="Times New Roman" w:hAnsi="Times New Roman" w:cs="宋体"/>
                <w:kern w:val="0"/>
                <w:sz w:val="21"/>
                <w:szCs w:val="21"/>
              </w:rPr>
            </w:pPr>
            <w:r w:rsidRPr="00BD4CA7">
              <w:rPr>
                <w:rFonts w:ascii="Times New Roman" w:hAnsi="Times New Roman" w:cs="宋体" w:hint="eastAsia"/>
                <w:kern w:val="0"/>
                <w:sz w:val="21"/>
                <w:szCs w:val="21"/>
              </w:rPr>
              <w:t>10us</w:t>
            </w:r>
            <w:r w:rsidRPr="00BD4CA7">
              <w:rPr>
                <w:bCs/>
                <w:kern w:val="0"/>
                <w:sz w:val="21"/>
                <w:szCs w:val="21"/>
              </w:rPr>
              <w:t>~</w:t>
            </w:r>
            <w:r w:rsidRPr="00BD4CA7">
              <w:rPr>
                <w:rFonts w:ascii="Times New Roman" w:hAnsi="Times New Roman" w:cs="宋体" w:hint="eastAsia"/>
                <w:kern w:val="0"/>
                <w:sz w:val="21"/>
                <w:szCs w:val="21"/>
              </w:rPr>
              <w:t>10s</w:t>
            </w:r>
          </w:p>
          <w:p w:rsidR="0071486A" w:rsidRPr="00BD4CA7" w:rsidRDefault="0071486A" w:rsidP="00D52753">
            <w:pPr>
              <w:pStyle w:val="a7"/>
              <w:jc w:val="center"/>
              <w:rPr>
                <w:rFonts w:ascii="Times New Roman" w:hAnsi="Times New Roman" w:cs="宋体"/>
                <w:kern w:val="0"/>
                <w:sz w:val="21"/>
                <w:szCs w:val="21"/>
              </w:rPr>
            </w:pPr>
            <w:r w:rsidRPr="00BD4CA7">
              <w:rPr>
                <w:rFonts w:ascii="Times New Roman" w:hAnsi="Times New Roman" w:cs="宋体" w:hint="eastAsia"/>
                <w:kern w:val="0"/>
                <w:sz w:val="21"/>
                <w:szCs w:val="21"/>
              </w:rPr>
              <w:t>10us</w:t>
            </w:r>
            <w:r w:rsidRPr="00BD4CA7">
              <w:rPr>
                <w:bCs/>
                <w:kern w:val="0"/>
                <w:sz w:val="21"/>
                <w:szCs w:val="21"/>
              </w:rPr>
              <w:t>~</w:t>
            </w:r>
            <w:r w:rsidRPr="00BD4CA7">
              <w:rPr>
                <w:rFonts w:ascii="Times New Roman" w:hAnsi="Times New Roman" w:cs="宋体" w:hint="eastAsia"/>
                <w:kern w:val="0"/>
                <w:sz w:val="21"/>
                <w:szCs w:val="21"/>
              </w:rPr>
              <w:t>10s</w:t>
            </w:r>
          </w:p>
          <w:p w:rsidR="0071486A" w:rsidRPr="00BD4CA7" w:rsidRDefault="0071486A" w:rsidP="00D52753">
            <w:pPr>
              <w:pStyle w:val="a7"/>
              <w:jc w:val="center"/>
              <w:rPr>
                <w:rFonts w:ascii="Times New Roman" w:hAnsi="Times New Roman" w:cs="宋体"/>
                <w:kern w:val="0"/>
                <w:sz w:val="21"/>
                <w:szCs w:val="21"/>
              </w:rPr>
            </w:pPr>
            <w:r w:rsidRPr="00BD4CA7">
              <w:rPr>
                <w:rFonts w:ascii="Times New Roman" w:hAnsi="Times New Roman" w:cs="宋体" w:hint="eastAsia"/>
                <w:kern w:val="0"/>
                <w:sz w:val="21"/>
                <w:szCs w:val="21"/>
              </w:rPr>
              <w:t>10us</w:t>
            </w:r>
            <w:r w:rsidRPr="00BD4CA7">
              <w:rPr>
                <w:bCs/>
                <w:kern w:val="0"/>
                <w:sz w:val="21"/>
                <w:szCs w:val="21"/>
              </w:rPr>
              <w:t>~</w:t>
            </w:r>
            <w:r w:rsidRPr="00BD4CA7">
              <w:rPr>
                <w:rFonts w:ascii="Times New Roman" w:hAnsi="Times New Roman" w:cs="宋体" w:hint="eastAsia"/>
                <w:kern w:val="0"/>
                <w:sz w:val="21"/>
                <w:szCs w:val="21"/>
              </w:rPr>
              <w:t>10s</w:t>
            </w:r>
          </w:p>
        </w:tc>
        <w:tc>
          <w:tcPr>
            <w:tcW w:w="1558" w:type="dxa"/>
          </w:tcPr>
          <w:p w:rsidR="0071486A" w:rsidRPr="00BD4CA7" w:rsidRDefault="0071486A" w:rsidP="00D52753">
            <w:pPr>
              <w:pStyle w:val="a7"/>
              <w:jc w:val="center"/>
              <w:rPr>
                <w:rFonts w:ascii="Times New Roman" w:hAnsi="Times New Roman" w:cs="宋体"/>
                <w:kern w:val="0"/>
                <w:sz w:val="21"/>
                <w:szCs w:val="21"/>
              </w:rPr>
            </w:pPr>
            <w:r w:rsidRPr="00BD4CA7">
              <w:rPr>
                <w:rFonts w:ascii="Times New Roman" w:hAnsi="Times New Roman" w:cs="宋体" w:hint="eastAsia"/>
                <w:kern w:val="0"/>
                <w:sz w:val="21"/>
                <w:szCs w:val="21"/>
              </w:rPr>
              <w:t>10us</w:t>
            </w:r>
            <w:r w:rsidRPr="00BD4CA7">
              <w:rPr>
                <w:bCs/>
                <w:kern w:val="0"/>
                <w:sz w:val="21"/>
                <w:szCs w:val="21"/>
              </w:rPr>
              <w:t>~</w:t>
            </w:r>
            <w:r w:rsidRPr="00BD4CA7">
              <w:rPr>
                <w:rFonts w:ascii="Times New Roman" w:hAnsi="Times New Roman" w:cs="宋体" w:hint="eastAsia"/>
                <w:kern w:val="0"/>
                <w:sz w:val="21"/>
                <w:szCs w:val="21"/>
              </w:rPr>
              <w:t>10s</w:t>
            </w:r>
          </w:p>
          <w:p w:rsidR="0071486A" w:rsidRPr="00BD4CA7" w:rsidRDefault="0071486A" w:rsidP="00D52753">
            <w:pPr>
              <w:pStyle w:val="a7"/>
              <w:jc w:val="center"/>
              <w:rPr>
                <w:rFonts w:ascii="Times New Roman" w:hAnsi="Times New Roman" w:cs="宋体"/>
                <w:kern w:val="0"/>
                <w:sz w:val="21"/>
                <w:szCs w:val="21"/>
              </w:rPr>
            </w:pPr>
            <w:r w:rsidRPr="00BD4CA7">
              <w:rPr>
                <w:rFonts w:ascii="Times New Roman" w:hAnsi="Times New Roman" w:cs="宋体" w:hint="eastAsia"/>
                <w:kern w:val="0"/>
                <w:sz w:val="21"/>
                <w:szCs w:val="21"/>
              </w:rPr>
              <w:t>10us</w:t>
            </w:r>
            <w:r w:rsidRPr="00BD4CA7">
              <w:rPr>
                <w:bCs/>
                <w:kern w:val="0"/>
                <w:sz w:val="21"/>
                <w:szCs w:val="21"/>
              </w:rPr>
              <w:t>~</w:t>
            </w:r>
            <w:r w:rsidRPr="00BD4CA7">
              <w:rPr>
                <w:rFonts w:ascii="Times New Roman" w:hAnsi="Times New Roman" w:cs="宋体" w:hint="eastAsia"/>
                <w:kern w:val="0"/>
                <w:sz w:val="21"/>
                <w:szCs w:val="21"/>
              </w:rPr>
              <w:t>10s</w:t>
            </w:r>
          </w:p>
          <w:p w:rsidR="0071486A" w:rsidRPr="00BD4CA7" w:rsidRDefault="0071486A" w:rsidP="00D52753">
            <w:pPr>
              <w:pStyle w:val="a7"/>
              <w:jc w:val="center"/>
              <w:rPr>
                <w:rFonts w:ascii="Times New Roman" w:hAnsi="Times New Roman" w:cs="宋体"/>
                <w:kern w:val="0"/>
                <w:sz w:val="21"/>
                <w:szCs w:val="21"/>
              </w:rPr>
            </w:pPr>
            <w:r w:rsidRPr="00BD4CA7">
              <w:rPr>
                <w:rFonts w:ascii="Times New Roman" w:hAnsi="Times New Roman" w:cs="宋体" w:hint="eastAsia"/>
                <w:kern w:val="0"/>
                <w:sz w:val="21"/>
                <w:szCs w:val="21"/>
              </w:rPr>
              <w:t>10us</w:t>
            </w:r>
            <w:r w:rsidRPr="00BD4CA7">
              <w:rPr>
                <w:bCs/>
                <w:kern w:val="0"/>
                <w:sz w:val="21"/>
                <w:szCs w:val="21"/>
              </w:rPr>
              <w:t>~</w:t>
            </w:r>
            <w:r w:rsidRPr="00BD4CA7">
              <w:rPr>
                <w:rFonts w:ascii="Times New Roman" w:hAnsi="Times New Roman" w:cs="宋体" w:hint="eastAsia"/>
                <w:kern w:val="0"/>
                <w:sz w:val="21"/>
                <w:szCs w:val="21"/>
              </w:rPr>
              <w:t>10s</w:t>
            </w:r>
          </w:p>
          <w:p w:rsidR="0071486A" w:rsidRPr="00BD4CA7" w:rsidRDefault="0071486A" w:rsidP="00D52753">
            <w:pPr>
              <w:jc w:val="center"/>
              <w:rPr>
                <w:szCs w:val="21"/>
              </w:rPr>
            </w:pPr>
            <w:r w:rsidRPr="00BD4CA7">
              <w:rPr>
                <w:rFonts w:cs="宋体" w:hint="eastAsia"/>
                <w:kern w:val="0"/>
                <w:szCs w:val="21"/>
              </w:rPr>
              <w:t>10us</w:t>
            </w:r>
            <w:r w:rsidRPr="00BD4CA7">
              <w:rPr>
                <w:bCs/>
                <w:kern w:val="0"/>
                <w:szCs w:val="21"/>
              </w:rPr>
              <w:t>~</w:t>
            </w:r>
            <w:r w:rsidRPr="00BD4CA7">
              <w:rPr>
                <w:rFonts w:cs="宋体" w:hint="eastAsia"/>
                <w:kern w:val="0"/>
                <w:szCs w:val="21"/>
              </w:rPr>
              <w:t>10s</w:t>
            </w:r>
          </w:p>
        </w:tc>
        <w:tc>
          <w:tcPr>
            <w:tcW w:w="1558" w:type="dxa"/>
          </w:tcPr>
          <w:p w:rsidR="0071486A" w:rsidRPr="00BD4CA7" w:rsidRDefault="0071486A" w:rsidP="00D52753">
            <w:pPr>
              <w:pStyle w:val="a7"/>
              <w:jc w:val="center"/>
              <w:rPr>
                <w:rFonts w:ascii="Times New Roman" w:hAnsi="Times New Roman" w:cs="宋体"/>
                <w:kern w:val="0"/>
                <w:sz w:val="21"/>
                <w:szCs w:val="21"/>
              </w:rPr>
            </w:pPr>
            <w:r w:rsidRPr="00BD4CA7">
              <w:rPr>
                <w:rFonts w:ascii="Times New Roman" w:hAnsi="Times New Roman" w:cs="宋体" w:hint="eastAsia"/>
                <w:kern w:val="0"/>
                <w:sz w:val="21"/>
                <w:szCs w:val="21"/>
              </w:rPr>
              <w:t>10us</w:t>
            </w:r>
            <w:r w:rsidRPr="00BD4CA7">
              <w:rPr>
                <w:bCs/>
                <w:kern w:val="0"/>
                <w:sz w:val="21"/>
                <w:szCs w:val="21"/>
              </w:rPr>
              <w:t>~</w:t>
            </w:r>
            <w:r w:rsidRPr="00BD4CA7">
              <w:rPr>
                <w:rFonts w:ascii="Times New Roman" w:hAnsi="Times New Roman" w:cs="宋体" w:hint="eastAsia"/>
                <w:kern w:val="0"/>
                <w:sz w:val="21"/>
                <w:szCs w:val="21"/>
              </w:rPr>
              <w:t>10s</w:t>
            </w:r>
          </w:p>
          <w:p w:rsidR="0071486A" w:rsidRPr="00BD4CA7" w:rsidRDefault="0071486A" w:rsidP="00D52753">
            <w:pPr>
              <w:pStyle w:val="a7"/>
              <w:jc w:val="center"/>
              <w:rPr>
                <w:rFonts w:ascii="Times New Roman" w:hAnsi="Times New Roman" w:cs="宋体"/>
                <w:kern w:val="0"/>
                <w:sz w:val="21"/>
                <w:szCs w:val="21"/>
              </w:rPr>
            </w:pPr>
            <w:r w:rsidRPr="00BD4CA7">
              <w:rPr>
                <w:rFonts w:ascii="Times New Roman" w:hAnsi="Times New Roman" w:cs="宋体" w:hint="eastAsia"/>
                <w:kern w:val="0"/>
                <w:sz w:val="21"/>
                <w:szCs w:val="21"/>
              </w:rPr>
              <w:t>10us</w:t>
            </w:r>
            <w:r w:rsidRPr="00BD4CA7">
              <w:rPr>
                <w:bCs/>
                <w:kern w:val="0"/>
                <w:sz w:val="21"/>
                <w:szCs w:val="21"/>
              </w:rPr>
              <w:t>~</w:t>
            </w:r>
            <w:r w:rsidRPr="00BD4CA7">
              <w:rPr>
                <w:rFonts w:ascii="Times New Roman" w:hAnsi="Times New Roman" w:cs="宋体" w:hint="eastAsia"/>
                <w:kern w:val="0"/>
                <w:sz w:val="21"/>
                <w:szCs w:val="21"/>
              </w:rPr>
              <w:t>10s</w:t>
            </w:r>
          </w:p>
          <w:p w:rsidR="0071486A" w:rsidRPr="00BD4CA7" w:rsidRDefault="0071486A" w:rsidP="00D52753">
            <w:pPr>
              <w:pStyle w:val="a7"/>
              <w:jc w:val="center"/>
              <w:rPr>
                <w:rFonts w:ascii="Times New Roman" w:hAnsi="Times New Roman" w:cs="宋体"/>
                <w:kern w:val="0"/>
                <w:sz w:val="21"/>
                <w:szCs w:val="21"/>
              </w:rPr>
            </w:pPr>
            <w:r w:rsidRPr="00BD4CA7">
              <w:rPr>
                <w:rFonts w:ascii="Times New Roman" w:hAnsi="Times New Roman" w:cs="宋体" w:hint="eastAsia"/>
                <w:kern w:val="0"/>
                <w:sz w:val="21"/>
                <w:szCs w:val="21"/>
              </w:rPr>
              <w:t>10us</w:t>
            </w:r>
            <w:r w:rsidRPr="00BD4CA7">
              <w:rPr>
                <w:bCs/>
                <w:kern w:val="0"/>
                <w:sz w:val="21"/>
                <w:szCs w:val="21"/>
              </w:rPr>
              <w:t>~</w:t>
            </w:r>
            <w:r w:rsidRPr="00BD4CA7">
              <w:rPr>
                <w:rFonts w:ascii="Times New Roman" w:hAnsi="Times New Roman" w:cs="宋体" w:hint="eastAsia"/>
                <w:kern w:val="0"/>
                <w:sz w:val="21"/>
                <w:szCs w:val="21"/>
              </w:rPr>
              <w:t>10s</w:t>
            </w:r>
          </w:p>
          <w:p w:rsidR="0071486A" w:rsidRPr="00BD4CA7" w:rsidRDefault="0071486A" w:rsidP="00D52753">
            <w:pPr>
              <w:jc w:val="center"/>
              <w:rPr>
                <w:szCs w:val="21"/>
              </w:rPr>
            </w:pPr>
            <w:r w:rsidRPr="00BD4CA7">
              <w:rPr>
                <w:rFonts w:cs="宋体" w:hint="eastAsia"/>
                <w:kern w:val="0"/>
                <w:szCs w:val="21"/>
              </w:rPr>
              <w:t>10us</w:t>
            </w:r>
            <w:r w:rsidRPr="00BD4CA7">
              <w:rPr>
                <w:bCs/>
                <w:kern w:val="0"/>
                <w:szCs w:val="21"/>
              </w:rPr>
              <w:t>~</w:t>
            </w:r>
            <w:r w:rsidRPr="00BD4CA7">
              <w:rPr>
                <w:rFonts w:cs="宋体" w:hint="eastAsia"/>
                <w:kern w:val="0"/>
                <w:szCs w:val="21"/>
              </w:rPr>
              <w:t>10s</w:t>
            </w:r>
          </w:p>
        </w:tc>
        <w:tc>
          <w:tcPr>
            <w:tcW w:w="1631" w:type="dxa"/>
          </w:tcPr>
          <w:p w:rsidR="0071486A" w:rsidRPr="00BD4CA7" w:rsidRDefault="0071486A" w:rsidP="00D52753">
            <w:pPr>
              <w:pStyle w:val="a7"/>
              <w:jc w:val="center"/>
              <w:rPr>
                <w:rFonts w:ascii="Times New Roman" w:hAnsi="Times New Roman" w:cs="宋体"/>
                <w:kern w:val="0"/>
                <w:sz w:val="21"/>
                <w:szCs w:val="21"/>
              </w:rPr>
            </w:pPr>
            <w:r w:rsidRPr="00BD4CA7">
              <w:rPr>
                <w:rFonts w:ascii="Times New Roman" w:hAnsi="Times New Roman" w:cs="宋体" w:hint="eastAsia"/>
                <w:kern w:val="0"/>
                <w:sz w:val="21"/>
                <w:szCs w:val="21"/>
              </w:rPr>
              <w:t>10us</w:t>
            </w:r>
            <w:r w:rsidRPr="00BD4CA7">
              <w:rPr>
                <w:bCs/>
                <w:kern w:val="0"/>
                <w:sz w:val="21"/>
                <w:szCs w:val="21"/>
              </w:rPr>
              <w:t>~</w:t>
            </w:r>
            <w:r w:rsidRPr="00BD4CA7">
              <w:rPr>
                <w:rFonts w:ascii="Times New Roman" w:hAnsi="Times New Roman" w:cs="宋体" w:hint="eastAsia"/>
                <w:kern w:val="0"/>
                <w:sz w:val="21"/>
                <w:szCs w:val="21"/>
              </w:rPr>
              <w:t>10s</w:t>
            </w:r>
          </w:p>
          <w:p w:rsidR="0071486A" w:rsidRPr="00BD4CA7" w:rsidRDefault="0071486A" w:rsidP="00D52753">
            <w:pPr>
              <w:pStyle w:val="a7"/>
              <w:jc w:val="center"/>
              <w:rPr>
                <w:rFonts w:ascii="Times New Roman" w:hAnsi="Times New Roman" w:cs="宋体"/>
                <w:kern w:val="0"/>
                <w:sz w:val="21"/>
                <w:szCs w:val="21"/>
              </w:rPr>
            </w:pPr>
            <w:r w:rsidRPr="00BD4CA7">
              <w:rPr>
                <w:rFonts w:ascii="Times New Roman" w:hAnsi="Times New Roman" w:cs="宋体" w:hint="eastAsia"/>
                <w:kern w:val="0"/>
                <w:sz w:val="21"/>
                <w:szCs w:val="21"/>
              </w:rPr>
              <w:t>10us</w:t>
            </w:r>
            <w:r w:rsidRPr="00BD4CA7">
              <w:rPr>
                <w:bCs/>
                <w:kern w:val="0"/>
                <w:sz w:val="21"/>
                <w:szCs w:val="21"/>
              </w:rPr>
              <w:t>~</w:t>
            </w:r>
            <w:r w:rsidRPr="00BD4CA7">
              <w:rPr>
                <w:rFonts w:ascii="Times New Roman" w:hAnsi="Times New Roman" w:cs="宋体" w:hint="eastAsia"/>
                <w:kern w:val="0"/>
                <w:sz w:val="21"/>
                <w:szCs w:val="21"/>
              </w:rPr>
              <w:t>10s</w:t>
            </w:r>
          </w:p>
          <w:p w:rsidR="0071486A" w:rsidRPr="00BD4CA7" w:rsidRDefault="0071486A" w:rsidP="00D52753">
            <w:pPr>
              <w:pStyle w:val="a7"/>
              <w:jc w:val="center"/>
              <w:rPr>
                <w:rFonts w:ascii="Times New Roman" w:hAnsi="Times New Roman" w:cs="宋体"/>
                <w:kern w:val="0"/>
                <w:sz w:val="21"/>
                <w:szCs w:val="21"/>
              </w:rPr>
            </w:pPr>
            <w:r w:rsidRPr="00BD4CA7">
              <w:rPr>
                <w:rFonts w:ascii="Times New Roman" w:hAnsi="Times New Roman" w:cs="宋体" w:hint="eastAsia"/>
                <w:kern w:val="0"/>
                <w:sz w:val="21"/>
                <w:szCs w:val="21"/>
              </w:rPr>
              <w:t>10us</w:t>
            </w:r>
            <w:r w:rsidRPr="00BD4CA7">
              <w:rPr>
                <w:bCs/>
                <w:kern w:val="0"/>
                <w:sz w:val="21"/>
                <w:szCs w:val="21"/>
              </w:rPr>
              <w:t>~</w:t>
            </w:r>
            <w:r w:rsidRPr="00BD4CA7">
              <w:rPr>
                <w:rFonts w:ascii="Times New Roman" w:hAnsi="Times New Roman" w:cs="宋体" w:hint="eastAsia"/>
                <w:kern w:val="0"/>
                <w:sz w:val="21"/>
                <w:szCs w:val="21"/>
              </w:rPr>
              <w:t>10s</w:t>
            </w:r>
          </w:p>
          <w:p w:rsidR="0071486A" w:rsidRPr="00BD4CA7" w:rsidRDefault="0071486A" w:rsidP="00D52753">
            <w:pPr>
              <w:pStyle w:val="a7"/>
              <w:jc w:val="center"/>
              <w:rPr>
                <w:sz w:val="21"/>
                <w:szCs w:val="21"/>
              </w:rPr>
            </w:pPr>
            <w:r w:rsidRPr="00BD4CA7">
              <w:rPr>
                <w:rFonts w:ascii="Times New Roman" w:hAnsi="Times New Roman" w:cs="宋体" w:hint="eastAsia"/>
                <w:kern w:val="0"/>
                <w:sz w:val="21"/>
                <w:szCs w:val="21"/>
              </w:rPr>
              <w:t>10us</w:t>
            </w:r>
            <w:r w:rsidRPr="00BD4CA7">
              <w:rPr>
                <w:bCs/>
                <w:kern w:val="0"/>
                <w:sz w:val="21"/>
                <w:szCs w:val="21"/>
              </w:rPr>
              <w:t>~</w:t>
            </w:r>
            <w:r w:rsidRPr="00BD4CA7">
              <w:rPr>
                <w:rFonts w:ascii="Times New Roman" w:hAnsi="Times New Roman" w:cs="宋体" w:hint="eastAsia"/>
                <w:kern w:val="0"/>
                <w:sz w:val="21"/>
                <w:szCs w:val="21"/>
              </w:rPr>
              <w:t>10s</w:t>
            </w:r>
          </w:p>
        </w:tc>
      </w:tr>
      <w:tr w:rsidR="0071486A" w:rsidRPr="00BD4CA7" w:rsidTr="006211CF">
        <w:tc>
          <w:tcPr>
            <w:tcW w:w="2694" w:type="dxa"/>
            <w:gridSpan w:val="2"/>
          </w:tcPr>
          <w:p w:rsidR="0071486A" w:rsidRPr="00BD4CA7" w:rsidRDefault="0071486A" w:rsidP="006211CF">
            <w:pPr>
              <w:rPr>
                <w:szCs w:val="21"/>
              </w:rPr>
            </w:pPr>
            <w:r w:rsidRPr="00BD4CA7">
              <w:rPr>
                <w:rFonts w:ascii="Arial,Bold" w:hAnsi="Arial,Bold" w:cs="Arial,Bold" w:hint="eastAsia"/>
                <w:b/>
                <w:bCs/>
                <w:kern w:val="0"/>
                <w:szCs w:val="21"/>
              </w:rPr>
              <w:t>LIST: NUMB</w:t>
            </w:r>
            <w:r w:rsidRPr="00BD4CA7">
              <w:rPr>
                <w:rFonts w:ascii="Arial,Bold" w:hAnsi="Arial,Bold" w:cs="Arial,Bold" w:hint="eastAsia"/>
                <w:bCs/>
                <w:kern w:val="0"/>
                <w:szCs w:val="21"/>
              </w:rPr>
              <w:t xml:space="preserve"> </w:t>
            </w:r>
            <w:r w:rsidRPr="00BD4CA7">
              <w:rPr>
                <w:rFonts w:ascii="Arial,Bold" w:hAnsi="Arial,Bold" w:cs="Arial,Bold"/>
                <w:bCs/>
                <w:kern w:val="0"/>
                <w:szCs w:val="21"/>
              </w:rPr>
              <w:t>&lt;</w:t>
            </w:r>
            <w:r w:rsidRPr="00BD4CA7">
              <w:rPr>
                <w:rFonts w:hint="eastAsia"/>
                <w:szCs w:val="21"/>
              </w:rPr>
              <w:t xml:space="preserve"> NRl</w:t>
            </w:r>
            <w:r w:rsidRPr="00BD4CA7">
              <w:rPr>
                <w:rFonts w:ascii="Arial,Bold" w:hAnsi="Arial,Bold" w:cs="Arial,Bold"/>
                <w:bCs/>
                <w:kern w:val="0"/>
                <w:szCs w:val="21"/>
              </w:rPr>
              <w:t xml:space="preserve"> &gt;</w:t>
            </w:r>
          </w:p>
        </w:tc>
        <w:tc>
          <w:tcPr>
            <w:tcW w:w="1559" w:type="dxa"/>
          </w:tcPr>
          <w:p w:rsidR="0071486A" w:rsidRPr="00BD4CA7" w:rsidRDefault="0071486A" w:rsidP="006211CF">
            <w:pPr>
              <w:pStyle w:val="a7"/>
              <w:jc w:val="center"/>
              <w:rPr>
                <w:rFonts w:ascii="Times New Roman" w:hAnsi="Times New Roman" w:cs="宋体"/>
                <w:kern w:val="0"/>
                <w:sz w:val="21"/>
                <w:szCs w:val="21"/>
              </w:rPr>
            </w:pPr>
            <w:r w:rsidRPr="00BD4CA7">
              <w:rPr>
                <w:rFonts w:ascii="Times New Roman" w:hAnsi="Times New Roman" w:cs="宋体" w:hint="eastAsia"/>
                <w:kern w:val="0"/>
                <w:sz w:val="21"/>
                <w:szCs w:val="21"/>
              </w:rPr>
              <w:t>0</w:t>
            </w:r>
            <w:r w:rsidRPr="00BD4CA7">
              <w:rPr>
                <w:rFonts w:ascii="Times New Roman" w:hAnsi="Times New Roman" w:cs="宋体"/>
                <w:kern w:val="0"/>
                <w:sz w:val="21"/>
                <w:szCs w:val="21"/>
              </w:rPr>
              <w:t>~</w:t>
            </w:r>
            <w:r w:rsidRPr="00BD4CA7">
              <w:rPr>
                <w:rFonts w:ascii="Times New Roman" w:hAnsi="Times New Roman" w:cs="宋体" w:hint="eastAsia"/>
                <w:kern w:val="0"/>
                <w:sz w:val="21"/>
                <w:szCs w:val="21"/>
              </w:rPr>
              <w:t>9</w:t>
            </w:r>
          </w:p>
        </w:tc>
        <w:tc>
          <w:tcPr>
            <w:tcW w:w="1558" w:type="dxa"/>
          </w:tcPr>
          <w:p w:rsidR="0071486A" w:rsidRPr="00BD4CA7" w:rsidRDefault="0071486A" w:rsidP="006211CF">
            <w:pPr>
              <w:pStyle w:val="a7"/>
              <w:jc w:val="center"/>
              <w:rPr>
                <w:rFonts w:ascii="Times New Roman" w:hAnsi="Times New Roman" w:cs="宋体"/>
                <w:kern w:val="0"/>
                <w:sz w:val="21"/>
                <w:szCs w:val="21"/>
              </w:rPr>
            </w:pPr>
            <w:r w:rsidRPr="00BD4CA7">
              <w:rPr>
                <w:rFonts w:ascii="Times New Roman" w:hAnsi="Times New Roman" w:cs="宋体" w:hint="eastAsia"/>
                <w:kern w:val="0"/>
                <w:sz w:val="21"/>
                <w:szCs w:val="21"/>
              </w:rPr>
              <w:t>0</w:t>
            </w:r>
            <w:r w:rsidRPr="00BD4CA7">
              <w:rPr>
                <w:rFonts w:ascii="Times New Roman" w:hAnsi="Times New Roman" w:cs="宋体"/>
                <w:kern w:val="0"/>
                <w:sz w:val="21"/>
                <w:szCs w:val="21"/>
              </w:rPr>
              <w:t>~</w:t>
            </w:r>
            <w:r w:rsidRPr="00BD4CA7">
              <w:rPr>
                <w:rFonts w:ascii="Times New Roman" w:hAnsi="Times New Roman" w:cs="宋体" w:hint="eastAsia"/>
                <w:kern w:val="0"/>
                <w:sz w:val="21"/>
                <w:szCs w:val="21"/>
              </w:rPr>
              <w:t>9</w:t>
            </w:r>
          </w:p>
        </w:tc>
        <w:tc>
          <w:tcPr>
            <w:tcW w:w="1558" w:type="dxa"/>
          </w:tcPr>
          <w:p w:rsidR="0071486A" w:rsidRPr="00BD4CA7" w:rsidRDefault="0071486A" w:rsidP="006211CF">
            <w:pPr>
              <w:pStyle w:val="a7"/>
              <w:jc w:val="center"/>
              <w:rPr>
                <w:rFonts w:ascii="Times New Roman" w:hAnsi="Times New Roman" w:cs="宋体"/>
                <w:kern w:val="0"/>
                <w:sz w:val="21"/>
                <w:szCs w:val="21"/>
              </w:rPr>
            </w:pPr>
            <w:r w:rsidRPr="00BD4CA7">
              <w:rPr>
                <w:rFonts w:ascii="Times New Roman" w:hAnsi="Times New Roman" w:cs="宋体" w:hint="eastAsia"/>
                <w:kern w:val="0"/>
                <w:sz w:val="21"/>
                <w:szCs w:val="21"/>
              </w:rPr>
              <w:t>0</w:t>
            </w:r>
            <w:r w:rsidRPr="00BD4CA7">
              <w:rPr>
                <w:rFonts w:ascii="Times New Roman" w:hAnsi="Times New Roman" w:cs="宋体"/>
                <w:kern w:val="0"/>
                <w:sz w:val="21"/>
                <w:szCs w:val="21"/>
              </w:rPr>
              <w:t>~</w:t>
            </w:r>
            <w:r w:rsidRPr="00BD4CA7">
              <w:rPr>
                <w:rFonts w:ascii="Times New Roman" w:hAnsi="Times New Roman" w:cs="宋体" w:hint="eastAsia"/>
                <w:kern w:val="0"/>
                <w:sz w:val="21"/>
                <w:szCs w:val="21"/>
              </w:rPr>
              <w:t>9</w:t>
            </w:r>
          </w:p>
        </w:tc>
        <w:tc>
          <w:tcPr>
            <w:tcW w:w="1631" w:type="dxa"/>
          </w:tcPr>
          <w:p w:rsidR="0071486A" w:rsidRPr="00BD4CA7" w:rsidRDefault="0071486A" w:rsidP="006211CF">
            <w:pPr>
              <w:pStyle w:val="a7"/>
              <w:jc w:val="center"/>
              <w:rPr>
                <w:rFonts w:ascii="Times New Roman" w:hAnsi="Times New Roman" w:cs="宋体"/>
                <w:kern w:val="0"/>
                <w:sz w:val="21"/>
                <w:szCs w:val="21"/>
              </w:rPr>
            </w:pPr>
            <w:r w:rsidRPr="00BD4CA7">
              <w:rPr>
                <w:rFonts w:ascii="Times New Roman" w:hAnsi="Times New Roman" w:cs="宋体" w:hint="eastAsia"/>
                <w:kern w:val="0"/>
                <w:sz w:val="21"/>
                <w:szCs w:val="21"/>
              </w:rPr>
              <w:t>0</w:t>
            </w:r>
            <w:r w:rsidRPr="00BD4CA7">
              <w:rPr>
                <w:rFonts w:ascii="Times New Roman" w:hAnsi="Times New Roman" w:cs="宋体"/>
                <w:kern w:val="0"/>
                <w:sz w:val="21"/>
                <w:szCs w:val="21"/>
              </w:rPr>
              <w:t>~</w:t>
            </w:r>
            <w:r w:rsidRPr="00BD4CA7">
              <w:rPr>
                <w:rFonts w:ascii="Times New Roman" w:hAnsi="Times New Roman" w:cs="宋体" w:hint="eastAsia"/>
                <w:kern w:val="0"/>
                <w:sz w:val="21"/>
                <w:szCs w:val="21"/>
              </w:rPr>
              <w:t>9</w:t>
            </w:r>
          </w:p>
        </w:tc>
      </w:tr>
      <w:tr w:rsidR="0071486A" w:rsidRPr="00BD4CA7" w:rsidTr="006211CF">
        <w:tc>
          <w:tcPr>
            <w:tcW w:w="2694" w:type="dxa"/>
            <w:gridSpan w:val="2"/>
          </w:tcPr>
          <w:p w:rsidR="0071486A" w:rsidRPr="00BD4CA7" w:rsidRDefault="0071486A" w:rsidP="006211CF">
            <w:pPr>
              <w:rPr>
                <w:szCs w:val="21"/>
              </w:rPr>
            </w:pPr>
            <w:r w:rsidRPr="00BD4CA7">
              <w:rPr>
                <w:rFonts w:ascii="Arial,Bold" w:hAnsi="Arial,Bold" w:cs="Arial,Bold" w:hint="eastAsia"/>
                <w:b/>
                <w:bCs/>
                <w:kern w:val="0"/>
                <w:szCs w:val="21"/>
              </w:rPr>
              <w:t xml:space="preserve">LIST:CHIAN </w:t>
            </w:r>
            <w:r w:rsidRPr="00BD4CA7">
              <w:rPr>
                <w:rFonts w:ascii="Arial,Bold" w:hAnsi="Arial,Bold" w:cs="Arial,Bold"/>
                <w:bCs/>
                <w:kern w:val="0"/>
                <w:szCs w:val="21"/>
              </w:rPr>
              <w:t>&lt;</w:t>
            </w:r>
            <w:r w:rsidRPr="00BD4CA7">
              <w:rPr>
                <w:rFonts w:hint="eastAsia"/>
                <w:szCs w:val="21"/>
              </w:rPr>
              <w:t xml:space="preserve"> NRl</w:t>
            </w:r>
            <w:r w:rsidRPr="00BD4CA7">
              <w:rPr>
                <w:rFonts w:ascii="Arial,Bold" w:hAnsi="Arial,Bold" w:cs="Arial,Bold"/>
                <w:bCs/>
                <w:kern w:val="0"/>
                <w:szCs w:val="21"/>
              </w:rPr>
              <w:t xml:space="preserve"> &gt;</w:t>
            </w:r>
          </w:p>
        </w:tc>
        <w:tc>
          <w:tcPr>
            <w:tcW w:w="1559" w:type="dxa"/>
          </w:tcPr>
          <w:p w:rsidR="0071486A" w:rsidRPr="00BD4CA7" w:rsidRDefault="0071486A" w:rsidP="006211CF">
            <w:pPr>
              <w:pStyle w:val="a7"/>
              <w:jc w:val="center"/>
              <w:rPr>
                <w:rFonts w:ascii="Times New Roman" w:hAnsi="Times New Roman" w:cs="宋体"/>
                <w:kern w:val="0"/>
                <w:sz w:val="21"/>
                <w:szCs w:val="21"/>
              </w:rPr>
            </w:pPr>
            <w:r w:rsidRPr="00BD4CA7">
              <w:rPr>
                <w:rFonts w:ascii="Times New Roman" w:hAnsi="Times New Roman" w:cs="宋体" w:hint="eastAsia"/>
                <w:kern w:val="0"/>
                <w:sz w:val="21"/>
                <w:szCs w:val="21"/>
              </w:rPr>
              <w:t>0</w:t>
            </w:r>
            <w:r w:rsidRPr="00BD4CA7">
              <w:rPr>
                <w:rFonts w:ascii="Times New Roman" w:hAnsi="Times New Roman" w:cs="宋体"/>
                <w:kern w:val="0"/>
                <w:sz w:val="21"/>
                <w:szCs w:val="21"/>
              </w:rPr>
              <w:t>~</w:t>
            </w:r>
            <w:r w:rsidRPr="00BD4CA7">
              <w:rPr>
                <w:rFonts w:ascii="Times New Roman" w:hAnsi="Times New Roman" w:cs="宋体" w:hint="eastAsia"/>
                <w:kern w:val="0"/>
                <w:sz w:val="21"/>
                <w:szCs w:val="21"/>
              </w:rPr>
              <w:t>9</w:t>
            </w:r>
          </w:p>
        </w:tc>
        <w:tc>
          <w:tcPr>
            <w:tcW w:w="1558" w:type="dxa"/>
          </w:tcPr>
          <w:p w:rsidR="0071486A" w:rsidRPr="00BD4CA7" w:rsidRDefault="0071486A" w:rsidP="006211CF">
            <w:pPr>
              <w:pStyle w:val="a7"/>
              <w:jc w:val="center"/>
              <w:rPr>
                <w:rFonts w:ascii="Times New Roman" w:hAnsi="Times New Roman" w:cs="宋体"/>
                <w:kern w:val="0"/>
                <w:sz w:val="21"/>
                <w:szCs w:val="21"/>
              </w:rPr>
            </w:pPr>
            <w:r w:rsidRPr="00BD4CA7">
              <w:rPr>
                <w:rFonts w:ascii="Times New Roman" w:hAnsi="Times New Roman" w:cs="宋体" w:hint="eastAsia"/>
                <w:kern w:val="0"/>
                <w:sz w:val="21"/>
                <w:szCs w:val="21"/>
              </w:rPr>
              <w:t>0</w:t>
            </w:r>
            <w:r w:rsidRPr="00BD4CA7">
              <w:rPr>
                <w:rFonts w:ascii="Times New Roman" w:hAnsi="Times New Roman" w:cs="宋体"/>
                <w:kern w:val="0"/>
                <w:sz w:val="21"/>
                <w:szCs w:val="21"/>
              </w:rPr>
              <w:t>~</w:t>
            </w:r>
            <w:r w:rsidRPr="00BD4CA7">
              <w:rPr>
                <w:rFonts w:ascii="Times New Roman" w:hAnsi="Times New Roman" w:cs="宋体" w:hint="eastAsia"/>
                <w:kern w:val="0"/>
                <w:sz w:val="21"/>
                <w:szCs w:val="21"/>
              </w:rPr>
              <w:t>9</w:t>
            </w:r>
          </w:p>
        </w:tc>
        <w:tc>
          <w:tcPr>
            <w:tcW w:w="1558" w:type="dxa"/>
          </w:tcPr>
          <w:p w:rsidR="0071486A" w:rsidRPr="00BD4CA7" w:rsidRDefault="0071486A" w:rsidP="006211CF">
            <w:pPr>
              <w:pStyle w:val="a7"/>
              <w:jc w:val="center"/>
              <w:rPr>
                <w:rFonts w:ascii="Times New Roman" w:hAnsi="Times New Roman" w:cs="宋体"/>
                <w:kern w:val="0"/>
                <w:sz w:val="21"/>
                <w:szCs w:val="21"/>
              </w:rPr>
            </w:pPr>
            <w:r w:rsidRPr="00BD4CA7">
              <w:rPr>
                <w:rFonts w:ascii="Times New Roman" w:hAnsi="Times New Roman" w:cs="宋体" w:hint="eastAsia"/>
                <w:kern w:val="0"/>
                <w:sz w:val="21"/>
                <w:szCs w:val="21"/>
              </w:rPr>
              <w:t>0</w:t>
            </w:r>
            <w:r w:rsidRPr="00BD4CA7">
              <w:rPr>
                <w:rFonts w:ascii="Times New Roman" w:hAnsi="Times New Roman" w:cs="宋体"/>
                <w:kern w:val="0"/>
                <w:sz w:val="21"/>
                <w:szCs w:val="21"/>
              </w:rPr>
              <w:t>~</w:t>
            </w:r>
            <w:r w:rsidRPr="00BD4CA7">
              <w:rPr>
                <w:rFonts w:ascii="Times New Roman" w:hAnsi="Times New Roman" w:cs="宋体" w:hint="eastAsia"/>
                <w:kern w:val="0"/>
                <w:sz w:val="21"/>
                <w:szCs w:val="21"/>
              </w:rPr>
              <w:t>9</w:t>
            </w:r>
          </w:p>
        </w:tc>
        <w:tc>
          <w:tcPr>
            <w:tcW w:w="1631" w:type="dxa"/>
          </w:tcPr>
          <w:p w:rsidR="0071486A" w:rsidRPr="00BD4CA7" w:rsidRDefault="0071486A" w:rsidP="006211CF">
            <w:pPr>
              <w:pStyle w:val="a7"/>
              <w:jc w:val="center"/>
              <w:rPr>
                <w:rFonts w:ascii="Times New Roman" w:hAnsi="Times New Roman" w:cs="宋体"/>
                <w:kern w:val="0"/>
                <w:sz w:val="21"/>
                <w:szCs w:val="21"/>
              </w:rPr>
            </w:pPr>
            <w:r w:rsidRPr="00BD4CA7">
              <w:rPr>
                <w:rFonts w:ascii="Times New Roman" w:hAnsi="Times New Roman" w:cs="宋体" w:hint="eastAsia"/>
                <w:kern w:val="0"/>
                <w:sz w:val="21"/>
                <w:szCs w:val="21"/>
              </w:rPr>
              <w:t>0</w:t>
            </w:r>
            <w:r w:rsidRPr="00BD4CA7">
              <w:rPr>
                <w:rFonts w:ascii="Times New Roman" w:hAnsi="Times New Roman" w:cs="宋体"/>
                <w:kern w:val="0"/>
                <w:sz w:val="21"/>
                <w:szCs w:val="21"/>
              </w:rPr>
              <w:t>~</w:t>
            </w:r>
            <w:r w:rsidRPr="00BD4CA7">
              <w:rPr>
                <w:rFonts w:ascii="Times New Roman" w:hAnsi="Times New Roman" w:cs="宋体" w:hint="eastAsia"/>
                <w:kern w:val="0"/>
                <w:sz w:val="21"/>
                <w:szCs w:val="21"/>
              </w:rPr>
              <w:t>9</w:t>
            </w:r>
          </w:p>
        </w:tc>
      </w:tr>
      <w:tr w:rsidR="0071486A" w:rsidRPr="00BD4CA7" w:rsidTr="00611EF8">
        <w:trPr>
          <w:trHeight w:val="317"/>
        </w:trPr>
        <w:tc>
          <w:tcPr>
            <w:tcW w:w="2694" w:type="dxa"/>
            <w:gridSpan w:val="2"/>
          </w:tcPr>
          <w:p w:rsidR="0071486A" w:rsidRPr="00BD4CA7" w:rsidRDefault="0071486A" w:rsidP="006211CF">
            <w:pPr>
              <w:rPr>
                <w:szCs w:val="21"/>
              </w:rPr>
            </w:pPr>
            <w:r w:rsidRPr="00BD4CA7">
              <w:rPr>
                <w:rFonts w:ascii="Arial,Bold" w:hAnsi="Arial,Bold" w:cs="Arial,Bold" w:hint="eastAsia"/>
                <w:b/>
                <w:bCs/>
                <w:kern w:val="0"/>
                <w:szCs w:val="21"/>
              </w:rPr>
              <w:t xml:space="preserve">LIST:STEP </w:t>
            </w:r>
            <w:r w:rsidRPr="00BD4CA7">
              <w:rPr>
                <w:rFonts w:ascii="Arial,Bold" w:hAnsi="Arial,Bold" w:cs="Arial,Bold"/>
                <w:bCs/>
                <w:kern w:val="0"/>
                <w:szCs w:val="21"/>
              </w:rPr>
              <w:t>&lt;</w:t>
            </w:r>
            <w:r w:rsidRPr="00BD4CA7">
              <w:rPr>
                <w:rFonts w:hint="eastAsia"/>
                <w:szCs w:val="21"/>
              </w:rPr>
              <w:t xml:space="preserve"> NRl</w:t>
            </w:r>
            <w:r w:rsidRPr="00BD4CA7">
              <w:rPr>
                <w:rFonts w:ascii="Arial,Bold" w:hAnsi="Arial,Bold" w:cs="Arial,Bold"/>
                <w:bCs/>
                <w:kern w:val="0"/>
                <w:szCs w:val="21"/>
              </w:rPr>
              <w:t xml:space="preserve"> &gt;</w:t>
            </w:r>
          </w:p>
        </w:tc>
        <w:tc>
          <w:tcPr>
            <w:tcW w:w="1559" w:type="dxa"/>
          </w:tcPr>
          <w:p w:rsidR="0071486A" w:rsidRPr="00BD4CA7" w:rsidRDefault="0071486A" w:rsidP="006211CF">
            <w:pPr>
              <w:pStyle w:val="a7"/>
              <w:jc w:val="center"/>
              <w:rPr>
                <w:rFonts w:ascii="Times New Roman" w:hAnsi="Times New Roman" w:cs="宋体"/>
                <w:kern w:val="0"/>
                <w:sz w:val="21"/>
                <w:szCs w:val="21"/>
              </w:rPr>
            </w:pPr>
            <w:r w:rsidRPr="00BD4CA7">
              <w:rPr>
                <w:rFonts w:ascii="Times New Roman" w:hAnsi="Times New Roman" w:cs="宋体" w:hint="eastAsia"/>
                <w:kern w:val="0"/>
                <w:sz w:val="21"/>
                <w:szCs w:val="21"/>
              </w:rPr>
              <w:t>1</w:t>
            </w:r>
            <w:r w:rsidRPr="00BD4CA7">
              <w:rPr>
                <w:rFonts w:ascii="Times New Roman" w:hAnsi="Times New Roman" w:cs="宋体"/>
                <w:kern w:val="0"/>
                <w:sz w:val="21"/>
                <w:szCs w:val="21"/>
              </w:rPr>
              <w:t>~</w:t>
            </w:r>
            <w:r w:rsidRPr="00BD4CA7">
              <w:rPr>
                <w:rFonts w:ascii="Times New Roman" w:hAnsi="Times New Roman" w:cs="宋体" w:hint="eastAsia"/>
                <w:kern w:val="0"/>
                <w:sz w:val="21"/>
                <w:szCs w:val="21"/>
              </w:rPr>
              <w:t>50</w:t>
            </w:r>
          </w:p>
        </w:tc>
        <w:tc>
          <w:tcPr>
            <w:tcW w:w="1558" w:type="dxa"/>
          </w:tcPr>
          <w:p w:rsidR="0071486A" w:rsidRPr="00BD4CA7" w:rsidRDefault="0071486A" w:rsidP="006211CF">
            <w:pPr>
              <w:pStyle w:val="a7"/>
              <w:jc w:val="center"/>
              <w:rPr>
                <w:rFonts w:ascii="Times New Roman" w:hAnsi="Times New Roman" w:cs="宋体"/>
                <w:kern w:val="0"/>
                <w:sz w:val="21"/>
                <w:szCs w:val="21"/>
              </w:rPr>
            </w:pPr>
            <w:r w:rsidRPr="00BD4CA7">
              <w:rPr>
                <w:rFonts w:ascii="Times New Roman" w:hAnsi="Times New Roman" w:cs="宋体" w:hint="eastAsia"/>
                <w:kern w:val="0"/>
                <w:sz w:val="21"/>
                <w:szCs w:val="21"/>
              </w:rPr>
              <w:t>1</w:t>
            </w:r>
            <w:r w:rsidRPr="00BD4CA7">
              <w:rPr>
                <w:rFonts w:ascii="Times New Roman" w:hAnsi="Times New Roman" w:cs="宋体"/>
                <w:kern w:val="0"/>
                <w:sz w:val="21"/>
                <w:szCs w:val="21"/>
              </w:rPr>
              <w:t>~</w:t>
            </w:r>
            <w:r w:rsidRPr="00BD4CA7">
              <w:rPr>
                <w:rFonts w:ascii="Times New Roman" w:hAnsi="Times New Roman" w:cs="宋体" w:hint="eastAsia"/>
                <w:kern w:val="0"/>
                <w:sz w:val="21"/>
                <w:szCs w:val="21"/>
              </w:rPr>
              <w:t>50</w:t>
            </w:r>
          </w:p>
        </w:tc>
        <w:tc>
          <w:tcPr>
            <w:tcW w:w="1558" w:type="dxa"/>
          </w:tcPr>
          <w:p w:rsidR="0071486A" w:rsidRPr="00BD4CA7" w:rsidRDefault="0071486A" w:rsidP="006211CF">
            <w:pPr>
              <w:pStyle w:val="a7"/>
              <w:jc w:val="center"/>
              <w:rPr>
                <w:rFonts w:ascii="Times New Roman" w:hAnsi="Times New Roman" w:cs="宋体"/>
                <w:kern w:val="0"/>
                <w:sz w:val="21"/>
                <w:szCs w:val="21"/>
              </w:rPr>
            </w:pPr>
            <w:r w:rsidRPr="00BD4CA7">
              <w:rPr>
                <w:rFonts w:ascii="Times New Roman" w:hAnsi="Times New Roman" w:cs="宋体" w:hint="eastAsia"/>
                <w:kern w:val="0"/>
                <w:sz w:val="21"/>
                <w:szCs w:val="21"/>
              </w:rPr>
              <w:t>1</w:t>
            </w:r>
            <w:r w:rsidRPr="00BD4CA7">
              <w:rPr>
                <w:rFonts w:ascii="Times New Roman" w:hAnsi="Times New Roman" w:cs="宋体"/>
                <w:kern w:val="0"/>
                <w:sz w:val="21"/>
                <w:szCs w:val="21"/>
              </w:rPr>
              <w:t>~</w:t>
            </w:r>
            <w:r w:rsidRPr="00BD4CA7">
              <w:rPr>
                <w:rFonts w:ascii="Times New Roman" w:hAnsi="Times New Roman" w:cs="宋体" w:hint="eastAsia"/>
                <w:kern w:val="0"/>
                <w:sz w:val="21"/>
                <w:szCs w:val="21"/>
              </w:rPr>
              <w:t>50</w:t>
            </w:r>
          </w:p>
        </w:tc>
        <w:tc>
          <w:tcPr>
            <w:tcW w:w="1631" w:type="dxa"/>
          </w:tcPr>
          <w:p w:rsidR="0071486A" w:rsidRPr="00BD4CA7" w:rsidRDefault="0071486A" w:rsidP="006211CF">
            <w:pPr>
              <w:pStyle w:val="a7"/>
              <w:jc w:val="center"/>
              <w:rPr>
                <w:rFonts w:ascii="Times New Roman" w:hAnsi="Times New Roman" w:cs="宋体"/>
                <w:kern w:val="0"/>
                <w:sz w:val="21"/>
                <w:szCs w:val="21"/>
              </w:rPr>
            </w:pPr>
            <w:r w:rsidRPr="00BD4CA7">
              <w:rPr>
                <w:rFonts w:ascii="Times New Roman" w:hAnsi="Times New Roman" w:cs="宋体" w:hint="eastAsia"/>
                <w:kern w:val="0"/>
                <w:sz w:val="21"/>
                <w:szCs w:val="21"/>
              </w:rPr>
              <w:t>1</w:t>
            </w:r>
            <w:r w:rsidRPr="00BD4CA7">
              <w:rPr>
                <w:rFonts w:ascii="Times New Roman" w:hAnsi="Times New Roman" w:cs="宋体"/>
                <w:kern w:val="0"/>
                <w:sz w:val="21"/>
                <w:szCs w:val="21"/>
              </w:rPr>
              <w:t>~</w:t>
            </w:r>
            <w:r w:rsidRPr="00BD4CA7">
              <w:rPr>
                <w:rFonts w:ascii="Times New Roman" w:hAnsi="Times New Roman" w:cs="宋体" w:hint="eastAsia"/>
                <w:kern w:val="0"/>
                <w:sz w:val="21"/>
                <w:szCs w:val="21"/>
              </w:rPr>
              <w:t>50</w:t>
            </w:r>
          </w:p>
        </w:tc>
      </w:tr>
      <w:tr w:rsidR="0071486A" w:rsidRPr="00BD4CA7" w:rsidTr="00611EF8">
        <w:trPr>
          <w:trHeight w:val="410"/>
        </w:trPr>
        <w:tc>
          <w:tcPr>
            <w:tcW w:w="2694" w:type="dxa"/>
            <w:gridSpan w:val="2"/>
          </w:tcPr>
          <w:p w:rsidR="0071486A" w:rsidRPr="00BD4CA7" w:rsidRDefault="0071486A" w:rsidP="006211CF">
            <w:pPr>
              <w:rPr>
                <w:szCs w:val="21"/>
              </w:rPr>
            </w:pPr>
            <w:r w:rsidRPr="00BD4CA7">
              <w:rPr>
                <w:rFonts w:ascii="Arial,Bold" w:hAnsi="Arial,Bold" w:cs="Arial,Bold" w:hint="eastAsia"/>
                <w:b/>
                <w:bCs/>
                <w:kern w:val="0"/>
                <w:szCs w:val="21"/>
              </w:rPr>
              <w:t xml:space="preserve">LIST:COUNT </w:t>
            </w:r>
            <w:r w:rsidRPr="00BD4CA7">
              <w:rPr>
                <w:rFonts w:ascii="Arial,Bold" w:hAnsi="Arial,Bold" w:cs="Arial,Bold"/>
                <w:bCs/>
                <w:kern w:val="0"/>
                <w:szCs w:val="21"/>
              </w:rPr>
              <w:t>&lt;</w:t>
            </w:r>
            <w:r w:rsidRPr="00BD4CA7">
              <w:rPr>
                <w:rFonts w:hint="eastAsia"/>
                <w:szCs w:val="21"/>
              </w:rPr>
              <w:t xml:space="preserve"> NRl</w:t>
            </w:r>
            <w:r w:rsidRPr="00BD4CA7">
              <w:rPr>
                <w:rFonts w:ascii="Arial,Bold" w:hAnsi="Arial,Bold" w:cs="Arial,Bold"/>
                <w:bCs/>
                <w:kern w:val="0"/>
                <w:szCs w:val="21"/>
              </w:rPr>
              <w:t xml:space="preserve"> &gt;</w:t>
            </w:r>
          </w:p>
        </w:tc>
        <w:tc>
          <w:tcPr>
            <w:tcW w:w="1559" w:type="dxa"/>
          </w:tcPr>
          <w:p w:rsidR="0071486A" w:rsidRPr="00BD4CA7" w:rsidRDefault="0071486A" w:rsidP="006211CF">
            <w:pPr>
              <w:pStyle w:val="a7"/>
              <w:jc w:val="center"/>
              <w:rPr>
                <w:rFonts w:ascii="Times New Roman" w:hAnsi="Times New Roman" w:cs="宋体"/>
                <w:kern w:val="0"/>
                <w:sz w:val="21"/>
                <w:szCs w:val="21"/>
              </w:rPr>
            </w:pPr>
            <w:r w:rsidRPr="00BD4CA7">
              <w:rPr>
                <w:rFonts w:ascii="Times New Roman" w:hAnsi="Times New Roman" w:cs="宋体" w:hint="eastAsia"/>
                <w:kern w:val="0"/>
                <w:sz w:val="21"/>
                <w:szCs w:val="21"/>
              </w:rPr>
              <w:t>1</w:t>
            </w:r>
            <w:r w:rsidRPr="00BD4CA7">
              <w:rPr>
                <w:rFonts w:ascii="Times New Roman" w:hAnsi="Times New Roman" w:cs="宋体"/>
                <w:kern w:val="0"/>
                <w:sz w:val="21"/>
                <w:szCs w:val="21"/>
              </w:rPr>
              <w:t>~</w:t>
            </w:r>
            <w:r w:rsidRPr="00BD4CA7">
              <w:rPr>
                <w:rFonts w:ascii="Times New Roman" w:hAnsi="Times New Roman" w:cs="宋体" w:hint="eastAsia"/>
                <w:kern w:val="0"/>
                <w:sz w:val="21"/>
                <w:szCs w:val="21"/>
              </w:rPr>
              <w:t>65535</w:t>
            </w:r>
          </w:p>
        </w:tc>
        <w:tc>
          <w:tcPr>
            <w:tcW w:w="1558" w:type="dxa"/>
          </w:tcPr>
          <w:p w:rsidR="0071486A" w:rsidRPr="00BD4CA7" w:rsidRDefault="0071486A" w:rsidP="006211CF">
            <w:pPr>
              <w:pStyle w:val="a7"/>
              <w:jc w:val="center"/>
              <w:rPr>
                <w:rFonts w:ascii="Times New Roman" w:hAnsi="Times New Roman" w:cs="宋体"/>
                <w:kern w:val="0"/>
                <w:sz w:val="21"/>
                <w:szCs w:val="21"/>
              </w:rPr>
            </w:pPr>
            <w:r w:rsidRPr="00BD4CA7">
              <w:rPr>
                <w:rFonts w:ascii="Times New Roman" w:hAnsi="Times New Roman" w:cs="宋体" w:hint="eastAsia"/>
                <w:kern w:val="0"/>
                <w:sz w:val="21"/>
                <w:szCs w:val="21"/>
              </w:rPr>
              <w:t>1</w:t>
            </w:r>
            <w:r w:rsidRPr="00BD4CA7">
              <w:rPr>
                <w:rFonts w:ascii="Times New Roman" w:hAnsi="Times New Roman" w:cs="宋体"/>
                <w:kern w:val="0"/>
                <w:sz w:val="21"/>
                <w:szCs w:val="21"/>
              </w:rPr>
              <w:t>~</w:t>
            </w:r>
            <w:r w:rsidRPr="00BD4CA7">
              <w:rPr>
                <w:rFonts w:ascii="Times New Roman" w:hAnsi="Times New Roman" w:cs="宋体" w:hint="eastAsia"/>
                <w:kern w:val="0"/>
                <w:sz w:val="21"/>
                <w:szCs w:val="21"/>
              </w:rPr>
              <w:t>65535</w:t>
            </w:r>
          </w:p>
        </w:tc>
        <w:tc>
          <w:tcPr>
            <w:tcW w:w="1558" w:type="dxa"/>
          </w:tcPr>
          <w:p w:rsidR="0071486A" w:rsidRPr="00BD4CA7" w:rsidRDefault="0071486A" w:rsidP="006211CF">
            <w:pPr>
              <w:pStyle w:val="a7"/>
              <w:jc w:val="center"/>
              <w:rPr>
                <w:rFonts w:ascii="Times New Roman" w:hAnsi="Times New Roman" w:cs="宋体"/>
                <w:kern w:val="0"/>
                <w:sz w:val="21"/>
                <w:szCs w:val="21"/>
              </w:rPr>
            </w:pPr>
            <w:r w:rsidRPr="00BD4CA7">
              <w:rPr>
                <w:rFonts w:ascii="Times New Roman" w:hAnsi="Times New Roman" w:cs="宋体" w:hint="eastAsia"/>
                <w:kern w:val="0"/>
                <w:sz w:val="21"/>
                <w:szCs w:val="21"/>
              </w:rPr>
              <w:t>1</w:t>
            </w:r>
            <w:r w:rsidRPr="00BD4CA7">
              <w:rPr>
                <w:rFonts w:ascii="Times New Roman" w:hAnsi="Times New Roman" w:cs="宋体"/>
                <w:kern w:val="0"/>
                <w:sz w:val="21"/>
                <w:szCs w:val="21"/>
              </w:rPr>
              <w:t>~</w:t>
            </w:r>
            <w:r w:rsidRPr="00BD4CA7">
              <w:rPr>
                <w:rFonts w:ascii="Times New Roman" w:hAnsi="Times New Roman" w:cs="宋体" w:hint="eastAsia"/>
                <w:kern w:val="0"/>
                <w:sz w:val="21"/>
                <w:szCs w:val="21"/>
              </w:rPr>
              <w:t>65535</w:t>
            </w:r>
          </w:p>
        </w:tc>
        <w:tc>
          <w:tcPr>
            <w:tcW w:w="1631" w:type="dxa"/>
          </w:tcPr>
          <w:p w:rsidR="0071486A" w:rsidRPr="00BD4CA7" w:rsidRDefault="0071486A" w:rsidP="006211CF">
            <w:pPr>
              <w:pStyle w:val="a7"/>
              <w:jc w:val="center"/>
              <w:rPr>
                <w:rFonts w:ascii="Times New Roman" w:hAnsi="Times New Roman" w:cs="宋体"/>
                <w:kern w:val="0"/>
                <w:sz w:val="21"/>
                <w:szCs w:val="21"/>
              </w:rPr>
            </w:pPr>
            <w:r w:rsidRPr="00BD4CA7">
              <w:rPr>
                <w:rFonts w:ascii="Times New Roman" w:hAnsi="Times New Roman" w:cs="宋体" w:hint="eastAsia"/>
                <w:kern w:val="0"/>
                <w:sz w:val="21"/>
                <w:szCs w:val="21"/>
              </w:rPr>
              <w:t>1</w:t>
            </w:r>
            <w:r w:rsidRPr="00BD4CA7">
              <w:rPr>
                <w:rFonts w:ascii="Times New Roman" w:hAnsi="Times New Roman" w:cs="宋体"/>
                <w:kern w:val="0"/>
                <w:sz w:val="21"/>
                <w:szCs w:val="21"/>
              </w:rPr>
              <w:t>~</w:t>
            </w:r>
            <w:r w:rsidRPr="00BD4CA7">
              <w:rPr>
                <w:rFonts w:ascii="Times New Roman" w:hAnsi="Times New Roman" w:cs="宋体" w:hint="eastAsia"/>
                <w:kern w:val="0"/>
                <w:sz w:val="21"/>
                <w:szCs w:val="21"/>
              </w:rPr>
              <w:t>65535</w:t>
            </w:r>
          </w:p>
        </w:tc>
      </w:tr>
    </w:tbl>
    <w:p w:rsidR="00F9119F" w:rsidRDefault="002C6AF9" w:rsidP="00043D36">
      <w:pPr>
        <w:rPr>
          <w:b/>
          <w:sz w:val="24"/>
        </w:rPr>
      </w:pPr>
      <w:r>
        <w:rPr>
          <w:rFonts w:hint="eastAsia"/>
          <w:b/>
          <w:sz w:val="24"/>
        </w:rPr>
        <w:t xml:space="preserve"> </w:t>
      </w:r>
    </w:p>
    <w:p w:rsidR="002C6AF9" w:rsidRDefault="002C6AF9" w:rsidP="00043D36">
      <w:pPr>
        <w:rPr>
          <w:b/>
          <w:sz w:val="24"/>
        </w:rPr>
      </w:pPr>
    </w:p>
    <w:p w:rsidR="002C6AF9" w:rsidRDefault="002C6AF9" w:rsidP="00043D36">
      <w:pPr>
        <w:rPr>
          <w:b/>
          <w:sz w:val="24"/>
        </w:rPr>
      </w:pPr>
    </w:p>
    <w:p w:rsidR="002C6AF9" w:rsidRDefault="002C6AF9" w:rsidP="00043D36">
      <w:pPr>
        <w:rPr>
          <w:b/>
          <w:sz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6"/>
        <w:gridCol w:w="568"/>
        <w:gridCol w:w="1559"/>
        <w:gridCol w:w="1558"/>
        <w:gridCol w:w="1560"/>
      </w:tblGrid>
      <w:tr w:rsidR="006211CF" w:rsidRPr="009C3ED5" w:rsidTr="00611EF8">
        <w:tc>
          <w:tcPr>
            <w:tcW w:w="2126" w:type="dxa"/>
            <w:vMerge w:val="restart"/>
            <w:vAlign w:val="center"/>
          </w:tcPr>
          <w:p w:rsidR="006211CF" w:rsidRPr="00611EF8" w:rsidRDefault="006211CF" w:rsidP="006211CF">
            <w:pPr>
              <w:jc w:val="center"/>
              <w:rPr>
                <w:szCs w:val="21"/>
              </w:rPr>
            </w:pPr>
            <w:r w:rsidRPr="00611EF8">
              <w:rPr>
                <w:rFonts w:ascii="Arial,Bold" w:hAnsi="Arial,Bold" w:cs="Arial,Bold"/>
                <w:b/>
                <w:bCs/>
                <w:kern w:val="0"/>
                <w:szCs w:val="21"/>
              </w:rPr>
              <w:t>Parameter</w:t>
            </w:r>
          </w:p>
        </w:tc>
        <w:tc>
          <w:tcPr>
            <w:tcW w:w="568" w:type="dxa"/>
            <w:vMerge w:val="restart"/>
            <w:vAlign w:val="center"/>
          </w:tcPr>
          <w:p w:rsidR="006211CF" w:rsidRPr="00611EF8" w:rsidRDefault="006211CF" w:rsidP="006211CF">
            <w:pPr>
              <w:jc w:val="center"/>
              <w:rPr>
                <w:szCs w:val="21"/>
              </w:rPr>
            </w:pPr>
            <w:r w:rsidRPr="00611EF8">
              <w:rPr>
                <w:rFonts w:ascii="Arial,Bold" w:hAnsi="Arial,Bold" w:cs="Arial,Bold"/>
                <w:b/>
                <w:bCs/>
                <w:kern w:val="0"/>
                <w:szCs w:val="21"/>
              </w:rPr>
              <w:t>Code</w:t>
            </w:r>
          </w:p>
        </w:tc>
        <w:tc>
          <w:tcPr>
            <w:tcW w:w="4677" w:type="dxa"/>
            <w:gridSpan w:val="3"/>
          </w:tcPr>
          <w:p w:rsidR="006211CF" w:rsidRPr="00611EF8" w:rsidRDefault="006211CF" w:rsidP="006211CF">
            <w:pPr>
              <w:jc w:val="center"/>
              <w:rPr>
                <w:szCs w:val="21"/>
              </w:rPr>
            </w:pPr>
            <w:r w:rsidRPr="00611EF8">
              <w:rPr>
                <w:rFonts w:ascii="Arial,Bold" w:hAnsi="Arial,Bold" w:cs="Arial,Bold"/>
                <w:b/>
                <w:bCs/>
                <w:kern w:val="0"/>
                <w:szCs w:val="21"/>
              </w:rPr>
              <w:t>Model and Value</w:t>
            </w:r>
          </w:p>
        </w:tc>
      </w:tr>
      <w:tr w:rsidR="006211CF" w:rsidRPr="009C3ED5" w:rsidTr="00611EF8">
        <w:tc>
          <w:tcPr>
            <w:tcW w:w="2126" w:type="dxa"/>
            <w:vMerge/>
          </w:tcPr>
          <w:p w:rsidR="006211CF" w:rsidRPr="00611EF8" w:rsidRDefault="006211CF" w:rsidP="006211CF">
            <w:pPr>
              <w:rPr>
                <w:szCs w:val="21"/>
              </w:rPr>
            </w:pPr>
          </w:p>
        </w:tc>
        <w:tc>
          <w:tcPr>
            <w:tcW w:w="568" w:type="dxa"/>
            <w:vMerge/>
          </w:tcPr>
          <w:p w:rsidR="006211CF" w:rsidRPr="00611EF8" w:rsidRDefault="006211CF" w:rsidP="006211CF">
            <w:pPr>
              <w:jc w:val="center"/>
              <w:rPr>
                <w:szCs w:val="21"/>
              </w:rPr>
            </w:pPr>
          </w:p>
        </w:tc>
        <w:tc>
          <w:tcPr>
            <w:tcW w:w="1559" w:type="dxa"/>
          </w:tcPr>
          <w:p w:rsidR="006211CF" w:rsidRPr="00611EF8" w:rsidRDefault="006211CF" w:rsidP="006211CF">
            <w:pPr>
              <w:jc w:val="center"/>
              <w:rPr>
                <w:b/>
                <w:szCs w:val="21"/>
              </w:rPr>
            </w:pPr>
            <w:r w:rsidRPr="00611EF8">
              <w:rPr>
                <w:rFonts w:cs="宋体" w:hint="eastAsia"/>
                <w:b/>
                <w:kern w:val="0"/>
                <w:szCs w:val="21"/>
              </w:rPr>
              <w:t>3754A</w:t>
            </w:r>
          </w:p>
        </w:tc>
        <w:tc>
          <w:tcPr>
            <w:tcW w:w="1558" w:type="dxa"/>
          </w:tcPr>
          <w:p w:rsidR="006211CF" w:rsidRPr="00611EF8" w:rsidRDefault="006211CF" w:rsidP="006211CF">
            <w:pPr>
              <w:jc w:val="center"/>
              <w:rPr>
                <w:b/>
                <w:szCs w:val="21"/>
              </w:rPr>
            </w:pPr>
            <w:r w:rsidRPr="00611EF8">
              <w:rPr>
                <w:rFonts w:cs="宋体" w:hint="eastAsia"/>
                <w:b/>
                <w:kern w:val="0"/>
                <w:szCs w:val="21"/>
              </w:rPr>
              <w:t>3755A</w:t>
            </w:r>
          </w:p>
        </w:tc>
        <w:tc>
          <w:tcPr>
            <w:tcW w:w="1560" w:type="dxa"/>
          </w:tcPr>
          <w:p w:rsidR="006211CF" w:rsidRPr="00611EF8" w:rsidRDefault="006211CF" w:rsidP="006211CF">
            <w:pPr>
              <w:jc w:val="center"/>
              <w:rPr>
                <w:b/>
                <w:szCs w:val="21"/>
              </w:rPr>
            </w:pPr>
            <w:r w:rsidRPr="00611EF8">
              <w:rPr>
                <w:rFonts w:cs="宋体" w:hint="eastAsia"/>
                <w:b/>
                <w:kern w:val="0"/>
                <w:szCs w:val="21"/>
              </w:rPr>
              <w:t>3756A</w:t>
            </w:r>
          </w:p>
        </w:tc>
      </w:tr>
      <w:tr w:rsidR="006211CF" w:rsidRPr="009C3ED5" w:rsidTr="00611EF8">
        <w:trPr>
          <w:trHeight w:val="1369"/>
        </w:trPr>
        <w:tc>
          <w:tcPr>
            <w:tcW w:w="2126" w:type="dxa"/>
          </w:tcPr>
          <w:p w:rsidR="006211CF" w:rsidRPr="00611EF8" w:rsidRDefault="006211CF" w:rsidP="006211CF">
            <w:pPr>
              <w:autoSpaceDE w:val="0"/>
              <w:autoSpaceDN w:val="0"/>
              <w:adjustRightInd w:val="0"/>
              <w:rPr>
                <w:rFonts w:ascii="Arial" w:hAnsi="Arial" w:cs="Arial"/>
                <w:kern w:val="0"/>
                <w:szCs w:val="21"/>
              </w:rPr>
            </w:pPr>
            <w:r w:rsidRPr="00611EF8">
              <w:rPr>
                <w:rFonts w:ascii="Arial,Bold" w:hAnsi="Arial,Bold" w:cs="Arial,Bold"/>
                <w:b/>
                <w:bCs/>
                <w:kern w:val="0"/>
                <w:szCs w:val="21"/>
              </w:rPr>
              <w:t xml:space="preserve">CURR </w:t>
            </w:r>
            <w:r w:rsidRPr="00611EF8">
              <w:rPr>
                <w:rFonts w:ascii="Arial" w:hAnsi="Arial" w:cs="Arial"/>
                <w:kern w:val="0"/>
                <w:szCs w:val="21"/>
              </w:rPr>
              <w:t>&lt;Nrf+&gt;</w:t>
            </w:r>
          </w:p>
          <w:p w:rsidR="006211CF" w:rsidRPr="00611EF8" w:rsidRDefault="006211CF" w:rsidP="006211CF">
            <w:pPr>
              <w:rPr>
                <w:rFonts w:ascii="Arial" w:hAnsi="Arial" w:cs="Arial"/>
                <w:kern w:val="0"/>
                <w:szCs w:val="21"/>
              </w:rPr>
            </w:pPr>
            <w:r w:rsidRPr="00611EF8">
              <w:rPr>
                <w:rFonts w:ascii="Arial,Bold" w:hAnsi="Arial,Bold" w:cs="Arial,Bold"/>
                <w:b/>
                <w:bCs/>
                <w:kern w:val="0"/>
                <w:szCs w:val="21"/>
              </w:rPr>
              <w:t xml:space="preserve">CURR:TRIG </w:t>
            </w:r>
            <w:r w:rsidRPr="00611EF8">
              <w:rPr>
                <w:rFonts w:ascii="Arial" w:hAnsi="Arial" w:cs="Arial"/>
                <w:kern w:val="0"/>
                <w:szCs w:val="21"/>
              </w:rPr>
              <w:t>&lt;Nrf+&gt;</w:t>
            </w:r>
          </w:p>
          <w:p w:rsidR="006211CF" w:rsidRPr="00611EF8" w:rsidRDefault="006211CF" w:rsidP="006211CF">
            <w:pPr>
              <w:rPr>
                <w:rFonts w:ascii="Arial" w:hAnsi="Arial" w:cs="Arial"/>
                <w:kern w:val="0"/>
                <w:szCs w:val="21"/>
              </w:rPr>
            </w:pPr>
            <w:r w:rsidRPr="00611EF8">
              <w:rPr>
                <w:rFonts w:ascii="Arial,Bold" w:hAnsi="Arial,Bold" w:cs="Arial,Bold" w:hint="eastAsia"/>
                <w:b/>
                <w:bCs/>
                <w:kern w:val="0"/>
                <w:szCs w:val="21"/>
              </w:rPr>
              <w:t>CURR:LIM</w:t>
            </w:r>
            <w:r w:rsidRPr="00611EF8">
              <w:rPr>
                <w:rFonts w:ascii="Arial" w:hAnsi="Arial" w:cs="Arial" w:hint="eastAsia"/>
                <w:kern w:val="0"/>
                <w:szCs w:val="21"/>
              </w:rPr>
              <w:t xml:space="preserve"> </w:t>
            </w:r>
            <w:r w:rsidRPr="00611EF8">
              <w:rPr>
                <w:rFonts w:ascii="Arial" w:hAnsi="Arial" w:cs="Arial"/>
                <w:kern w:val="0"/>
                <w:szCs w:val="21"/>
              </w:rPr>
              <w:t>&lt;Nrf+&gt;</w:t>
            </w:r>
          </w:p>
          <w:p w:rsidR="006211CF" w:rsidRPr="00611EF8" w:rsidRDefault="006211CF" w:rsidP="006211CF">
            <w:pPr>
              <w:rPr>
                <w:szCs w:val="21"/>
              </w:rPr>
            </w:pPr>
            <w:r w:rsidRPr="00611EF8">
              <w:rPr>
                <w:rFonts w:ascii="Arial,Bold" w:hAnsi="Arial,Bold" w:cs="Arial,Bold" w:hint="eastAsia"/>
                <w:b/>
                <w:bCs/>
                <w:kern w:val="0"/>
                <w:szCs w:val="21"/>
              </w:rPr>
              <w:t xml:space="preserve">CURR:TLEV </w:t>
            </w:r>
            <w:r w:rsidRPr="00611EF8">
              <w:rPr>
                <w:rFonts w:ascii="Arial,Bold" w:hAnsi="Arial,Bold" w:cs="Arial,Bold"/>
                <w:bCs/>
                <w:kern w:val="0"/>
                <w:szCs w:val="21"/>
              </w:rPr>
              <w:t>&lt;Nrf+&gt;</w:t>
            </w:r>
          </w:p>
        </w:tc>
        <w:tc>
          <w:tcPr>
            <w:tcW w:w="568" w:type="dxa"/>
            <w:vAlign w:val="center"/>
          </w:tcPr>
          <w:p w:rsidR="006211CF" w:rsidRPr="00611EF8" w:rsidRDefault="006211CF" w:rsidP="006211CF">
            <w:pPr>
              <w:jc w:val="center"/>
              <w:rPr>
                <w:szCs w:val="21"/>
              </w:rPr>
            </w:pPr>
            <w:r w:rsidRPr="00611EF8">
              <w:rPr>
                <w:rFonts w:hint="eastAsia"/>
                <w:szCs w:val="21"/>
              </w:rPr>
              <w:t>L</w:t>
            </w:r>
          </w:p>
          <w:p w:rsidR="006211CF" w:rsidRPr="00611EF8" w:rsidRDefault="006211CF" w:rsidP="006211CF">
            <w:pPr>
              <w:jc w:val="center"/>
              <w:rPr>
                <w:szCs w:val="21"/>
              </w:rPr>
            </w:pPr>
            <w:r w:rsidRPr="00611EF8">
              <w:rPr>
                <w:rFonts w:hint="eastAsia"/>
                <w:szCs w:val="21"/>
              </w:rPr>
              <w:t>H</w:t>
            </w:r>
          </w:p>
        </w:tc>
        <w:tc>
          <w:tcPr>
            <w:tcW w:w="1559" w:type="dxa"/>
            <w:vAlign w:val="center"/>
          </w:tcPr>
          <w:p w:rsidR="006211CF" w:rsidRPr="00611EF8" w:rsidRDefault="006211CF" w:rsidP="006211CF">
            <w:pPr>
              <w:jc w:val="center"/>
              <w:rPr>
                <w:bCs/>
                <w:spacing w:val="-10"/>
                <w:kern w:val="0"/>
                <w:szCs w:val="21"/>
              </w:rPr>
            </w:pPr>
            <w:r w:rsidRPr="00611EF8">
              <w:rPr>
                <w:rFonts w:hint="eastAsia"/>
                <w:bCs/>
                <w:spacing w:val="-10"/>
                <w:kern w:val="0"/>
                <w:szCs w:val="21"/>
              </w:rPr>
              <w:t>0</w:t>
            </w:r>
            <w:r w:rsidRPr="00611EF8">
              <w:rPr>
                <w:bCs/>
                <w:spacing w:val="-10"/>
                <w:kern w:val="0"/>
                <w:szCs w:val="21"/>
              </w:rPr>
              <w:t>~</w:t>
            </w:r>
            <w:r w:rsidRPr="00611EF8">
              <w:rPr>
                <w:rFonts w:hint="eastAsia"/>
                <w:bCs/>
                <w:spacing w:val="-10"/>
                <w:kern w:val="0"/>
                <w:szCs w:val="21"/>
              </w:rPr>
              <w:t>8A</w:t>
            </w:r>
          </w:p>
          <w:p w:rsidR="006211CF" w:rsidRPr="00611EF8" w:rsidRDefault="006211CF" w:rsidP="006211CF">
            <w:pPr>
              <w:jc w:val="center"/>
              <w:rPr>
                <w:bCs/>
                <w:spacing w:val="-10"/>
                <w:kern w:val="0"/>
                <w:szCs w:val="21"/>
              </w:rPr>
            </w:pPr>
            <w:r w:rsidRPr="00611EF8">
              <w:rPr>
                <w:rFonts w:hint="eastAsia"/>
                <w:bCs/>
                <w:spacing w:val="-10"/>
                <w:kern w:val="0"/>
                <w:szCs w:val="21"/>
              </w:rPr>
              <w:t>0</w:t>
            </w:r>
            <w:r w:rsidRPr="00611EF8">
              <w:rPr>
                <w:bCs/>
                <w:spacing w:val="-10"/>
                <w:kern w:val="0"/>
                <w:szCs w:val="21"/>
              </w:rPr>
              <w:t>~</w:t>
            </w:r>
            <w:r w:rsidRPr="00611EF8">
              <w:rPr>
                <w:rFonts w:hint="eastAsia"/>
                <w:bCs/>
                <w:spacing w:val="-10"/>
                <w:kern w:val="0"/>
                <w:szCs w:val="21"/>
              </w:rPr>
              <w:t>180A</w:t>
            </w:r>
          </w:p>
        </w:tc>
        <w:tc>
          <w:tcPr>
            <w:tcW w:w="1558" w:type="dxa"/>
            <w:vAlign w:val="center"/>
          </w:tcPr>
          <w:p w:rsidR="006211CF" w:rsidRPr="00611EF8" w:rsidRDefault="006211CF" w:rsidP="006211CF">
            <w:pPr>
              <w:pStyle w:val="a7"/>
              <w:jc w:val="center"/>
              <w:rPr>
                <w:rFonts w:ascii="Times New Roman" w:eastAsia="宋体" w:hAnsi="Times New Roman"/>
                <w:bCs/>
                <w:spacing w:val="-10"/>
                <w:kern w:val="0"/>
                <w:sz w:val="21"/>
                <w:szCs w:val="21"/>
              </w:rPr>
            </w:pPr>
            <w:r w:rsidRPr="00611EF8">
              <w:rPr>
                <w:rFonts w:ascii="Times New Roman" w:eastAsia="宋体" w:hAnsi="Times New Roman" w:hint="eastAsia"/>
                <w:bCs/>
                <w:spacing w:val="-10"/>
                <w:kern w:val="0"/>
                <w:sz w:val="21"/>
                <w:szCs w:val="21"/>
              </w:rPr>
              <w:t>0</w:t>
            </w:r>
            <w:r w:rsidRPr="00611EF8">
              <w:rPr>
                <w:rFonts w:ascii="Times New Roman" w:eastAsia="宋体" w:hAnsi="Times New Roman"/>
                <w:bCs/>
                <w:spacing w:val="-10"/>
                <w:kern w:val="0"/>
                <w:sz w:val="21"/>
                <w:szCs w:val="21"/>
              </w:rPr>
              <w:t>~</w:t>
            </w:r>
            <w:r w:rsidRPr="00611EF8">
              <w:rPr>
                <w:rFonts w:ascii="Times New Roman" w:eastAsia="宋体" w:hAnsi="Times New Roman" w:hint="eastAsia"/>
                <w:bCs/>
                <w:spacing w:val="-10"/>
                <w:kern w:val="0"/>
                <w:sz w:val="21"/>
                <w:szCs w:val="21"/>
              </w:rPr>
              <w:t>8A</w:t>
            </w:r>
          </w:p>
          <w:p w:rsidR="006211CF" w:rsidRPr="00611EF8" w:rsidRDefault="006211CF" w:rsidP="006211CF">
            <w:pPr>
              <w:jc w:val="center"/>
              <w:rPr>
                <w:bCs/>
                <w:spacing w:val="-10"/>
                <w:kern w:val="0"/>
                <w:szCs w:val="21"/>
              </w:rPr>
            </w:pPr>
            <w:r w:rsidRPr="00611EF8">
              <w:rPr>
                <w:rFonts w:hint="eastAsia"/>
                <w:bCs/>
                <w:spacing w:val="-10"/>
                <w:kern w:val="0"/>
                <w:szCs w:val="21"/>
              </w:rPr>
              <w:t>0</w:t>
            </w:r>
            <w:r w:rsidRPr="00611EF8">
              <w:rPr>
                <w:bCs/>
                <w:spacing w:val="-10"/>
                <w:kern w:val="0"/>
                <w:szCs w:val="21"/>
              </w:rPr>
              <w:t>~</w:t>
            </w:r>
            <w:r w:rsidRPr="00611EF8">
              <w:rPr>
                <w:rFonts w:hint="eastAsia"/>
                <w:bCs/>
                <w:spacing w:val="-10"/>
                <w:kern w:val="0"/>
                <w:szCs w:val="21"/>
              </w:rPr>
              <w:t>240A</w:t>
            </w:r>
          </w:p>
        </w:tc>
        <w:tc>
          <w:tcPr>
            <w:tcW w:w="1560" w:type="dxa"/>
            <w:vAlign w:val="center"/>
          </w:tcPr>
          <w:p w:rsidR="006211CF" w:rsidRPr="00611EF8" w:rsidRDefault="006211CF" w:rsidP="006211CF">
            <w:pPr>
              <w:pStyle w:val="a7"/>
              <w:jc w:val="center"/>
              <w:rPr>
                <w:rFonts w:ascii="Times New Roman" w:eastAsia="宋体" w:hAnsi="Times New Roman"/>
                <w:bCs/>
                <w:spacing w:val="-10"/>
                <w:kern w:val="0"/>
                <w:sz w:val="21"/>
                <w:szCs w:val="21"/>
              </w:rPr>
            </w:pPr>
            <w:r w:rsidRPr="00611EF8">
              <w:rPr>
                <w:rFonts w:ascii="Times New Roman" w:eastAsia="宋体" w:hAnsi="Times New Roman" w:hint="eastAsia"/>
                <w:bCs/>
                <w:spacing w:val="-10"/>
                <w:kern w:val="0"/>
                <w:sz w:val="21"/>
                <w:szCs w:val="21"/>
              </w:rPr>
              <w:t>0</w:t>
            </w:r>
            <w:r w:rsidRPr="00611EF8">
              <w:rPr>
                <w:rFonts w:ascii="Times New Roman" w:eastAsia="宋体" w:hAnsi="Times New Roman"/>
                <w:bCs/>
                <w:spacing w:val="-10"/>
                <w:kern w:val="0"/>
                <w:sz w:val="21"/>
                <w:szCs w:val="21"/>
              </w:rPr>
              <w:t>~</w:t>
            </w:r>
            <w:r w:rsidRPr="00611EF8">
              <w:rPr>
                <w:rFonts w:ascii="Times New Roman" w:eastAsia="宋体" w:hAnsi="Times New Roman" w:hint="eastAsia"/>
                <w:bCs/>
                <w:spacing w:val="-10"/>
                <w:kern w:val="0"/>
                <w:sz w:val="21"/>
                <w:szCs w:val="21"/>
              </w:rPr>
              <w:t>8A</w:t>
            </w:r>
          </w:p>
          <w:p w:rsidR="006211CF" w:rsidRPr="00611EF8" w:rsidRDefault="006211CF" w:rsidP="006211CF">
            <w:pPr>
              <w:jc w:val="center"/>
              <w:rPr>
                <w:bCs/>
                <w:spacing w:val="-10"/>
                <w:kern w:val="0"/>
                <w:szCs w:val="21"/>
              </w:rPr>
            </w:pPr>
            <w:r w:rsidRPr="00611EF8">
              <w:rPr>
                <w:rFonts w:hint="eastAsia"/>
                <w:bCs/>
                <w:spacing w:val="-10"/>
                <w:kern w:val="0"/>
                <w:szCs w:val="21"/>
              </w:rPr>
              <w:t>0</w:t>
            </w:r>
            <w:r w:rsidRPr="00611EF8">
              <w:rPr>
                <w:bCs/>
                <w:spacing w:val="-10"/>
                <w:kern w:val="0"/>
                <w:szCs w:val="21"/>
              </w:rPr>
              <w:t>~</w:t>
            </w:r>
            <w:r w:rsidRPr="00611EF8">
              <w:rPr>
                <w:rFonts w:hint="eastAsia"/>
                <w:bCs/>
                <w:spacing w:val="-10"/>
                <w:kern w:val="0"/>
                <w:szCs w:val="21"/>
              </w:rPr>
              <w:t>260A</w:t>
            </w:r>
          </w:p>
        </w:tc>
      </w:tr>
      <w:tr w:rsidR="006211CF" w:rsidRPr="009C3ED5" w:rsidTr="00611EF8">
        <w:tc>
          <w:tcPr>
            <w:tcW w:w="2126" w:type="dxa"/>
            <w:vAlign w:val="center"/>
          </w:tcPr>
          <w:p w:rsidR="006211CF" w:rsidRPr="00611EF8" w:rsidRDefault="006211CF" w:rsidP="006211CF">
            <w:pPr>
              <w:rPr>
                <w:szCs w:val="21"/>
              </w:rPr>
            </w:pPr>
            <w:r w:rsidRPr="00611EF8">
              <w:rPr>
                <w:rFonts w:ascii="Arial,Bold" w:hAnsi="Arial,Bold" w:cs="Arial,Bold" w:hint="eastAsia"/>
                <w:b/>
                <w:bCs/>
                <w:kern w:val="0"/>
                <w:szCs w:val="21"/>
              </w:rPr>
              <w:t xml:space="preserve">CURR:SLEW:POS </w:t>
            </w:r>
            <w:r w:rsidRPr="00611EF8">
              <w:rPr>
                <w:rFonts w:ascii="Arial" w:hAnsi="Arial" w:cs="Arial"/>
                <w:kern w:val="0"/>
                <w:szCs w:val="21"/>
              </w:rPr>
              <w:t>&lt;Nrf+&gt;</w:t>
            </w:r>
          </w:p>
        </w:tc>
        <w:tc>
          <w:tcPr>
            <w:tcW w:w="568" w:type="dxa"/>
          </w:tcPr>
          <w:p w:rsidR="006211CF" w:rsidRPr="00611EF8" w:rsidRDefault="006211CF" w:rsidP="006211CF">
            <w:pPr>
              <w:jc w:val="center"/>
              <w:rPr>
                <w:szCs w:val="21"/>
              </w:rPr>
            </w:pPr>
            <w:r w:rsidRPr="00611EF8">
              <w:rPr>
                <w:rFonts w:hint="eastAsia"/>
                <w:szCs w:val="21"/>
              </w:rPr>
              <w:t>L</w:t>
            </w:r>
          </w:p>
          <w:p w:rsidR="006211CF" w:rsidRPr="00611EF8" w:rsidRDefault="006211CF" w:rsidP="006211CF">
            <w:pPr>
              <w:jc w:val="center"/>
              <w:rPr>
                <w:szCs w:val="21"/>
              </w:rPr>
            </w:pPr>
            <w:r w:rsidRPr="00611EF8">
              <w:rPr>
                <w:rFonts w:hint="eastAsia"/>
                <w:szCs w:val="21"/>
              </w:rPr>
              <w:t>H</w:t>
            </w:r>
          </w:p>
        </w:tc>
        <w:tc>
          <w:tcPr>
            <w:tcW w:w="1559" w:type="dxa"/>
          </w:tcPr>
          <w:p w:rsidR="006211CF" w:rsidRPr="00611EF8" w:rsidRDefault="006211CF" w:rsidP="006211CF">
            <w:pPr>
              <w:jc w:val="center"/>
              <w:rPr>
                <w:bCs/>
                <w:spacing w:val="-10"/>
                <w:kern w:val="0"/>
                <w:szCs w:val="21"/>
              </w:rPr>
            </w:pPr>
            <w:r w:rsidRPr="00611EF8">
              <w:rPr>
                <w:rFonts w:hint="eastAsia"/>
                <w:bCs/>
                <w:spacing w:val="-10"/>
                <w:kern w:val="0"/>
                <w:szCs w:val="21"/>
              </w:rPr>
              <w:t>0.001</w:t>
            </w:r>
            <w:r w:rsidRPr="00611EF8">
              <w:rPr>
                <w:bCs/>
                <w:spacing w:val="-10"/>
                <w:kern w:val="0"/>
                <w:szCs w:val="21"/>
              </w:rPr>
              <w:t>~</w:t>
            </w:r>
            <w:r w:rsidRPr="00611EF8">
              <w:rPr>
                <w:rFonts w:hint="eastAsia"/>
                <w:bCs/>
                <w:spacing w:val="-10"/>
                <w:kern w:val="0"/>
                <w:szCs w:val="21"/>
              </w:rPr>
              <w:t>0.8</w:t>
            </w:r>
            <w:r w:rsidRPr="00611EF8">
              <w:rPr>
                <w:bCs/>
                <w:spacing w:val="-10"/>
                <w:kern w:val="0"/>
                <w:szCs w:val="21"/>
              </w:rPr>
              <w:t>A/us</w:t>
            </w:r>
          </w:p>
          <w:p w:rsidR="006211CF" w:rsidRPr="00611EF8" w:rsidRDefault="006211CF" w:rsidP="006211CF">
            <w:pPr>
              <w:jc w:val="center"/>
              <w:rPr>
                <w:szCs w:val="21"/>
              </w:rPr>
            </w:pPr>
            <w:r w:rsidRPr="00611EF8">
              <w:rPr>
                <w:rFonts w:hint="eastAsia"/>
                <w:bCs/>
                <w:kern w:val="0"/>
                <w:szCs w:val="21"/>
              </w:rPr>
              <w:t>0.001</w:t>
            </w:r>
            <w:r w:rsidRPr="00611EF8">
              <w:rPr>
                <w:bCs/>
                <w:kern w:val="0"/>
                <w:szCs w:val="21"/>
              </w:rPr>
              <w:t>~</w:t>
            </w:r>
            <w:r w:rsidRPr="00611EF8">
              <w:rPr>
                <w:rFonts w:hint="eastAsia"/>
                <w:bCs/>
                <w:kern w:val="0"/>
                <w:szCs w:val="21"/>
              </w:rPr>
              <w:t>18</w:t>
            </w:r>
            <w:r w:rsidRPr="00611EF8">
              <w:rPr>
                <w:bCs/>
                <w:kern w:val="0"/>
                <w:szCs w:val="21"/>
              </w:rPr>
              <w:t>A/us</w:t>
            </w:r>
          </w:p>
        </w:tc>
        <w:tc>
          <w:tcPr>
            <w:tcW w:w="1558" w:type="dxa"/>
          </w:tcPr>
          <w:p w:rsidR="006211CF" w:rsidRPr="00611EF8" w:rsidRDefault="006211CF" w:rsidP="006211CF">
            <w:pPr>
              <w:jc w:val="center"/>
              <w:rPr>
                <w:bCs/>
                <w:spacing w:val="-10"/>
                <w:kern w:val="0"/>
                <w:szCs w:val="21"/>
              </w:rPr>
            </w:pPr>
            <w:r w:rsidRPr="00611EF8">
              <w:rPr>
                <w:rFonts w:hint="eastAsia"/>
                <w:bCs/>
                <w:spacing w:val="-10"/>
                <w:kern w:val="0"/>
                <w:szCs w:val="21"/>
              </w:rPr>
              <w:t>0.001</w:t>
            </w:r>
            <w:r w:rsidRPr="00611EF8">
              <w:rPr>
                <w:bCs/>
                <w:spacing w:val="-10"/>
                <w:kern w:val="0"/>
                <w:szCs w:val="21"/>
              </w:rPr>
              <w:t>~</w:t>
            </w:r>
            <w:r w:rsidRPr="00611EF8">
              <w:rPr>
                <w:rFonts w:hint="eastAsia"/>
                <w:bCs/>
                <w:spacing w:val="-10"/>
                <w:kern w:val="0"/>
                <w:szCs w:val="21"/>
              </w:rPr>
              <w:t>0.8</w:t>
            </w:r>
            <w:r w:rsidRPr="00611EF8">
              <w:rPr>
                <w:bCs/>
                <w:spacing w:val="-10"/>
                <w:kern w:val="0"/>
                <w:szCs w:val="21"/>
              </w:rPr>
              <w:t>A/us</w:t>
            </w:r>
          </w:p>
          <w:p w:rsidR="006211CF" w:rsidRPr="00611EF8" w:rsidRDefault="006211CF" w:rsidP="006211CF">
            <w:pPr>
              <w:jc w:val="center"/>
              <w:rPr>
                <w:szCs w:val="21"/>
              </w:rPr>
            </w:pPr>
            <w:r w:rsidRPr="00611EF8">
              <w:rPr>
                <w:rFonts w:hint="eastAsia"/>
                <w:bCs/>
                <w:kern w:val="0"/>
                <w:szCs w:val="21"/>
              </w:rPr>
              <w:t>0.001</w:t>
            </w:r>
            <w:r w:rsidRPr="00611EF8">
              <w:rPr>
                <w:bCs/>
                <w:kern w:val="0"/>
                <w:szCs w:val="21"/>
              </w:rPr>
              <w:t>~</w:t>
            </w:r>
            <w:r w:rsidRPr="00611EF8">
              <w:rPr>
                <w:rFonts w:hint="eastAsia"/>
                <w:bCs/>
                <w:kern w:val="0"/>
                <w:szCs w:val="21"/>
              </w:rPr>
              <w:t>20</w:t>
            </w:r>
            <w:r w:rsidRPr="00611EF8">
              <w:rPr>
                <w:bCs/>
                <w:kern w:val="0"/>
                <w:szCs w:val="21"/>
              </w:rPr>
              <w:t>A/us</w:t>
            </w:r>
          </w:p>
        </w:tc>
        <w:tc>
          <w:tcPr>
            <w:tcW w:w="1560" w:type="dxa"/>
          </w:tcPr>
          <w:p w:rsidR="006211CF" w:rsidRPr="00611EF8" w:rsidRDefault="006211CF" w:rsidP="006211CF">
            <w:pPr>
              <w:jc w:val="center"/>
              <w:rPr>
                <w:bCs/>
                <w:spacing w:val="-10"/>
                <w:kern w:val="0"/>
                <w:szCs w:val="21"/>
              </w:rPr>
            </w:pPr>
            <w:r w:rsidRPr="00611EF8">
              <w:rPr>
                <w:rFonts w:hint="eastAsia"/>
                <w:bCs/>
                <w:spacing w:val="-10"/>
                <w:kern w:val="0"/>
                <w:szCs w:val="21"/>
              </w:rPr>
              <w:t>0.001</w:t>
            </w:r>
            <w:r w:rsidRPr="00611EF8">
              <w:rPr>
                <w:bCs/>
                <w:spacing w:val="-10"/>
                <w:kern w:val="0"/>
                <w:szCs w:val="21"/>
              </w:rPr>
              <w:t>~</w:t>
            </w:r>
            <w:r w:rsidRPr="00611EF8">
              <w:rPr>
                <w:rFonts w:hint="eastAsia"/>
                <w:bCs/>
                <w:spacing w:val="-10"/>
                <w:kern w:val="0"/>
                <w:szCs w:val="21"/>
              </w:rPr>
              <w:t>0.8</w:t>
            </w:r>
            <w:r w:rsidRPr="00611EF8">
              <w:rPr>
                <w:bCs/>
                <w:spacing w:val="-10"/>
                <w:kern w:val="0"/>
                <w:szCs w:val="21"/>
              </w:rPr>
              <w:t>A/us</w:t>
            </w:r>
          </w:p>
          <w:p w:rsidR="006211CF" w:rsidRPr="00611EF8" w:rsidRDefault="006211CF" w:rsidP="006211CF">
            <w:pPr>
              <w:jc w:val="center"/>
              <w:rPr>
                <w:szCs w:val="21"/>
              </w:rPr>
            </w:pPr>
            <w:r w:rsidRPr="00611EF8">
              <w:rPr>
                <w:rFonts w:hint="eastAsia"/>
                <w:bCs/>
                <w:kern w:val="0"/>
                <w:szCs w:val="21"/>
              </w:rPr>
              <w:t>0.001</w:t>
            </w:r>
            <w:r w:rsidRPr="00611EF8">
              <w:rPr>
                <w:bCs/>
                <w:kern w:val="0"/>
                <w:szCs w:val="21"/>
              </w:rPr>
              <w:t>~</w:t>
            </w:r>
            <w:r w:rsidRPr="00611EF8">
              <w:rPr>
                <w:rFonts w:hint="eastAsia"/>
                <w:bCs/>
                <w:kern w:val="0"/>
                <w:szCs w:val="21"/>
              </w:rPr>
              <w:t>22</w:t>
            </w:r>
            <w:r w:rsidRPr="00611EF8">
              <w:rPr>
                <w:bCs/>
                <w:kern w:val="0"/>
                <w:szCs w:val="21"/>
              </w:rPr>
              <w:t>A/us</w:t>
            </w:r>
          </w:p>
        </w:tc>
      </w:tr>
      <w:tr w:rsidR="006211CF" w:rsidRPr="009C3ED5" w:rsidTr="00611EF8">
        <w:tc>
          <w:tcPr>
            <w:tcW w:w="2126" w:type="dxa"/>
            <w:vAlign w:val="center"/>
          </w:tcPr>
          <w:p w:rsidR="006211CF" w:rsidRPr="00611EF8" w:rsidRDefault="006211CF" w:rsidP="006211CF">
            <w:pPr>
              <w:rPr>
                <w:szCs w:val="21"/>
              </w:rPr>
            </w:pPr>
            <w:r w:rsidRPr="00611EF8">
              <w:rPr>
                <w:rFonts w:ascii="Arial,Bold" w:hAnsi="Arial,Bold" w:cs="Arial,Bold" w:hint="eastAsia"/>
                <w:b/>
                <w:bCs/>
                <w:kern w:val="0"/>
                <w:szCs w:val="21"/>
              </w:rPr>
              <w:t xml:space="preserve">CURR:SLEW:NEG </w:t>
            </w:r>
            <w:r w:rsidRPr="00611EF8">
              <w:rPr>
                <w:rFonts w:ascii="Arial" w:hAnsi="Arial" w:cs="Arial"/>
                <w:kern w:val="0"/>
                <w:szCs w:val="21"/>
              </w:rPr>
              <w:t>&lt;Nrf+&gt;</w:t>
            </w:r>
          </w:p>
        </w:tc>
        <w:tc>
          <w:tcPr>
            <w:tcW w:w="568" w:type="dxa"/>
          </w:tcPr>
          <w:p w:rsidR="006211CF" w:rsidRPr="00611EF8" w:rsidRDefault="006211CF" w:rsidP="006211CF">
            <w:pPr>
              <w:jc w:val="center"/>
              <w:rPr>
                <w:szCs w:val="21"/>
              </w:rPr>
            </w:pPr>
            <w:r w:rsidRPr="00611EF8">
              <w:rPr>
                <w:rFonts w:hint="eastAsia"/>
                <w:szCs w:val="21"/>
              </w:rPr>
              <w:t>L</w:t>
            </w:r>
          </w:p>
          <w:p w:rsidR="006211CF" w:rsidRPr="00611EF8" w:rsidRDefault="006211CF" w:rsidP="006211CF">
            <w:pPr>
              <w:jc w:val="center"/>
              <w:rPr>
                <w:szCs w:val="21"/>
              </w:rPr>
            </w:pPr>
            <w:r w:rsidRPr="00611EF8">
              <w:rPr>
                <w:rFonts w:hint="eastAsia"/>
                <w:szCs w:val="21"/>
              </w:rPr>
              <w:t>H</w:t>
            </w:r>
          </w:p>
        </w:tc>
        <w:tc>
          <w:tcPr>
            <w:tcW w:w="1559" w:type="dxa"/>
          </w:tcPr>
          <w:p w:rsidR="006211CF" w:rsidRPr="00611EF8" w:rsidRDefault="006211CF" w:rsidP="006211CF">
            <w:pPr>
              <w:jc w:val="center"/>
              <w:rPr>
                <w:bCs/>
                <w:spacing w:val="-10"/>
                <w:kern w:val="0"/>
                <w:szCs w:val="21"/>
              </w:rPr>
            </w:pPr>
            <w:r w:rsidRPr="00611EF8">
              <w:rPr>
                <w:rFonts w:hint="eastAsia"/>
                <w:bCs/>
                <w:spacing w:val="-10"/>
                <w:kern w:val="0"/>
                <w:szCs w:val="21"/>
              </w:rPr>
              <w:t>0.1</w:t>
            </w:r>
            <w:r w:rsidRPr="00611EF8">
              <w:rPr>
                <w:bCs/>
                <w:spacing w:val="-10"/>
                <w:kern w:val="0"/>
                <w:szCs w:val="21"/>
              </w:rPr>
              <w:t>~</w:t>
            </w:r>
            <w:r w:rsidRPr="00611EF8">
              <w:rPr>
                <w:rFonts w:hint="eastAsia"/>
                <w:bCs/>
                <w:spacing w:val="-10"/>
                <w:kern w:val="0"/>
                <w:szCs w:val="21"/>
              </w:rPr>
              <w:t>0.8</w:t>
            </w:r>
            <w:r w:rsidRPr="00611EF8">
              <w:rPr>
                <w:bCs/>
                <w:spacing w:val="-10"/>
                <w:kern w:val="0"/>
                <w:szCs w:val="21"/>
              </w:rPr>
              <w:t>A/us</w:t>
            </w:r>
          </w:p>
          <w:p w:rsidR="006211CF" w:rsidRPr="00611EF8" w:rsidRDefault="006211CF" w:rsidP="006211CF">
            <w:pPr>
              <w:jc w:val="center"/>
              <w:rPr>
                <w:bCs/>
                <w:kern w:val="0"/>
                <w:szCs w:val="21"/>
              </w:rPr>
            </w:pPr>
            <w:r w:rsidRPr="00611EF8">
              <w:rPr>
                <w:rFonts w:hint="eastAsia"/>
                <w:bCs/>
                <w:kern w:val="0"/>
                <w:szCs w:val="21"/>
              </w:rPr>
              <w:t>0.001</w:t>
            </w:r>
            <w:r w:rsidRPr="00611EF8">
              <w:rPr>
                <w:bCs/>
                <w:kern w:val="0"/>
                <w:szCs w:val="21"/>
              </w:rPr>
              <w:t>~</w:t>
            </w:r>
            <w:r w:rsidRPr="00611EF8">
              <w:rPr>
                <w:rFonts w:hint="eastAsia"/>
                <w:bCs/>
                <w:kern w:val="0"/>
                <w:szCs w:val="21"/>
              </w:rPr>
              <w:t>18</w:t>
            </w:r>
            <w:r w:rsidRPr="00611EF8">
              <w:rPr>
                <w:bCs/>
                <w:kern w:val="0"/>
                <w:szCs w:val="21"/>
              </w:rPr>
              <w:t>A/us</w:t>
            </w:r>
          </w:p>
        </w:tc>
        <w:tc>
          <w:tcPr>
            <w:tcW w:w="1558" w:type="dxa"/>
          </w:tcPr>
          <w:p w:rsidR="006211CF" w:rsidRPr="00611EF8" w:rsidRDefault="006211CF" w:rsidP="006211CF">
            <w:pPr>
              <w:jc w:val="center"/>
              <w:rPr>
                <w:bCs/>
                <w:spacing w:val="-10"/>
                <w:kern w:val="0"/>
                <w:szCs w:val="21"/>
              </w:rPr>
            </w:pPr>
            <w:r w:rsidRPr="00611EF8">
              <w:rPr>
                <w:rFonts w:hint="eastAsia"/>
                <w:bCs/>
                <w:spacing w:val="-10"/>
                <w:kern w:val="0"/>
                <w:szCs w:val="21"/>
              </w:rPr>
              <w:t>0.1</w:t>
            </w:r>
            <w:r w:rsidRPr="00611EF8">
              <w:rPr>
                <w:bCs/>
                <w:spacing w:val="-10"/>
                <w:kern w:val="0"/>
                <w:szCs w:val="21"/>
              </w:rPr>
              <w:t>~</w:t>
            </w:r>
            <w:r w:rsidRPr="00611EF8">
              <w:rPr>
                <w:rFonts w:hint="eastAsia"/>
                <w:bCs/>
                <w:spacing w:val="-10"/>
                <w:kern w:val="0"/>
                <w:szCs w:val="21"/>
              </w:rPr>
              <w:t>0.8</w:t>
            </w:r>
            <w:r w:rsidRPr="00611EF8">
              <w:rPr>
                <w:bCs/>
                <w:spacing w:val="-10"/>
                <w:kern w:val="0"/>
                <w:szCs w:val="21"/>
              </w:rPr>
              <w:t>A/us</w:t>
            </w:r>
          </w:p>
          <w:p w:rsidR="006211CF" w:rsidRPr="00611EF8" w:rsidRDefault="006211CF" w:rsidP="006211CF">
            <w:pPr>
              <w:jc w:val="center"/>
              <w:rPr>
                <w:szCs w:val="21"/>
              </w:rPr>
            </w:pPr>
            <w:r w:rsidRPr="00611EF8">
              <w:rPr>
                <w:rFonts w:hint="eastAsia"/>
                <w:bCs/>
                <w:kern w:val="0"/>
                <w:szCs w:val="21"/>
              </w:rPr>
              <w:t>0.001</w:t>
            </w:r>
            <w:r w:rsidRPr="00611EF8">
              <w:rPr>
                <w:bCs/>
                <w:kern w:val="0"/>
                <w:szCs w:val="21"/>
              </w:rPr>
              <w:t>~</w:t>
            </w:r>
            <w:r w:rsidRPr="00611EF8">
              <w:rPr>
                <w:rFonts w:hint="eastAsia"/>
                <w:bCs/>
                <w:kern w:val="0"/>
                <w:szCs w:val="21"/>
              </w:rPr>
              <w:t>20</w:t>
            </w:r>
            <w:r w:rsidRPr="00611EF8">
              <w:rPr>
                <w:bCs/>
                <w:kern w:val="0"/>
                <w:szCs w:val="21"/>
              </w:rPr>
              <w:t>A/us</w:t>
            </w:r>
          </w:p>
        </w:tc>
        <w:tc>
          <w:tcPr>
            <w:tcW w:w="1560" w:type="dxa"/>
          </w:tcPr>
          <w:p w:rsidR="006211CF" w:rsidRPr="00611EF8" w:rsidRDefault="006211CF" w:rsidP="006211CF">
            <w:pPr>
              <w:jc w:val="center"/>
              <w:rPr>
                <w:bCs/>
                <w:spacing w:val="-10"/>
                <w:kern w:val="0"/>
                <w:szCs w:val="21"/>
              </w:rPr>
            </w:pPr>
            <w:r w:rsidRPr="00611EF8">
              <w:rPr>
                <w:rFonts w:hint="eastAsia"/>
                <w:bCs/>
                <w:spacing w:val="-10"/>
                <w:kern w:val="0"/>
                <w:szCs w:val="21"/>
              </w:rPr>
              <w:t>0.1</w:t>
            </w:r>
            <w:r w:rsidRPr="00611EF8">
              <w:rPr>
                <w:bCs/>
                <w:spacing w:val="-10"/>
                <w:kern w:val="0"/>
                <w:szCs w:val="21"/>
              </w:rPr>
              <w:t>~</w:t>
            </w:r>
            <w:r w:rsidRPr="00611EF8">
              <w:rPr>
                <w:rFonts w:hint="eastAsia"/>
                <w:bCs/>
                <w:spacing w:val="-10"/>
                <w:kern w:val="0"/>
                <w:szCs w:val="21"/>
              </w:rPr>
              <w:t>0.8</w:t>
            </w:r>
            <w:r w:rsidRPr="00611EF8">
              <w:rPr>
                <w:bCs/>
                <w:spacing w:val="-10"/>
                <w:kern w:val="0"/>
                <w:szCs w:val="21"/>
              </w:rPr>
              <w:t>/us</w:t>
            </w:r>
          </w:p>
          <w:p w:rsidR="006211CF" w:rsidRPr="00611EF8" w:rsidRDefault="006211CF" w:rsidP="006211CF">
            <w:pPr>
              <w:jc w:val="center"/>
              <w:rPr>
                <w:szCs w:val="21"/>
              </w:rPr>
            </w:pPr>
            <w:r w:rsidRPr="00611EF8">
              <w:rPr>
                <w:rFonts w:hint="eastAsia"/>
                <w:bCs/>
                <w:kern w:val="0"/>
                <w:szCs w:val="21"/>
              </w:rPr>
              <w:t>0.001</w:t>
            </w:r>
            <w:r w:rsidRPr="00611EF8">
              <w:rPr>
                <w:bCs/>
                <w:kern w:val="0"/>
                <w:szCs w:val="21"/>
              </w:rPr>
              <w:t>~</w:t>
            </w:r>
            <w:r w:rsidRPr="00611EF8">
              <w:rPr>
                <w:rFonts w:hint="eastAsia"/>
                <w:bCs/>
                <w:kern w:val="0"/>
                <w:szCs w:val="21"/>
              </w:rPr>
              <w:t>22</w:t>
            </w:r>
            <w:r w:rsidRPr="00611EF8">
              <w:rPr>
                <w:bCs/>
                <w:kern w:val="0"/>
                <w:szCs w:val="21"/>
              </w:rPr>
              <w:t>A/us</w:t>
            </w:r>
          </w:p>
        </w:tc>
      </w:tr>
      <w:tr w:rsidR="006211CF" w:rsidRPr="009C3ED5" w:rsidTr="00611EF8">
        <w:tc>
          <w:tcPr>
            <w:tcW w:w="2126" w:type="dxa"/>
            <w:vAlign w:val="center"/>
          </w:tcPr>
          <w:p w:rsidR="006211CF" w:rsidRPr="00611EF8" w:rsidRDefault="006211CF" w:rsidP="006211CF">
            <w:pPr>
              <w:autoSpaceDE w:val="0"/>
              <w:autoSpaceDN w:val="0"/>
              <w:adjustRightInd w:val="0"/>
              <w:jc w:val="left"/>
              <w:rPr>
                <w:rFonts w:ascii="Arial" w:hAnsi="Arial" w:cs="Arial"/>
                <w:kern w:val="0"/>
                <w:szCs w:val="21"/>
              </w:rPr>
            </w:pPr>
            <w:r w:rsidRPr="00611EF8">
              <w:rPr>
                <w:rFonts w:ascii="Arial,Bold" w:hAnsi="Arial,Bold" w:cs="Arial,Bold"/>
                <w:b/>
                <w:bCs/>
                <w:kern w:val="0"/>
                <w:szCs w:val="21"/>
              </w:rPr>
              <w:t xml:space="preserve">RES </w:t>
            </w:r>
            <w:r w:rsidRPr="00611EF8">
              <w:rPr>
                <w:rFonts w:ascii="Arial" w:hAnsi="Arial" w:cs="Arial"/>
                <w:kern w:val="0"/>
                <w:szCs w:val="21"/>
              </w:rPr>
              <w:t>&lt;Nrf+&gt;</w:t>
            </w:r>
          </w:p>
          <w:p w:rsidR="006211CF" w:rsidRPr="00611EF8" w:rsidRDefault="006211CF" w:rsidP="006211CF">
            <w:pPr>
              <w:rPr>
                <w:rFonts w:ascii="Arial" w:hAnsi="Arial" w:cs="Arial"/>
                <w:kern w:val="0"/>
                <w:szCs w:val="21"/>
              </w:rPr>
            </w:pPr>
            <w:r w:rsidRPr="00611EF8">
              <w:rPr>
                <w:rFonts w:ascii="Arial,Bold" w:hAnsi="Arial,Bold" w:cs="Arial,Bold"/>
                <w:b/>
                <w:bCs/>
                <w:kern w:val="0"/>
                <w:szCs w:val="21"/>
              </w:rPr>
              <w:t xml:space="preserve">RES:TRIG </w:t>
            </w:r>
            <w:r w:rsidRPr="00611EF8">
              <w:rPr>
                <w:rFonts w:ascii="Arial" w:hAnsi="Arial" w:cs="Arial"/>
                <w:kern w:val="0"/>
                <w:szCs w:val="21"/>
              </w:rPr>
              <w:t>&lt;Nrf+&gt;</w:t>
            </w:r>
          </w:p>
          <w:p w:rsidR="006211CF" w:rsidRPr="00611EF8" w:rsidRDefault="006211CF" w:rsidP="006211CF">
            <w:pPr>
              <w:rPr>
                <w:rFonts w:ascii="Arial" w:hAnsi="Arial" w:cs="Arial"/>
                <w:kern w:val="0"/>
                <w:szCs w:val="21"/>
              </w:rPr>
            </w:pPr>
            <w:r w:rsidRPr="00611EF8">
              <w:rPr>
                <w:rFonts w:ascii="Arial,Bold" w:hAnsi="Arial,Bold" w:cs="Arial,Bold" w:hint="eastAsia"/>
                <w:b/>
                <w:bCs/>
                <w:kern w:val="0"/>
                <w:szCs w:val="21"/>
              </w:rPr>
              <w:t>RES:LIM</w:t>
            </w:r>
            <w:r w:rsidRPr="00611EF8">
              <w:rPr>
                <w:rFonts w:ascii="Arial" w:hAnsi="Arial" w:cs="Arial"/>
                <w:kern w:val="0"/>
                <w:szCs w:val="21"/>
              </w:rPr>
              <w:t>&lt;Nrf+&gt;</w:t>
            </w:r>
          </w:p>
          <w:p w:rsidR="006211CF" w:rsidRPr="00611EF8" w:rsidRDefault="006211CF" w:rsidP="006211CF">
            <w:pPr>
              <w:rPr>
                <w:szCs w:val="21"/>
              </w:rPr>
            </w:pPr>
            <w:r w:rsidRPr="00611EF8">
              <w:rPr>
                <w:rFonts w:ascii="Arial,Bold" w:hAnsi="Arial,Bold" w:cs="Arial,Bold" w:hint="eastAsia"/>
                <w:b/>
                <w:bCs/>
                <w:kern w:val="0"/>
                <w:szCs w:val="21"/>
              </w:rPr>
              <w:t>RES:TLEV</w:t>
            </w:r>
            <w:r w:rsidRPr="00611EF8">
              <w:rPr>
                <w:rFonts w:ascii="Arial" w:hAnsi="Arial" w:cs="Arial" w:hint="eastAsia"/>
                <w:kern w:val="0"/>
                <w:szCs w:val="21"/>
              </w:rPr>
              <w:t xml:space="preserve"> </w:t>
            </w:r>
            <w:r w:rsidRPr="00611EF8">
              <w:rPr>
                <w:rFonts w:ascii="Arial" w:hAnsi="Arial" w:cs="Arial"/>
                <w:kern w:val="0"/>
                <w:szCs w:val="21"/>
              </w:rPr>
              <w:t>&lt;Nrf+&gt;</w:t>
            </w:r>
          </w:p>
        </w:tc>
        <w:tc>
          <w:tcPr>
            <w:tcW w:w="568" w:type="dxa"/>
            <w:vAlign w:val="center"/>
          </w:tcPr>
          <w:p w:rsidR="006211CF" w:rsidRPr="00611EF8" w:rsidRDefault="006211CF" w:rsidP="006211CF">
            <w:pPr>
              <w:jc w:val="center"/>
              <w:rPr>
                <w:szCs w:val="21"/>
              </w:rPr>
            </w:pPr>
            <w:r w:rsidRPr="00611EF8">
              <w:rPr>
                <w:rFonts w:hint="eastAsia"/>
                <w:szCs w:val="21"/>
              </w:rPr>
              <w:t>L</w:t>
            </w:r>
          </w:p>
          <w:p w:rsidR="006211CF" w:rsidRPr="00611EF8" w:rsidRDefault="006211CF" w:rsidP="006211CF">
            <w:pPr>
              <w:jc w:val="center"/>
              <w:rPr>
                <w:szCs w:val="21"/>
              </w:rPr>
            </w:pPr>
            <w:r w:rsidRPr="00611EF8">
              <w:rPr>
                <w:rFonts w:hint="eastAsia"/>
                <w:szCs w:val="21"/>
              </w:rPr>
              <w:t>H</w:t>
            </w:r>
          </w:p>
        </w:tc>
        <w:tc>
          <w:tcPr>
            <w:tcW w:w="1559" w:type="dxa"/>
            <w:vAlign w:val="center"/>
          </w:tcPr>
          <w:p w:rsidR="006211CF" w:rsidRPr="00611EF8" w:rsidRDefault="006211CF" w:rsidP="006211CF">
            <w:pPr>
              <w:jc w:val="center"/>
              <w:rPr>
                <w:bCs/>
                <w:spacing w:val="-10"/>
                <w:kern w:val="0"/>
                <w:szCs w:val="21"/>
              </w:rPr>
            </w:pPr>
            <w:r w:rsidRPr="00611EF8">
              <w:rPr>
                <w:rFonts w:hint="eastAsia"/>
                <w:bCs/>
                <w:spacing w:val="-10"/>
                <w:kern w:val="0"/>
                <w:szCs w:val="21"/>
              </w:rPr>
              <w:t>0.01</w:t>
            </w:r>
            <w:r w:rsidRPr="00611EF8">
              <w:rPr>
                <w:bCs/>
                <w:spacing w:val="-10"/>
                <w:kern w:val="0"/>
                <w:szCs w:val="21"/>
              </w:rPr>
              <w:t>Ω~</w:t>
            </w:r>
            <w:r w:rsidRPr="00611EF8">
              <w:rPr>
                <w:rFonts w:hint="eastAsia"/>
                <w:bCs/>
                <w:spacing w:val="-10"/>
                <w:kern w:val="0"/>
                <w:szCs w:val="21"/>
              </w:rPr>
              <w:t>240K</w:t>
            </w:r>
            <w:r w:rsidRPr="00611EF8">
              <w:rPr>
                <w:bCs/>
                <w:spacing w:val="-10"/>
                <w:kern w:val="0"/>
                <w:szCs w:val="21"/>
              </w:rPr>
              <w:t>Ω</w:t>
            </w:r>
          </w:p>
          <w:p w:rsidR="006211CF" w:rsidRPr="00611EF8" w:rsidRDefault="006211CF" w:rsidP="006211CF">
            <w:pPr>
              <w:jc w:val="center"/>
              <w:rPr>
                <w:bCs/>
                <w:spacing w:val="-10"/>
                <w:kern w:val="0"/>
                <w:szCs w:val="21"/>
              </w:rPr>
            </w:pPr>
            <w:r w:rsidRPr="00611EF8">
              <w:rPr>
                <w:rFonts w:hint="eastAsia"/>
                <w:szCs w:val="21"/>
              </w:rPr>
              <w:t>0.2</w:t>
            </w:r>
            <w:r w:rsidRPr="00611EF8">
              <w:rPr>
                <w:szCs w:val="21"/>
              </w:rPr>
              <w:t>Ω</w:t>
            </w:r>
            <w:r w:rsidRPr="00611EF8">
              <w:rPr>
                <w:rFonts w:ascii="宋体" w:hAnsi="宋体" w:cs="宋体" w:hint="eastAsia"/>
                <w:kern w:val="0"/>
                <w:szCs w:val="21"/>
              </w:rPr>
              <w:t>～2.4M</w:t>
            </w:r>
            <w:r w:rsidRPr="00611EF8">
              <w:rPr>
                <w:rFonts w:ascii="Calibri" w:hAnsi="Calibri" w:cs="宋体"/>
                <w:kern w:val="0"/>
                <w:szCs w:val="21"/>
              </w:rPr>
              <w:t>Ω</w:t>
            </w:r>
          </w:p>
        </w:tc>
        <w:tc>
          <w:tcPr>
            <w:tcW w:w="1558" w:type="dxa"/>
            <w:vAlign w:val="center"/>
          </w:tcPr>
          <w:p w:rsidR="006211CF" w:rsidRPr="00611EF8" w:rsidRDefault="006211CF" w:rsidP="006211CF">
            <w:pPr>
              <w:jc w:val="center"/>
              <w:rPr>
                <w:bCs/>
                <w:spacing w:val="-10"/>
                <w:kern w:val="0"/>
                <w:szCs w:val="21"/>
              </w:rPr>
            </w:pPr>
            <w:r w:rsidRPr="00611EF8">
              <w:rPr>
                <w:rFonts w:hint="eastAsia"/>
                <w:bCs/>
                <w:spacing w:val="-10"/>
                <w:kern w:val="0"/>
                <w:szCs w:val="21"/>
              </w:rPr>
              <w:t>0.01</w:t>
            </w:r>
            <w:r w:rsidRPr="00611EF8">
              <w:rPr>
                <w:bCs/>
                <w:spacing w:val="-10"/>
                <w:kern w:val="0"/>
                <w:szCs w:val="21"/>
              </w:rPr>
              <w:t>Ω~</w:t>
            </w:r>
            <w:r w:rsidRPr="00611EF8">
              <w:rPr>
                <w:rFonts w:hint="eastAsia"/>
                <w:bCs/>
                <w:spacing w:val="-10"/>
                <w:kern w:val="0"/>
                <w:szCs w:val="21"/>
              </w:rPr>
              <w:t>240K</w:t>
            </w:r>
            <w:r w:rsidRPr="00611EF8">
              <w:rPr>
                <w:bCs/>
                <w:spacing w:val="-10"/>
                <w:kern w:val="0"/>
                <w:szCs w:val="21"/>
              </w:rPr>
              <w:t>Ω</w:t>
            </w:r>
          </w:p>
          <w:p w:rsidR="006211CF" w:rsidRPr="00611EF8" w:rsidRDefault="006211CF" w:rsidP="006211CF">
            <w:pPr>
              <w:jc w:val="center"/>
              <w:rPr>
                <w:bCs/>
                <w:spacing w:val="-10"/>
                <w:kern w:val="0"/>
                <w:szCs w:val="21"/>
              </w:rPr>
            </w:pPr>
            <w:r w:rsidRPr="00611EF8">
              <w:rPr>
                <w:rFonts w:hint="eastAsia"/>
                <w:szCs w:val="21"/>
              </w:rPr>
              <w:t>0.2</w:t>
            </w:r>
            <w:r w:rsidRPr="00611EF8">
              <w:rPr>
                <w:szCs w:val="21"/>
              </w:rPr>
              <w:t>Ω</w:t>
            </w:r>
            <w:r w:rsidRPr="00611EF8">
              <w:rPr>
                <w:rFonts w:ascii="宋体" w:hAnsi="宋体" w:cs="宋体" w:hint="eastAsia"/>
                <w:kern w:val="0"/>
                <w:szCs w:val="21"/>
              </w:rPr>
              <w:t>～2.4M</w:t>
            </w:r>
            <w:r w:rsidRPr="00611EF8">
              <w:rPr>
                <w:rFonts w:ascii="Calibri" w:hAnsi="Calibri" w:cs="宋体"/>
                <w:kern w:val="0"/>
                <w:szCs w:val="21"/>
              </w:rPr>
              <w:t>Ω</w:t>
            </w:r>
          </w:p>
        </w:tc>
        <w:tc>
          <w:tcPr>
            <w:tcW w:w="1560" w:type="dxa"/>
            <w:vAlign w:val="center"/>
          </w:tcPr>
          <w:p w:rsidR="006211CF" w:rsidRPr="00611EF8" w:rsidRDefault="006211CF" w:rsidP="006211CF">
            <w:pPr>
              <w:jc w:val="center"/>
              <w:rPr>
                <w:bCs/>
                <w:spacing w:val="-10"/>
                <w:kern w:val="0"/>
                <w:szCs w:val="21"/>
              </w:rPr>
            </w:pPr>
            <w:r w:rsidRPr="00611EF8">
              <w:rPr>
                <w:bCs/>
                <w:spacing w:val="-10"/>
                <w:kern w:val="0"/>
                <w:szCs w:val="21"/>
              </w:rPr>
              <w:t>0.0</w:t>
            </w:r>
            <w:r w:rsidRPr="00611EF8">
              <w:rPr>
                <w:rFonts w:hint="eastAsia"/>
                <w:bCs/>
                <w:spacing w:val="-10"/>
                <w:kern w:val="0"/>
                <w:szCs w:val="21"/>
              </w:rPr>
              <w:t>1</w:t>
            </w:r>
            <w:r w:rsidRPr="00611EF8">
              <w:rPr>
                <w:bCs/>
                <w:spacing w:val="-10"/>
                <w:kern w:val="0"/>
                <w:szCs w:val="21"/>
              </w:rPr>
              <w:t>~</w:t>
            </w:r>
            <w:r w:rsidR="003F1582" w:rsidRPr="00611EF8">
              <w:rPr>
                <w:rFonts w:hint="eastAsia"/>
                <w:bCs/>
                <w:spacing w:val="-10"/>
                <w:kern w:val="0"/>
                <w:szCs w:val="21"/>
              </w:rPr>
              <w:t>240K</w:t>
            </w:r>
            <w:r w:rsidR="003F1582" w:rsidRPr="00611EF8">
              <w:rPr>
                <w:bCs/>
                <w:spacing w:val="-10"/>
                <w:kern w:val="0"/>
                <w:szCs w:val="21"/>
              </w:rPr>
              <w:t>Ω</w:t>
            </w:r>
          </w:p>
          <w:p w:rsidR="006211CF" w:rsidRPr="00611EF8" w:rsidRDefault="006211CF" w:rsidP="006211CF">
            <w:pPr>
              <w:jc w:val="center"/>
              <w:rPr>
                <w:bCs/>
                <w:spacing w:val="-10"/>
                <w:kern w:val="0"/>
                <w:szCs w:val="21"/>
              </w:rPr>
            </w:pPr>
            <w:r w:rsidRPr="00611EF8">
              <w:rPr>
                <w:rFonts w:hint="eastAsia"/>
                <w:szCs w:val="21"/>
              </w:rPr>
              <w:t>0.2</w:t>
            </w:r>
            <w:r w:rsidRPr="00611EF8">
              <w:rPr>
                <w:szCs w:val="21"/>
              </w:rPr>
              <w:t>Ω</w:t>
            </w:r>
            <w:r w:rsidRPr="00611EF8">
              <w:rPr>
                <w:rFonts w:ascii="宋体" w:hAnsi="宋体" w:cs="宋体" w:hint="eastAsia"/>
                <w:kern w:val="0"/>
                <w:szCs w:val="21"/>
              </w:rPr>
              <w:t>～2.4M</w:t>
            </w:r>
            <w:r w:rsidRPr="00611EF8">
              <w:rPr>
                <w:rFonts w:ascii="Calibri" w:hAnsi="Calibri" w:cs="宋体"/>
                <w:kern w:val="0"/>
                <w:szCs w:val="21"/>
              </w:rPr>
              <w:t>Ω</w:t>
            </w:r>
          </w:p>
        </w:tc>
      </w:tr>
      <w:tr w:rsidR="006211CF" w:rsidRPr="009C3ED5" w:rsidTr="00611EF8">
        <w:trPr>
          <w:trHeight w:val="1479"/>
        </w:trPr>
        <w:tc>
          <w:tcPr>
            <w:tcW w:w="2126" w:type="dxa"/>
          </w:tcPr>
          <w:p w:rsidR="006211CF" w:rsidRPr="00611EF8" w:rsidRDefault="006211CF" w:rsidP="006211CF">
            <w:pPr>
              <w:autoSpaceDE w:val="0"/>
              <w:autoSpaceDN w:val="0"/>
              <w:adjustRightInd w:val="0"/>
              <w:jc w:val="left"/>
              <w:rPr>
                <w:rFonts w:ascii="Arial" w:hAnsi="Arial" w:cs="Arial"/>
                <w:kern w:val="0"/>
                <w:szCs w:val="21"/>
              </w:rPr>
            </w:pPr>
            <w:r w:rsidRPr="00611EF8">
              <w:rPr>
                <w:rFonts w:ascii="Arial,Bold" w:hAnsi="Arial,Bold" w:cs="Arial,Bold"/>
                <w:b/>
                <w:bCs/>
                <w:kern w:val="0"/>
                <w:szCs w:val="21"/>
              </w:rPr>
              <w:t xml:space="preserve">VOLT </w:t>
            </w:r>
            <w:r w:rsidRPr="00611EF8">
              <w:rPr>
                <w:rFonts w:ascii="Arial" w:hAnsi="Arial" w:cs="Arial"/>
                <w:kern w:val="0"/>
                <w:szCs w:val="21"/>
              </w:rPr>
              <w:t>&lt;Nrf+&gt;</w:t>
            </w:r>
          </w:p>
          <w:p w:rsidR="006211CF" w:rsidRPr="00611EF8" w:rsidRDefault="006211CF" w:rsidP="006211CF">
            <w:pPr>
              <w:rPr>
                <w:rFonts w:ascii="Arial" w:hAnsi="Arial" w:cs="Arial"/>
                <w:kern w:val="0"/>
                <w:szCs w:val="21"/>
              </w:rPr>
            </w:pPr>
            <w:r w:rsidRPr="00611EF8">
              <w:rPr>
                <w:rFonts w:ascii="Arial,Bold" w:hAnsi="Arial,Bold" w:cs="Arial,Bold"/>
                <w:b/>
                <w:bCs/>
                <w:kern w:val="0"/>
                <w:szCs w:val="21"/>
              </w:rPr>
              <w:t xml:space="preserve">VOLT:TRIG </w:t>
            </w:r>
            <w:r w:rsidRPr="00611EF8">
              <w:rPr>
                <w:rFonts w:ascii="Arial" w:hAnsi="Arial" w:cs="Arial"/>
                <w:kern w:val="0"/>
                <w:szCs w:val="21"/>
              </w:rPr>
              <w:t>&lt;Nrf+&gt;</w:t>
            </w:r>
          </w:p>
          <w:p w:rsidR="006211CF" w:rsidRPr="00611EF8" w:rsidRDefault="006211CF" w:rsidP="006211CF">
            <w:pPr>
              <w:rPr>
                <w:rFonts w:ascii="Arial" w:hAnsi="Arial" w:cs="Arial"/>
                <w:kern w:val="0"/>
                <w:szCs w:val="21"/>
              </w:rPr>
            </w:pPr>
            <w:r w:rsidRPr="00611EF8">
              <w:rPr>
                <w:rFonts w:ascii="Arial,Bold" w:hAnsi="Arial,Bold" w:cs="Arial,Bold" w:hint="eastAsia"/>
                <w:b/>
                <w:bCs/>
                <w:kern w:val="0"/>
                <w:szCs w:val="21"/>
              </w:rPr>
              <w:t>VOLT:LIM</w:t>
            </w:r>
            <w:r w:rsidRPr="00611EF8">
              <w:rPr>
                <w:rFonts w:ascii="Arial" w:hAnsi="Arial" w:cs="Arial"/>
                <w:kern w:val="0"/>
                <w:szCs w:val="21"/>
              </w:rPr>
              <w:t>&lt;Nrf+&gt;</w:t>
            </w:r>
          </w:p>
          <w:p w:rsidR="006211CF" w:rsidRPr="00611EF8" w:rsidRDefault="006211CF" w:rsidP="006211CF">
            <w:pPr>
              <w:rPr>
                <w:rFonts w:ascii="Arial" w:hAnsi="Arial" w:cs="Arial"/>
                <w:kern w:val="0"/>
                <w:szCs w:val="21"/>
              </w:rPr>
            </w:pPr>
            <w:r w:rsidRPr="00611EF8">
              <w:rPr>
                <w:rFonts w:ascii="Arial,Bold" w:hAnsi="Arial,Bold" w:cs="Arial,Bold" w:hint="eastAsia"/>
                <w:b/>
                <w:bCs/>
                <w:kern w:val="0"/>
                <w:szCs w:val="21"/>
              </w:rPr>
              <w:t>VOLT:TLEV</w:t>
            </w:r>
            <w:r w:rsidRPr="00611EF8">
              <w:rPr>
                <w:rFonts w:ascii="Arial" w:hAnsi="Arial" w:cs="Arial" w:hint="eastAsia"/>
                <w:kern w:val="0"/>
                <w:szCs w:val="21"/>
              </w:rPr>
              <w:t xml:space="preserve"> </w:t>
            </w:r>
            <w:r w:rsidRPr="00611EF8">
              <w:rPr>
                <w:rFonts w:ascii="Arial" w:hAnsi="Arial" w:cs="Arial"/>
                <w:kern w:val="0"/>
                <w:szCs w:val="21"/>
              </w:rPr>
              <w:t>&lt;Nrf+&gt;</w:t>
            </w:r>
          </w:p>
          <w:p w:rsidR="006211CF" w:rsidRPr="00611EF8" w:rsidRDefault="006211CF" w:rsidP="006211CF">
            <w:pPr>
              <w:rPr>
                <w:rFonts w:ascii="Arial" w:hAnsi="Arial" w:cs="Arial"/>
                <w:kern w:val="0"/>
                <w:szCs w:val="21"/>
              </w:rPr>
            </w:pPr>
            <w:r w:rsidRPr="00611EF8">
              <w:rPr>
                <w:rFonts w:ascii="Arial,Bold" w:hAnsi="Arial,Bold" w:cs="Arial,Bold" w:hint="eastAsia"/>
                <w:b/>
                <w:bCs/>
                <w:kern w:val="0"/>
                <w:szCs w:val="21"/>
              </w:rPr>
              <w:t>VOLT:STAR</w:t>
            </w:r>
            <w:r w:rsidRPr="00611EF8">
              <w:rPr>
                <w:rFonts w:ascii="Arial" w:hAnsi="Arial" w:cs="Arial" w:hint="eastAsia"/>
                <w:kern w:val="0"/>
                <w:szCs w:val="21"/>
              </w:rPr>
              <w:t xml:space="preserve"> </w:t>
            </w:r>
            <w:r w:rsidRPr="00611EF8">
              <w:rPr>
                <w:rFonts w:ascii="Arial" w:hAnsi="Arial" w:cs="Arial"/>
                <w:kern w:val="0"/>
                <w:szCs w:val="21"/>
              </w:rPr>
              <w:t>&lt;Nrf+&gt;</w:t>
            </w:r>
          </w:p>
        </w:tc>
        <w:tc>
          <w:tcPr>
            <w:tcW w:w="568" w:type="dxa"/>
          </w:tcPr>
          <w:p w:rsidR="006211CF" w:rsidRPr="00611EF8" w:rsidRDefault="006211CF" w:rsidP="006211CF">
            <w:pPr>
              <w:jc w:val="center"/>
              <w:rPr>
                <w:szCs w:val="21"/>
              </w:rPr>
            </w:pPr>
          </w:p>
          <w:p w:rsidR="006211CF" w:rsidRPr="00611EF8" w:rsidRDefault="006211CF" w:rsidP="006211CF">
            <w:pPr>
              <w:jc w:val="center"/>
              <w:rPr>
                <w:szCs w:val="21"/>
              </w:rPr>
            </w:pPr>
            <w:r w:rsidRPr="00611EF8">
              <w:rPr>
                <w:rFonts w:hint="eastAsia"/>
                <w:szCs w:val="21"/>
              </w:rPr>
              <w:t>L</w:t>
            </w:r>
          </w:p>
          <w:p w:rsidR="006211CF" w:rsidRPr="00611EF8" w:rsidRDefault="006211CF" w:rsidP="006211CF">
            <w:pPr>
              <w:jc w:val="center"/>
              <w:rPr>
                <w:szCs w:val="21"/>
              </w:rPr>
            </w:pPr>
            <w:r w:rsidRPr="00611EF8">
              <w:rPr>
                <w:rFonts w:hint="eastAsia"/>
                <w:szCs w:val="21"/>
              </w:rPr>
              <w:t>H</w:t>
            </w:r>
          </w:p>
        </w:tc>
        <w:tc>
          <w:tcPr>
            <w:tcW w:w="1559" w:type="dxa"/>
            <w:vAlign w:val="center"/>
          </w:tcPr>
          <w:p w:rsidR="006211CF" w:rsidRPr="00611EF8" w:rsidRDefault="006211CF" w:rsidP="006211CF">
            <w:pPr>
              <w:jc w:val="center"/>
              <w:rPr>
                <w:bCs/>
                <w:spacing w:val="-10"/>
                <w:kern w:val="0"/>
                <w:szCs w:val="21"/>
              </w:rPr>
            </w:pPr>
            <w:r w:rsidRPr="00611EF8">
              <w:rPr>
                <w:rFonts w:hint="eastAsia"/>
                <w:bCs/>
                <w:spacing w:val="-10"/>
                <w:kern w:val="0"/>
                <w:szCs w:val="21"/>
              </w:rPr>
              <w:t>0</w:t>
            </w:r>
            <w:r w:rsidRPr="00611EF8">
              <w:rPr>
                <w:bCs/>
                <w:spacing w:val="-10"/>
                <w:kern w:val="0"/>
                <w:szCs w:val="21"/>
              </w:rPr>
              <w:t>~</w:t>
            </w:r>
            <w:r w:rsidRPr="00611EF8">
              <w:rPr>
                <w:rFonts w:hint="eastAsia"/>
                <w:bCs/>
                <w:spacing w:val="-10"/>
                <w:kern w:val="0"/>
                <w:szCs w:val="21"/>
              </w:rPr>
              <w:t>24V</w:t>
            </w:r>
          </w:p>
          <w:p w:rsidR="006211CF" w:rsidRPr="00611EF8" w:rsidRDefault="006211CF" w:rsidP="006211CF">
            <w:pPr>
              <w:jc w:val="center"/>
              <w:rPr>
                <w:bCs/>
                <w:spacing w:val="-10"/>
                <w:kern w:val="0"/>
                <w:szCs w:val="21"/>
              </w:rPr>
            </w:pPr>
            <w:r w:rsidRPr="00611EF8">
              <w:rPr>
                <w:rFonts w:hint="eastAsia"/>
                <w:bCs/>
                <w:spacing w:val="-10"/>
                <w:kern w:val="0"/>
                <w:szCs w:val="21"/>
              </w:rPr>
              <w:t>0</w:t>
            </w:r>
            <w:r w:rsidRPr="00611EF8">
              <w:rPr>
                <w:bCs/>
                <w:spacing w:val="-10"/>
                <w:kern w:val="0"/>
                <w:szCs w:val="21"/>
              </w:rPr>
              <w:t>~</w:t>
            </w:r>
            <w:r w:rsidRPr="00611EF8">
              <w:rPr>
                <w:rFonts w:hint="eastAsia"/>
                <w:bCs/>
                <w:spacing w:val="-10"/>
                <w:kern w:val="0"/>
                <w:szCs w:val="21"/>
              </w:rPr>
              <w:t>240V</w:t>
            </w:r>
          </w:p>
        </w:tc>
        <w:tc>
          <w:tcPr>
            <w:tcW w:w="1558" w:type="dxa"/>
            <w:vAlign w:val="center"/>
          </w:tcPr>
          <w:p w:rsidR="006211CF" w:rsidRPr="00611EF8" w:rsidRDefault="006211CF" w:rsidP="006211CF">
            <w:pPr>
              <w:jc w:val="center"/>
              <w:rPr>
                <w:bCs/>
                <w:spacing w:val="-10"/>
                <w:kern w:val="0"/>
                <w:szCs w:val="21"/>
              </w:rPr>
            </w:pPr>
            <w:r w:rsidRPr="00611EF8">
              <w:rPr>
                <w:rFonts w:hint="eastAsia"/>
                <w:bCs/>
                <w:spacing w:val="-10"/>
                <w:kern w:val="0"/>
                <w:szCs w:val="21"/>
              </w:rPr>
              <w:t>0</w:t>
            </w:r>
            <w:r w:rsidRPr="00611EF8">
              <w:rPr>
                <w:bCs/>
                <w:spacing w:val="-10"/>
                <w:kern w:val="0"/>
                <w:szCs w:val="21"/>
              </w:rPr>
              <w:t>~</w:t>
            </w:r>
            <w:r w:rsidRPr="00611EF8">
              <w:rPr>
                <w:rFonts w:hint="eastAsia"/>
                <w:bCs/>
                <w:spacing w:val="-10"/>
                <w:kern w:val="0"/>
                <w:szCs w:val="21"/>
              </w:rPr>
              <w:t>24V</w:t>
            </w:r>
          </w:p>
          <w:p w:rsidR="006211CF" w:rsidRPr="00611EF8" w:rsidRDefault="006211CF" w:rsidP="006211CF">
            <w:pPr>
              <w:jc w:val="center"/>
              <w:rPr>
                <w:bCs/>
                <w:spacing w:val="-10"/>
                <w:kern w:val="0"/>
                <w:szCs w:val="21"/>
              </w:rPr>
            </w:pPr>
            <w:r w:rsidRPr="00611EF8">
              <w:rPr>
                <w:rFonts w:hint="eastAsia"/>
                <w:bCs/>
                <w:spacing w:val="-10"/>
                <w:kern w:val="0"/>
                <w:szCs w:val="21"/>
              </w:rPr>
              <w:t>0</w:t>
            </w:r>
            <w:r w:rsidRPr="00611EF8">
              <w:rPr>
                <w:bCs/>
                <w:spacing w:val="-10"/>
                <w:kern w:val="0"/>
                <w:szCs w:val="21"/>
              </w:rPr>
              <w:t>~</w:t>
            </w:r>
            <w:r w:rsidRPr="00611EF8">
              <w:rPr>
                <w:rFonts w:hint="eastAsia"/>
                <w:bCs/>
                <w:spacing w:val="-10"/>
                <w:kern w:val="0"/>
                <w:szCs w:val="21"/>
              </w:rPr>
              <w:t>240V</w:t>
            </w:r>
          </w:p>
        </w:tc>
        <w:tc>
          <w:tcPr>
            <w:tcW w:w="1560" w:type="dxa"/>
            <w:vAlign w:val="center"/>
          </w:tcPr>
          <w:p w:rsidR="006211CF" w:rsidRPr="00611EF8" w:rsidRDefault="006211CF" w:rsidP="006211CF">
            <w:pPr>
              <w:jc w:val="center"/>
              <w:rPr>
                <w:bCs/>
                <w:spacing w:val="-10"/>
                <w:kern w:val="0"/>
                <w:szCs w:val="21"/>
              </w:rPr>
            </w:pPr>
            <w:r w:rsidRPr="00611EF8">
              <w:rPr>
                <w:rFonts w:hint="eastAsia"/>
                <w:bCs/>
                <w:spacing w:val="-10"/>
                <w:kern w:val="0"/>
                <w:szCs w:val="21"/>
              </w:rPr>
              <w:t>0</w:t>
            </w:r>
            <w:r w:rsidRPr="00611EF8">
              <w:rPr>
                <w:bCs/>
                <w:spacing w:val="-10"/>
                <w:kern w:val="0"/>
                <w:szCs w:val="21"/>
              </w:rPr>
              <w:t>~</w:t>
            </w:r>
            <w:r w:rsidRPr="00611EF8">
              <w:rPr>
                <w:rFonts w:hint="eastAsia"/>
                <w:bCs/>
                <w:spacing w:val="-10"/>
                <w:kern w:val="0"/>
                <w:szCs w:val="21"/>
              </w:rPr>
              <w:t>24V</w:t>
            </w:r>
          </w:p>
          <w:p w:rsidR="006211CF" w:rsidRPr="00611EF8" w:rsidRDefault="006211CF" w:rsidP="006211CF">
            <w:pPr>
              <w:pStyle w:val="a7"/>
              <w:jc w:val="center"/>
              <w:rPr>
                <w:rFonts w:ascii="Times New Roman" w:eastAsia="宋体" w:hAnsi="Times New Roman"/>
                <w:bCs/>
                <w:spacing w:val="-10"/>
                <w:kern w:val="0"/>
                <w:sz w:val="21"/>
                <w:szCs w:val="21"/>
              </w:rPr>
            </w:pPr>
            <w:r w:rsidRPr="00611EF8">
              <w:rPr>
                <w:rFonts w:hint="eastAsia"/>
                <w:bCs/>
                <w:spacing w:val="-10"/>
                <w:kern w:val="0"/>
                <w:sz w:val="21"/>
                <w:szCs w:val="21"/>
              </w:rPr>
              <w:t>0</w:t>
            </w:r>
            <w:r w:rsidRPr="00611EF8">
              <w:rPr>
                <w:bCs/>
                <w:spacing w:val="-10"/>
                <w:kern w:val="0"/>
                <w:sz w:val="21"/>
                <w:szCs w:val="21"/>
              </w:rPr>
              <w:t>~</w:t>
            </w:r>
            <w:r w:rsidRPr="00611EF8">
              <w:rPr>
                <w:rFonts w:hint="eastAsia"/>
                <w:bCs/>
                <w:spacing w:val="-10"/>
                <w:kern w:val="0"/>
                <w:sz w:val="21"/>
                <w:szCs w:val="21"/>
              </w:rPr>
              <w:t>240V</w:t>
            </w:r>
          </w:p>
        </w:tc>
      </w:tr>
      <w:tr w:rsidR="006211CF" w:rsidRPr="009C3ED5" w:rsidTr="00611EF8">
        <w:trPr>
          <w:trHeight w:val="537"/>
        </w:trPr>
        <w:tc>
          <w:tcPr>
            <w:tcW w:w="2126" w:type="dxa"/>
          </w:tcPr>
          <w:p w:rsidR="006211CF" w:rsidRPr="00611EF8" w:rsidRDefault="006211CF" w:rsidP="006211CF">
            <w:pPr>
              <w:autoSpaceDE w:val="0"/>
              <w:autoSpaceDN w:val="0"/>
              <w:adjustRightInd w:val="0"/>
              <w:jc w:val="left"/>
              <w:rPr>
                <w:rFonts w:ascii="Arial" w:hAnsi="Arial" w:cs="Arial"/>
                <w:kern w:val="0"/>
                <w:szCs w:val="21"/>
              </w:rPr>
            </w:pPr>
            <w:r w:rsidRPr="00611EF8">
              <w:rPr>
                <w:rFonts w:ascii="Arial,Bold" w:hAnsi="Arial,Bold" w:cs="Arial,Bold" w:hint="eastAsia"/>
                <w:b/>
                <w:bCs/>
                <w:kern w:val="0"/>
                <w:szCs w:val="21"/>
              </w:rPr>
              <w:t>POW</w:t>
            </w:r>
            <w:r w:rsidRPr="00611EF8">
              <w:rPr>
                <w:rFonts w:ascii="Arial,Bold" w:hAnsi="Arial,Bold" w:cs="Arial,Bold"/>
                <w:b/>
                <w:bCs/>
                <w:kern w:val="0"/>
                <w:szCs w:val="21"/>
              </w:rPr>
              <w:t xml:space="preserve"> </w:t>
            </w:r>
            <w:r w:rsidRPr="00611EF8">
              <w:rPr>
                <w:rFonts w:ascii="Arial" w:hAnsi="Arial" w:cs="Arial"/>
                <w:kern w:val="0"/>
                <w:szCs w:val="21"/>
              </w:rPr>
              <w:t>&lt;Nrf+&gt;</w:t>
            </w:r>
          </w:p>
          <w:p w:rsidR="006211CF" w:rsidRPr="00611EF8" w:rsidRDefault="006211CF" w:rsidP="006211CF">
            <w:pPr>
              <w:rPr>
                <w:szCs w:val="21"/>
              </w:rPr>
            </w:pPr>
            <w:r w:rsidRPr="00611EF8">
              <w:rPr>
                <w:rFonts w:ascii="Arial,Bold" w:hAnsi="Arial,Bold" w:cs="Arial,Bold" w:hint="eastAsia"/>
                <w:b/>
                <w:bCs/>
                <w:kern w:val="0"/>
                <w:szCs w:val="21"/>
              </w:rPr>
              <w:t>POW</w:t>
            </w:r>
            <w:r w:rsidRPr="00611EF8">
              <w:rPr>
                <w:rFonts w:ascii="Arial,Bold" w:hAnsi="Arial,Bold" w:cs="Arial,Bold"/>
                <w:b/>
                <w:bCs/>
                <w:kern w:val="0"/>
                <w:szCs w:val="21"/>
              </w:rPr>
              <w:t xml:space="preserve">:TRIG </w:t>
            </w:r>
            <w:r w:rsidRPr="00611EF8">
              <w:rPr>
                <w:rFonts w:ascii="Arial" w:hAnsi="Arial" w:cs="Arial"/>
                <w:kern w:val="0"/>
                <w:szCs w:val="21"/>
              </w:rPr>
              <w:t>&lt;Nrf+&gt;</w:t>
            </w:r>
          </w:p>
        </w:tc>
        <w:tc>
          <w:tcPr>
            <w:tcW w:w="568" w:type="dxa"/>
          </w:tcPr>
          <w:p w:rsidR="006211CF" w:rsidRPr="00611EF8" w:rsidRDefault="006211CF" w:rsidP="006211CF">
            <w:pPr>
              <w:rPr>
                <w:szCs w:val="21"/>
              </w:rPr>
            </w:pPr>
          </w:p>
        </w:tc>
        <w:tc>
          <w:tcPr>
            <w:tcW w:w="1559" w:type="dxa"/>
            <w:vAlign w:val="center"/>
          </w:tcPr>
          <w:p w:rsidR="006211CF" w:rsidRPr="00611EF8" w:rsidRDefault="006211CF" w:rsidP="006211CF">
            <w:pPr>
              <w:jc w:val="center"/>
              <w:rPr>
                <w:bCs/>
                <w:spacing w:val="-10"/>
                <w:kern w:val="0"/>
                <w:szCs w:val="21"/>
              </w:rPr>
            </w:pPr>
            <w:r w:rsidRPr="00611EF8">
              <w:rPr>
                <w:rFonts w:hint="eastAsia"/>
                <w:bCs/>
                <w:spacing w:val="-10"/>
                <w:kern w:val="0"/>
                <w:szCs w:val="21"/>
              </w:rPr>
              <w:t>0</w:t>
            </w:r>
            <w:r w:rsidRPr="00611EF8">
              <w:rPr>
                <w:bCs/>
                <w:spacing w:val="-10"/>
                <w:kern w:val="0"/>
                <w:szCs w:val="21"/>
              </w:rPr>
              <w:t>~</w:t>
            </w:r>
            <w:r w:rsidRPr="00611EF8">
              <w:rPr>
                <w:rFonts w:hint="eastAsia"/>
                <w:bCs/>
                <w:spacing w:val="-10"/>
                <w:kern w:val="0"/>
                <w:szCs w:val="21"/>
              </w:rPr>
              <w:t>3000W</w:t>
            </w:r>
          </w:p>
        </w:tc>
        <w:tc>
          <w:tcPr>
            <w:tcW w:w="1558" w:type="dxa"/>
            <w:vAlign w:val="center"/>
          </w:tcPr>
          <w:p w:rsidR="006211CF" w:rsidRPr="00611EF8" w:rsidRDefault="006211CF" w:rsidP="006211CF">
            <w:pPr>
              <w:jc w:val="center"/>
              <w:rPr>
                <w:bCs/>
                <w:spacing w:val="-10"/>
                <w:kern w:val="0"/>
                <w:szCs w:val="21"/>
              </w:rPr>
            </w:pPr>
            <w:r w:rsidRPr="00611EF8">
              <w:rPr>
                <w:rFonts w:hint="eastAsia"/>
                <w:bCs/>
                <w:spacing w:val="-10"/>
                <w:kern w:val="0"/>
                <w:szCs w:val="21"/>
              </w:rPr>
              <w:t>0</w:t>
            </w:r>
            <w:r w:rsidRPr="00611EF8">
              <w:rPr>
                <w:bCs/>
                <w:spacing w:val="-10"/>
                <w:kern w:val="0"/>
                <w:szCs w:val="21"/>
              </w:rPr>
              <w:t>~</w:t>
            </w:r>
            <w:r w:rsidRPr="00611EF8">
              <w:rPr>
                <w:rFonts w:hint="eastAsia"/>
                <w:bCs/>
                <w:spacing w:val="-10"/>
                <w:kern w:val="0"/>
                <w:szCs w:val="21"/>
              </w:rPr>
              <w:t>4000W</w:t>
            </w:r>
          </w:p>
        </w:tc>
        <w:tc>
          <w:tcPr>
            <w:tcW w:w="1560" w:type="dxa"/>
            <w:vAlign w:val="center"/>
          </w:tcPr>
          <w:p w:rsidR="006211CF" w:rsidRPr="00611EF8" w:rsidRDefault="006211CF" w:rsidP="006211CF">
            <w:pPr>
              <w:jc w:val="center"/>
              <w:rPr>
                <w:bCs/>
                <w:spacing w:val="-10"/>
                <w:kern w:val="0"/>
                <w:szCs w:val="21"/>
              </w:rPr>
            </w:pPr>
            <w:r w:rsidRPr="00611EF8">
              <w:rPr>
                <w:rFonts w:hint="eastAsia"/>
                <w:bCs/>
                <w:spacing w:val="-10"/>
                <w:kern w:val="0"/>
                <w:szCs w:val="21"/>
              </w:rPr>
              <w:t>0</w:t>
            </w:r>
            <w:r w:rsidRPr="00611EF8">
              <w:rPr>
                <w:bCs/>
                <w:spacing w:val="-10"/>
                <w:kern w:val="0"/>
                <w:szCs w:val="21"/>
              </w:rPr>
              <w:t>~</w:t>
            </w:r>
            <w:r w:rsidRPr="00611EF8">
              <w:rPr>
                <w:rFonts w:hint="eastAsia"/>
                <w:bCs/>
                <w:spacing w:val="-10"/>
                <w:kern w:val="0"/>
                <w:szCs w:val="21"/>
              </w:rPr>
              <w:t>5000W</w:t>
            </w:r>
          </w:p>
        </w:tc>
      </w:tr>
      <w:tr w:rsidR="006211CF" w:rsidRPr="009C3ED5" w:rsidTr="00611EF8">
        <w:tc>
          <w:tcPr>
            <w:tcW w:w="2126" w:type="dxa"/>
            <w:vAlign w:val="center"/>
          </w:tcPr>
          <w:p w:rsidR="006211CF" w:rsidRPr="00611EF8" w:rsidRDefault="006211CF" w:rsidP="006211CF">
            <w:pPr>
              <w:rPr>
                <w:rFonts w:ascii="Arial,Bold" w:hAnsi="Arial,Bold" w:cs="Arial,Bold"/>
                <w:b/>
                <w:bCs/>
                <w:kern w:val="0"/>
                <w:szCs w:val="21"/>
              </w:rPr>
            </w:pPr>
            <w:r w:rsidRPr="00611EF8">
              <w:rPr>
                <w:rFonts w:ascii="Arial,Bold" w:hAnsi="Arial,Bold" w:cs="Arial,Bold" w:hint="eastAsia"/>
                <w:b/>
                <w:bCs/>
                <w:kern w:val="0"/>
                <w:szCs w:val="21"/>
              </w:rPr>
              <w:t xml:space="preserve">MEAS:CURR </w:t>
            </w:r>
            <w:r w:rsidRPr="00611EF8">
              <w:rPr>
                <w:rFonts w:ascii="Arial" w:hAnsi="Arial" w:cs="Arial"/>
                <w:kern w:val="0"/>
                <w:szCs w:val="21"/>
              </w:rPr>
              <w:t>&lt;Nrf+&gt;</w:t>
            </w:r>
          </w:p>
        </w:tc>
        <w:tc>
          <w:tcPr>
            <w:tcW w:w="568" w:type="dxa"/>
          </w:tcPr>
          <w:p w:rsidR="006211CF" w:rsidRPr="00611EF8" w:rsidRDefault="006211CF" w:rsidP="006211CF">
            <w:pPr>
              <w:jc w:val="center"/>
              <w:rPr>
                <w:szCs w:val="21"/>
              </w:rPr>
            </w:pPr>
            <w:r w:rsidRPr="00611EF8">
              <w:rPr>
                <w:rFonts w:hint="eastAsia"/>
                <w:szCs w:val="21"/>
              </w:rPr>
              <w:t>L</w:t>
            </w:r>
          </w:p>
          <w:p w:rsidR="006211CF" w:rsidRPr="00611EF8" w:rsidRDefault="006211CF" w:rsidP="006211CF">
            <w:pPr>
              <w:jc w:val="center"/>
              <w:rPr>
                <w:szCs w:val="21"/>
              </w:rPr>
            </w:pPr>
            <w:r w:rsidRPr="00611EF8">
              <w:rPr>
                <w:rFonts w:hint="eastAsia"/>
                <w:szCs w:val="21"/>
              </w:rPr>
              <w:t>H</w:t>
            </w:r>
          </w:p>
        </w:tc>
        <w:tc>
          <w:tcPr>
            <w:tcW w:w="1559" w:type="dxa"/>
          </w:tcPr>
          <w:p w:rsidR="006211CF" w:rsidRPr="00611EF8" w:rsidRDefault="006211CF" w:rsidP="006211CF">
            <w:pPr>
              <w:jc w:val="center"/>
              <w:rPr>
                <w:bCs/>
                <w:spacing w:val="-10"/>
                <w:kern w:val="0"/>
                <w:szCs w:val="21"/>
              </w:rPr>
            </w:pPr>
            <w:r w:rsidRPr="00611EF8">
              <w:rPr>
                <w:rFonts w:hint="eastAsia"/>
                <w:bCs/>
                <w:spacing w:val="-10"/>
                <w:kern w:val="0"/>
                <w:szCs w:val="21"/>
              </w:rPr>
              <w:t>0</w:t>
            </w:r>
            <w:r w:rsidRPr="00611EF8">
              <w:rPr>
                <w:bCs/>
                <w:spacing w:val="-10"/>
                <w:kern w:val="0"/>
                <w:szCs w:val="21"/>
              </w:rPr>
              <w:t>~</w:t>
            </w:r>
            <w:r w:rsidRPr="00611EF8">
              <w:rPr>
                <w:rFonts w:hint="eastAsia"/>
                <w:bCs/>
                <w:spacing w:val="-10"/>
                <w:kern w:val="0"/>
                <w:szCs w:val="21"/>
              </w:rPr>
              <w:t>8A</w:t>
            </w:r>
          </w:p>
          <w:p w:rsidR="006211CF" w:rsidRPr="00611EF8" w:rsidRDefault="006211CF" w:rsidP="006211CF">
            <w:pPr>
              <w:jc w:val="center"/>
              <w:rPr>
                <w:bCs/>
                <w:spacing w:val="-10"/>
                <w:kern w:val="0"/>
                <w:szCs w:val="21"/>
              </w:rPr>
            </w:pPr>
            <w:r w:rsidRPr="00611EF8">
              <w:rPr>
                <w:rFonts w:hint="eastAsia"/>
                <w:bCs/>
                <w:spacing w:val="-10"/>
                <w:kern w:val="0"/>
                <w:szCs w:val="21"/>
              </w:rPr>
              <w:t>0</w:t>
            </w:r>
            <w:r w:rsidRPr="00611EF8">
              <w:rPr>
                <w:bCs/>
                <w:spacing w:val="-10"/>
                <w:kern w:val="0"/>
                <w:szCs w:val="21"/>
              </w:rPr>
              <w:t>~</w:t>
            </w:r>
            <w:r w:rsidRPr="00611EF8">
              <w:rPr>
                <w:rFonts w:hint="eastAsia"/>
                <w:bCs/>
                <w:spacing w:val="-10"/>
                <w:kern w:val="0"/>
                <w:szCs w:val="21"/>
              </w:rPr>
              <w:t>180A</w:t>
            </w:r>
          </w:p>
        </w:tc>
        <w:tc>
          <w:tcPr>
            <w:tcW w:w="1558" w:type="dxa"/>
          </w:tcPr>
          <w:p w:rsidR="006211CF" w:rsidRPr="00611EF8" w:rsidRDefault="006211CF" w:rsidP="006211CF">
            <w:pPr>
              <w:pStyle w:val="a7"/>
              <w:jc w:val="center"/>
              <w:rPr>
                <w:rFonts w:ascii="Times New Roman" w:eastAsia="宋体" w:hAnsi="Times New Roman"/>
                <w:bCs/>
                <w:spacing w:val="-10"/>
                <w:kern w:val="0"/>
                <w:sz w:val="21"/>
                <w:szCs w:val="21"/>
              </w:rPr>
            </w:pPr>
            <w:r w:rsidRPr="00611EF8">
              <w:rPr>
                <w:rFonts w:ascii="Times New Roman" w:eastAsia="宋体" w:hAnsi="Times New Roman" w:hint="eastAsia"/>
                <w:bCs/>
                <w:spacing w:val="-10"/>
                <w:kern w:val="0"/>
                <w:sz w:val="21"/>
                <w:szCs w:val="21"/>
              </w:rPr>
              <w:t>0</w:t>
            </w:r>
            <w:r w:rsidRPr="00611EF8">
              <w:rPr>
                <w:rFonts w:ascii="Times New Roman" w:eastAsia="宋体" w:hAnsi="Times New Roman"/>
                <w:bCs/>
                <w:spacing w:val="-10"/>
                <w:kern w:val="0"/>
                <w:sz w:val="21"/>
                <w:szCs w:val="21"/>
              </w:rPr>
              <w:t>~</w:t>
            </w:r>
            <w:r w:rsidRPr="00611EF8">
              <w:rPr>
                <w:rFonts w:ascii="Times New Roman" w:eastAsia="宋体" w:hAnsi="Times New Roman" w:hint="eastAsia"/>
                <w:bCs/>
                <w:spacing w:val="-10"/>
                <w:kern w:val="0"/>
                <w:sz w:val="21"/>
                <w:szCs w:val="21"/>
              </w:rPr>
              <w:t>8A</w:t>
            </w:r>
          </w:p>
          <w:p w:rsidR="006211CF" w:rsidRPr="00611EF8" w:rsidRDefault="006211CF" w:rsidP="006211CF">
            <w:pPr>
              <w:jc w:val="center"/>
              <w:rPr>
                <w:bCs/>
                <w:spacing w:val="-10"/>
                <w:kern w:val="0"/>
                <w:szCs w:val="21"/>
              </w:rPr>
            </w:pPr>
            <w:r w:rsidRPr="00611EF8">
              <w:rPr>
                <w:rFonts w:hint="eastAsia"/>
                <w:bCs/>
                <w:spacing w:val="-10"/>
                <w:kern w:val="0"/>
                <w:szCs w:val="21"/>
              </w:rPr>
              <w:t>0</w:t>
            </w:r>
            <w:r w:rsidRPr="00611EF8">
              <w:rPr>
                <w:bCs/>
                <w:spacing w:val="-10"/>
                <w:kern w:val="0"/>
                <w:szCs w:val="21"/>
              </w:rPr>
              <w:t>~</w:t>
            </w:r>
            <w:r w:rsidRPr="00611EF8">
              <w:rPr>
                <w:rFonts w:hint="eastAsia"/>
                <w:bCs/>
                <w:spacing w:val="-10"/>
                <w:kern w:val="0"/>
                <w:szCs w:val="21"/>
              </w:rPr>
              <w:t>240A</w:t>
            </w:r>
          </w:p>
        </w:tc>
        <w:tc>
          <w:tcPr>
            <w:tcW w:w="1560" w:type="dxa"/>
          </w:tcPr>
          <w:p w:rsidR="006211CF" w:rsidRPr="00611EF8" w:rsidRDefault="006211CF" w:rsidP="006211CF">
            <w:pPr>
              <w:pStyle w:val="a7"/>
              <w:jc w:val="center"/>
              <w:rPr>
                <w:rFonts w:ascii="Times New Roman" w:eastAsia="宋体" w:hAnsi="Times New Roman"/>
                <w:bCs/>
                <w:spacing w:val="-10"/>
                <w:kern w:val="0"/>
                <w:sz w:val="21"/>
                <w:szCs w:val="21"/>
              </w:rPr>
            </w:pPr>
            <w:r w:rsidRPr="00611EF8">
              <w:rPr>
                <w:rFonts w:ascii="Times New Roman" w:eastAsia="宋体" w:hAnsi="Times New Roman" w:hint="eastAsia"/>
                <w:bCs/>
                <w:spacing w:val="-10"/>
                <w:kern w:val="0"/>
                <w:sz w:val="21"/>
                <w:szCs w:val="21"/>
              </w:rPr>
              <w:t>0</w:t>
            </w:r>
            <w:r w:rsidRPr="00611EF8">
              <w:rPr>
                <w:rFonts w:ascii="Times New Roman" w:eastAsia="宋体" w:hAnsi="Times New Roman"/>
                <w:bCs/>
                <w:spacing w:val="-10"/>
                <w:kern w:val="0"/>
                <w:sz w:val="21"/>
                <w:szCs w:val="21"/>
              </w:rPr>
              <w:t>~</w:t>
            </w:r>
            <w:r w:rsidRPr="00611EF8">
              <w:rPr>
                <w:rFonts w:ascii="Times New Roman" w:eastAsia="宋体" w:hAnsi="Times New Roman" w:hint="eastAsia"/>
                <w:bCs/>
                <w:spacing w:val="-10"/>
                <w:kern w:val="0"/>
                <w:sz w:val="21"/>
                <w:szCs w:val="21"/>
              </w:rPr>
              <w:t>8A</w:t>
            </w:r>
          </w:p>
          <w:p w:rsidR="006211CF" w:rsidRPr="00611EF8" w:rsidRDefault="006211CF" w:rsidP="006211CF">
            <w:pPr>
              <w:pStyle w:val="a7"/>
              <w:jc w:val="center"/>
              <w:rPr>
                <w:rFonts w:ascii="Times New Roman" w:eastAsia="宋体" w:hAnsi="Times New Roman"/>
                <w:bCs/>
                <w:spacing w:val="-10"/>
                <w:kern w:val="0"/>
                <w:sz w:val="21"/>
                <w:szCs w:val="21"/>
              </w:rPr>
            </w:pPr>
            <w:r w:rsidRPr="00611EF8">
              <w:rPr>
                <w:rFonts w:hint="eastAsia"/>
                <w:kern w:val="0"/>
                <w:sz w:val="21"/>
                <w:szCs w:val="21"/>
              </w:rPr>
              <w:t>0</w:t>
            </w:r>
            <w:r w:rsidRPr="00611EF8">
              <w:rPr>
                <w:kern w:val="0"/>
                <w:sz w:val="21"/>
                <w:szCs w:val="21"/>
              </w:rPr>
              <w:t>~</w:t>
            </w:r>
            <w:r w:rsidRPr="00611EF8">
              <w:rPr>
                <w:rFonts w:hint="eastAsia"/>
                <w:kern w:val="0"/>
                <w:sz w:val="21"/>
                <w:szCs w:val="21"/>
              </w:rPr>
              <w:t>260A</w:t>
            </w:r>
          </w:p>
        </w:tc>
      </w:tr>
      <w:tr w:rsidR="006211CF" w:rsidRPr="009C3ED5" w:rsidTr="00611EF8">
        <w:trPr>
          <w:trHeight w:val="822"/>
        </w:trPr>
        <w:tc>
          <w:tcPr>
            <w:tcW w:w="2126" w:type="dxa"/>
            <w:vAlign w:val="center"/>
          </w:tcPr>
          <w:p w:rsidR="006211CF" w:rsidRPr="00611EF8" w:rsidRDefault="006211CF" w:rsidP="006211CF">
            <w:pPr>
              <w:rPr>
                <w:rFonts w:ascii="Arial,Bold" w:hAnsi="Arial,Bold" w:cs="Arial,Bold"/>
                <w:b/>
                <w:bCs/>
                <w:kern w:val="0"/>
                <w:szCs w:val="21"/>
              </w:rPr>
            </w:pPr>
            <w:r w:rsidRPr="00611EF8">
              <w:rPr>
                <w:rFonts w:ascii="Arial,Bold" w:hAnsi="Arial,Bold" w:cs="Arial,Bold" w:hint="eastAsia"/>
                <w:b/>
                <w:bCs/>
                <w:kern w:val="0"/>
                <w:szCs w:val="21"/>
              </w:rPr>
              <w:t xml:space="preserve">MEAS:RES </w:t>
            </w:r>
            <w:r w:rsidRPr="00611EF8">
              <w:rPr>
                <w:rFonts w:ascii="Arial" w:hAnsi="Arial" w:cs="Arial"/>
                <w:kern w:val="0"/>
                <w:szCs w:val="21"/>
              </w:rPr>
              <w:t>&lt;Nrf+&gt;</w:t>
            </w:r>
          </w:p>
        </w:tc>
        <w:tc>
          <w:tcPr>
            <w:tcW w:w="568" w:type="dxa"/>
          </w:tcPr>
          <w:p w:rsidR="006211CF" w:rsidRPr="00611EF8" w:rsidRDefault="006211CF" w:rsidP="006211CF">
            <w:pPr>
              <w:jc w:val="center"/>
              <w:rPr>
                <w:szCs w:val="21"/>
              </w:rPr>
            </w:pPr>
            <w:r w:rsidRPr="00611EF8">
              <w:rPr>
                <w:rFonts w:hint="eastAsia"/>
                <w:szCs w:val="21"/>
              </w:rPr>
              <w:t>L</w:t>
            </w:r>
          </w:p>
          <w:p w:rsidR="006211CF" w:rsidRPr="00611EF8" w:rsidRDefault="006211CF" w:rsidP="006211CF">
            <w:pPr>
              <w:jc w:val="center"/>
              <w:rPr>
                <w:szCs w:val="21"/>
              </w:rPr>
            </w:pPr>
            <w:r w:rsidRPr="00611EF8">
              <w:rPr>
                <w:rFonts w:hint="eastAsia"/>
                <w:szCs w:val="21"/>
              </w:rPr>
              <w:t>H</w:t>
            </w:r>
          </w:p>
        </w:tc>
        <w:tc>
          <w:tcPr>
            <w:tcW w:w="1559" w:type="dxa"/>
          </w:tcPr>
          <w:p w:rsidR="006211CF" w:rsidRPr="00611EF8" w:rsidRDefault="006211CF" w:rsidP="006211CF">
            <w:pPr>
              <w:jc w:val="center"/>
              <w:rPr>
                <w:bCs/>
                <w:spacing w:val="-10"/>
                <w:kern w:val="0"/>
                <w:szCs w:val="21"/>
              </w:rPr>
            </w:pPr>
            <w:r w:rsidRPr="00611EF8">
              <w:rPr>
                <w:rFonts w:hint="eastAsia"/>
                <w:bCs/>
                <w:spacing w:val="-10"/>
                <w:kern w:val="0"/>
                <w:szCs w:val="21"/>
              </w:rPr>
              <w:t>0.01</w:t>
            </w:r>
            <w:r w:rsidRPr="00611EF8">
              <w:rPr>
                <w:bCs/>
                <w:spacing w:val="-10"/>
                <w:kern w:val="0"/>
                <w:szCs w:val="21"/>
              </w:rPr>
              <w:t>Ω~</w:t>
            </w:r>
            <w:r w:rsidRPr="00611EF8">
              <w:rPr>
                <w:rFonts w:hint="eastAsia"/>
                <w:bCs/>
                <w:spacing w:val="-10"/>
                <w:kern w:val="0"/>
                <w:szCs w:val="21"/>
              </w:rPr>
              <w:t>240K</w:t>
            </w:r>
            <w:r w:rsidRPr="00611EF8">
              <w:rPr>
                <w:bCs/>
                <w:spacing w:val="-10"/>
                <w:kern w:val="0"/>
                <w:szCs w:val="21"/>
              </w:rPr>
              <w:t>Ω</w:t>
            </w:r>
          </w:p>
          <w:p w:rsidR="006211CF" w:rsidRPr="00611EF8" w:rsidRDefault="006211CF" w:rsidP="006211CF">
            <w:pPr>
              <w:jc w:val="center"/>
              <w:rPr>
                <w:bCs/>
                <w:spacing w:val="-10"/>
                <w:kern w:val="0"/>
                <w:szCs w:val="21"/>
              </w:rPr>
            </w:pPr>
            <w:r w:rsidRPr="00611EF8">
              <w:rPr>
                <w:rFonts w:hint="eastAsia"/>
                <w:szCs w:val="21"/>
              </w:rPr>
              <w:t>0.2</w:t>
            </w:r>
            <w:r w:rsidRPr="00611EF8">
              <w:rPr>
                <w:szCs w:val="21"/>
              </w:rPr>
              <w:t>Ω</w:t>
            </w:r>
            <w:r w:rsidRPr="00611EF8">
              <w:rPr>
                <w:rFonts w:ascii="宋体" w:hAnsi="宋体" w:cs="宋体" w:hint="eastAsia"/>
                <w:kern w:val="0"/>
                <w:szCs w:val="21"/>
              </w:rPr>
              <w:t>～2.4M</w:t>
            </w:r>
            <w:r w:rsidRPr="00611EF8">
              <w:rPr>
                <w:rFonts w:ascii="Calibri" w:hAnsi="Calibri" w:cs="宋体"/>
                <w:kern w:val="0"/>
                <w:szCs w:val="21"/>
              </w:rPr>
              <w:t>Ω</w:t>
            </w:r>
          </w:p>
        </w:tc>
        <w:tc>
          <w:tcPr>
            <w:tcW w:w="1558" w:type="dxa"/>
          </w:tcPr>
          <w:p w:rsidR="006211CF" w:rsidRPr="00611EF8" w:rsidRDefault="006211CF" w:rsidP="006211CF">
            <w:pPr>
              <w:jc w:val="center"/>
              <w:rPr>
                <w:bCs/>
                <w:spacing w:val="-10"/>
                <w:kern w:val="0"/>
                <w:szCs w:val="21"/>
              </w:rPr>
            </w:pPr>
            <w:r w:rsidRPr="00611EF8">
              <w:rPr>
                <w:rFonts w:hint="eastAsia"/>
                <w:bCs/>
                <w:spacing w:val="-10"/>
                <w:kern w:val="0"/>
                <w:szCs w:val="21"/>
              </w:rPr>
              <w:t>0.01</w:t>
            </w:r>
            <w:r w:rsidRPr="00611EF8">
              <w:rPr>
                <w:bCs/>
                <w:spacing w:val="-10"/>
                <w:kern w:val="0"/>
                <w:szCs w:val="21"/>
              </w:rPr>
              <w:t>Ω~</w:t>
            </w:r>
            <w:r w:rsidRPr="00611EF8">
              <w:rPr>
                <w:rFonts w:hint="eastAsia"/>
                <w:bCs/>
                <w:spacing w:val="-10"/>
                <w:kern w:val="0"/>
                <w:szCs w:val="21"/>
              </w:rPr>
              <w:t>240K</w:t>
            </w:r>
            <w:r w:rsidRPr="00611EF8">
              <w:rPr>
                <w:bCs/>
                <w:spacing w:val="-10"/>
                <w:kern w:val="0"/>
                <w:szCs w:val="21"/>
              </w:rPr>
              <w:t>Ω</w:t>
            </w:r>
          </w:p>
          <w:p w:rsidR="006211CF" w:rsidRPr="00611EF8" w:rsidRDefault="006211CF" w:rsidP="006211CF">
            <w:pPr>
              <w:jc w:val="center"/>
              <w:rPr>
                <w:bCs/>
                <w:spacing w:val="-10"/>
                <w:kern w:val="0"/>
                <w:szCs w:val="21"/>
              </w:rPr>
            </w:pPr>
            <w:r w:rsidRPr="00611EF8">
              <w:rPr>
                <w:rFonts w:hint="eastAsia"/>
                <w:szCs w:val="21"/>
              </w:rPr>
              <w:t>0.2</w:t>
            </w:r>
            <w:r w:rsidRPr="00611EF8">
              <w:rPr>
                <w:szCs w:val="21"/>
              </w:rPr>
              <w:t>Ω</w:t>
            </w:r>
            <w:r w:rsidRPr="00611EF8">
              <w:rPr>
                <w:rFonts w:ascii="宋体" w:hAnsi="宋体" w:cs="宋体" w:hint="eastAsia"/>
                <w:kern w:val="0"/>
                <w:szCs w:val="21"/>
              </w:rPr>
              <w:t>～2.4M</w:t>
            </w:r>
            <w:r w:rsidRPr="00611EF8">
              <w:rPr>
                <w:rFonts w:ascii="Calibri" w:hAnsi="Calibri" w:cs="宋体"/>
                <w:kern w:val="0"/>
                <w:szCs w:val="21"/>
              </w:rPr>
              <w:t>Ω</w:t>
            </w:r>
          </w:p>
        </w:tc>
        <w:tc>
          <w:tcPr>
            <w:tcW w:w="1560" w:type="dxa"/>
          </w:tcPr>
          <w:p w:rsidR="006211CF" w:rsidRPr="00611EF8" w:rsidRDefault="006211CF" w:rsidP="006211CF">
            <w:pPr>
              <w:jc w:val="center"/>
              <w:rPr>
                <w:bCs/>
                <w:spacing w:val="-10"/>
                <w:kern w:val="0"/>
                <w:szCs w:val="21"/>
              </w:rPr>
            </w:pPr>
            <w:r w:rsidRPr="00611EF8">
              <w:rPr>
                <w:rFonts w:hint="eastAsia"/>
                <w:bCs/>
                <w:spacing w:val="-10"/>
                <w:kern w:val="0"/>
                <w:szCs w:val="21"/>
              </w:rPr>
              <w:t>0.01</w:t>
            </w:r>
            <w:r w:rsidRPr="00611EF8">
              <w:rPr>
                <w:bCs/>
                <w:spacing w:val="-10"/>
                <w:kern w:val="0"/>
                <w:szCs w:val="21"/>
              </w:rPr>
              <w:t>Ω~</w:t>
            </w:r>
            <w:r w:rsidRPr="00611EF8">
              <w:rPr>
                <w:rFonts w:hint="eastAsia"/>
                <w:bCs/>
                <w:spacing w:val="-10"/>
                <w:kern w:val="0"/>
                <w:szCs w:val="21"/>
              </w:rPr>
              <w:t>240K</w:t>
            </w:r>
            <w:r w:rsidRPr="00611EF8">
              <w:rPr>
                <w:bCs/>
                <w:spacing w:val="-10"/>
                <w:kern w:val="0"/>
                <w:szCs w:val="21"/>
              </w:rPr>
              <w:t>Ω</w:t>
            </w:r>
          </w:p>
          <w:p w:rsidR="006211CF" w:rsidRPr="00611EF8" w:rsidRDefault="006211CF" w:rsidP="006211CF">
            <w:pPr>
              <w:pStyle w:val="a7"/>
              <w:jc w:val="center"/>
              <w:rPr>
                <w:rFonts w:ascii="Times New Roman" w:eastAsia="宋体" w:hAnsi="Times New Roman"/>
                <w:bCs/>
                <w:spacing w:val="-10"/>
                <w:kern w:val="0"/>
                <w:sz w:val="21"/>
                <w:szCs w:val="21"/>
              </w:rPr>
            </w:pPr>
            <w:r w:rsidRPr="00611EF8">
              <w:rPr>
                <w:rFonts w:hint="eastAsia"/>
                <w:sz w:val="21"/>
                <w:szCs w:val="21"/>
              </w:rPr>
              <w:t>0.2</w:t>
            </w:r>
            <w:r w:rsidRPr="00611EF8">
              <w:rPr>
                <w:sz w:val="21"/>
                <w:szCs w:val="21"/>
              </w:rPr>
              <w:t>Ω</w:t>
            </w:r>
            <w:r w:rsidRPr="00611EF8">
              <w:rPr>
                <w:rFonts w:ascii="宋体" w:hAnsi="宋体" w:cs="宋体" w:hint="eastAsia"/>
                <w:kern w:val="0"/>
                <w:sz w:val="21"/>
                <w:szCs w:val="21"/>
              </w:rPr>
              <w:t>～</w:t>
            </w:r>
            <w:r w:rsidRPr="00611EF8">
              <w:rPr>
                <w:rFonts w:ascii="宋体" w:hAnsi="宋体" w:cs="宋体" w:hint="eastAsia"/>
                <w:kern w:val="0"/>
                <w:sz w:val="21"/>
                <w:szCs w:val="21"/>
              </w:rPr>
              <w:t>2.4M</w:t>
            </w:r>
            <w:r w:rsidRPr="00611EF8">
              <w:rPr>
                <w:rFonts w:ascii="Calibri" w:hAnsi="Calibri" w:cs="宋体"/>
                <w:kern w:val="0"/>
                <w:sz w:val="21"/>
                <w:szCs w:val="21"/>
              </w:rPr>
              <w:t>Ω</w:t>
            </w:r>
          </w:p>
        </w:tc>
      </w:tr>
      <w:tr w:rsidR="006211CF" w:rsidRPr="009C3ED5" w:rsidTr="00611EF8">
        <w:tc>
          <w:tcPr>
            <w:tcW w:w="2126" w:type="dxa"/>
          </w:tcPr>
          <w:p w:rsidR="006211CF" w:rsidRPr="00611EF8" w:rsidRDefault="006211CF" w:rsidP="006211CF">
            <w:pPr>
              <w:rPr>
                <w:szCs w:val="21"/>
              </w:rPr>
            </w:pPr>
            <w:r w:rsidRPr="00611EF8">
              <w:rPr>
                <w:rFonts w:ascii="Arial,Bold" w:hAnsi="Arial,Bold" w:cs="Arial,Bold" w:hint="eastAsia"/>
                <w:b/>
                <w:bCs/>
                <w:kern w:val="0"/>
                <w:szCs w:val="21"/>
              </w:rPr>
              <w:t>MEAS:VOLT</w:t>
            </w:r>
            <w:r w:rsidRPr="00611EF8">
              <w:rPr>
                <w:rFonts w:ascii="Arial,Bold" w:hAnsi="Arial,Bold" w:cs="Arial,Bold"/>
                <w:b/>
                <w:bCs/>
                <w:kern w:val="0"/>
                <w:szCs w:val="21"/>
              </w:rPr>
              <w:t xml:space="preserve"> </w:t>
            </w:r>
            <w:r w:rsidRPr="00611EF8">
              <w:rPr>
                <w:rFonts w:ascii="Arial" w:hAnsi="Arial" w:cs="Arial"/>
                <w:kern w:val="0"/>
                <w:szCs w:val="21"/>
              </w:rPr>
              <w:t>&lt;Nrf+&gt;</w:t>
            </w:r>
          </w:p>
        </w:tc>
        <w:tc>
          <w:tcPr>
            <w:tcW w:w="568" w:type="dxa"/>
          </w:tcPr>
          <w:p w:rsidR="006211CF" w:rsidRPr="00611EF8" w:rsidRDefault="006211CF" w:rsidP="006211CF">
            <w:pPr>
              <w:rPr>
                <w:szCs w:val="21"/>
              </w:rPr>
            </w:pPr>
          </w:p>
        </w:tc>
        <w:tc>
          <w:tcPr>
            <w:tcW w:w="1559" w:type="dxa"/>
          </w:tcPr>
          <w:p w:rsidR="006211CF" w:rsidRPr="00611EF8" w:rsidRDefault="006211CF" w:rsidP="006211CF">
            <w:pPr>
              <w:jc w:val="center"/>
              <w:rPr>
                <w:bCs/>
                <w:spacing w:val="-10"/>
                <w:kern w:val="0"/>
                <w:szCs w:val="21"/>
              </w:rPr>
            </w:pPr>
            <w:r w:rsidRPr="00611EF8">
              <w:rPr>
                <w:rFonts w:hint="eastAsia"/>
                <w:bCs/>
                <w:spacing w:val="-10"/>
                <w:kern w:val="0"/>
                <w:szCs w:val="21"/>
              </w:rPr>
              <w:t>0</w:t>
            </w:r>
            <w:r w:rsidRPr="00611EF8">
              <w:rPr>
                <w:bCs/>
                <w:spacing w:val="-10"/>
                <w:kern w:val="0"/>
                <w:szCs w:val="21"/>
              </w:rPr>
              <w:t>~</w:t>
            </w:r>
            <w:r w:rsidRPr="00611EF8">
              <w:rPr>
                <w:rFonts w:hint="eastAsia"/>
                <w:bCs/>
                <w:spacing w:val="-10"/>
                <w:kern w:val="0"/>
                <w:szCs w:val="21"/>
              </w:rPr>
              <w:t>240V</w:t>
            </w:r>
          </w:p>
        </w:tc>
        <w:tc>
          <w:tcPr>
            <w:tcW w:w="1558" w:type="dxa"/>
          </w:tcPr>
          <w:p w:rsidR="006211CF" w:rsidRPr="00611EF8" w:rsidRDefault="006211CF" w:rsidP="006211CF">
            <w:pPr>
              <w:jc w:val="center"/>
              <w:rPr>
                <w:bCs/>
                <w:spacing w:val="-10"/>
                <w:kern w:val="0"/>
                <w:szCs w:val="21"/>
              </w:rPr>
            </w:pPr>
            <w:r w:rsidRPr="00611EF8">
              <w:rPr>
                <w:rFonts w:hint="eastAsia"/>
                <w:bCs/>
                <w:spacing w:val="-10"/>
                <w:kern w:val="0"/>
                <w:szCs w:val="21"/>
              </w:rPr>
              <w:t>0</w:t>
            </w:r>
            <w:r w:rsidRPr="00611EF8">
              <w:rPr>
                <w:bCs/>
                <w:spacing w:val="-10"/>
                <w:kern w:val="0"/>
                <w:szCs w:val="21"/>
              </w:rPr>
              <w:t>~</w:t>
            </w:r>
            <w:r w:rsidRPr="00611EF8">
              <w:rPr>
                <w:rFonts w:hint="eastAsia"/>
                <w:bCs/>
                <w:spacing w:val="-10"/>
                <w:kern w:val="0"/>
                <w:szCs w:val="21"/>
              </w:rPr>
              <w:t>240V</w:t>
            </w:r>
          </w:p>
        </w:tc>
        <w:tc>
          <w:tcPr>
            <w:tcW w:w="1560" w:type="dxa"/>
          </w:tcPr>
          <w:p w:rsidR="006211CF" w:rsidRPr="00611EF8" w:rsidRDefault="006211CF" w:rsidP="006211CF">
            <w:pPr>
              <w:pStyle w:val="a7"/>
              <w:jc w:val="center"/>
              <w:rPr>
                <w:rFonts w:ascii="Times New Roman" w:eastAsia="宋体" w:hAnsi="Times New Roman"/>
                <w:bCs/>
                <w:spacing w:val="-10"/>
                <w:kern w:val="0"/>
                <w:sz w:val="21"/>
                <w:szCs w:val="21"/>
              </w:rPr>
            </w:pPr>
            <w:r w:rsidRPr="00611EF8">
              <w:rPr>
                <w:rFonts w:ascii="Times New Roman" w:eastAsia="宋体" w:hAnsi="Times New Roman" w:hint="eastAsia"/>
                <w:bCs/>
                <w:spacing w:val="-10"/>
                <w:kern w:val="0"/>
                <w:sz w:val="21"/>
                <w:szCs w:val="21"/>
              </w:rPr>
              <w:t>0</w:t>
            </w:r>
            <w:r w:rsidRPr="00611EF8">
              <w:rPr>
                <w:rFonts w:ascii="Times New Roman" w:eastAsia="宋体" w:hAnsi="Times New Roman"/>
                <w:bCs/>
                <w:spacing w:val="-10"/>
                <w:kern w:val="0"/>
                <w:sz w:val="21"/>
                <w:szCs w:val="21"/>
              </w:rPr>
              <w:t>~</w:t>
            </w:r>
            <w:r w:rsidRPr="00611EF8">
              <w:rPr>
                <w:rFonts w:ascii="Times New Roman" w:eastAsia="宋体" w:hAnsi="Times New Roman" w:hint="eastAsia"/>
                <w:bCs/>
                <w:spacing w:val="-10"/>
                <w:kern w:val="0"/>
                <w:sz w:val="21"/>
                <w:szCs w:val="21"/>
              </w:rPr>
              <w:t>240V</w:t>
            </w:r>
          </w:p>
        </w:tc>
      </w:tr>
      <w:tr w:rsidR="006211CF" w:rsidRPr="009C3ED5" w:rsidTr="00611EF8">
        <w:tc>
          <w:tcPr>
            <w:tcW w:w="2126" w:type="dxa"/>
          </w:tcPr>
          <w:p w:rsidR="006211CF" w:rsidRPr="00611EF8" w:rsidRDefault="006211CF" w:rsidP="006211CF">
            <w:pPr>
              <w:rPr>
                <w:szCs w:val="21"/>
              </w:rPr>
            </w:pPr>
            <w:r w:rsidRPr="00611EF8">
              <w:rPr>
                <w:rFonts w:ascii="Arial,Bold" w:hAnsi="Arial,Bold" w:cs="Arial,Bold" w:hint="eastAsia"/>
                <w:b/>
                <w:bCs/>
                <w:kern w:val="0"/>
                <w:szCs w:val="21"/>
              </w:rPr>
              <w:t>MEAS:POW</w:t>
            </w:r>
            <w:r w:rsidRPr="00611EF8">
              <w:rPr>
                <w:rFonts w:ascii="Arial,Bold" w:hAnsi="Arial,Bold" w:cs="Arial,Bold"/>
                <w:b/>
                <w:bCs/>
                <w:kern w:val="0"/>
                <w:szCs w:val="21"/>
              </w:rPr>
              <w:t xml:space="preserve"> </w:t>
            </w:r>
            <w:r w:rsidRPr="00611EF8">
              <w:rPr>
                <w:rFonts w:ascii="Arial" w:hAnsi="Arial" w:cs="Arial"/>
                <w:kern w:val="0"/>
                <w:szCs w:val="21"/>
              </w:rPr>
              <w:t>&lt;Nrf+&gt;</w:t>
            </w:r>
          </w:p>
        </w:tc>
        <w:tc>
          <w:tcPr>
            <w:tcW w:w="568" w:type="dxa"/>
          </w:tcPr>
          <w:p w:rsidR="006211CF" w:rsidRPr="00611EF8" w:rsidRDefault="006211CF" w:rsidP="006211CF">
            <w:pPr>
              <w:rPr>
                <w:szCs w:val="21"/>
              </w:rPr>
            </w:pPr>
          </w:p>
        </w:tc>
        <w:tc>
          <w:tcPr>
            <w:tcW w:w="1559" w:type="dxa"/>
          </w:tcPr>
          <w:p w:rsidR="006211CF" w:rsidRPr="00611EF8" w:rsidRDefault="006211CF" w:rsidP="0019789F">
            <w:pPr>
              <w:jc w:val="center"/>
              <w:rPr>
                <w:bCs/>
                <w:spacing w:val="-10"/>
                <w:kern w:val="0"/>
                <w:szCs w:val="21"/>
              </w:rPr>
            </w:pPr>
            <w:r w:rsidRPr="00611EF8">
              <w:rPr>
                <w:rFonts w:hint="eastAsia"/>
                <w:bCs/>
                <w:spacing w:val="-10"/>
                <w:kern w:val="0"/>
                <w:szCs w:val="21"/>
              </w:rPr>
              <w:t>0</w:t>
            </w:r>
            <w:r w:rsidRPr="00611EF8">
              <w:rPr>
                <w:bCs/>
                <w:spacing w:val="-10"/>
                <w:kern w:val="0"/>
                <w:szCs w:val="21"/>
              </w:rPr>
              <w:t>~</w:t>
            </w:r>
            <w:r w:rsidR="0019789F" w:rsidRPr="00611EF8">
              <w:rPr>
                <w:rFonts w:hint="eastAsia"/>
                <w:bCs/>
                <w:spacing w:val="-10"/>
                <w:kern w:val="0"/>
                <w:szCs w:val="21"/>
              </w:rPr>
              <w:t>30</w:t>
            </w:r>
            <w:r w:rsidRPr="00611EF8">
              <w:rPr>
                <w:rFonts w:hint="eastAsia"/>
                <w:bCs/>
                <w:spacing w:val="-10"/>
                <w:kern w:val="0"/>
                <w:szCs w:val="21"/>
              </w:rPr>
              <w:t>00W</w:t>
            </w:r>
          </w:p>
        </w:tc>
        <w:tc>
          <w:tcPr>
            <w:tcW w:w="1558" w:type="dxa"/>
          </w:tcPr>
          <w:p w:rsidR="006211CF" w:rsidRPr="00611EF8" w:rsidRDefault="006211CF" w:rsidP="006211CF">
            <w:pPr>
              <w:jc w:val="center"/>
              <w:rPr>
                <w:bCs/>
                <w:spacing w:val="-10"/>
                <w:kern w:val="0"/>
                <w:szCs w:val="21"/>
              </w:rPr>
            </w:pPr>
            <w:r w:rsidRPr="00611EF8">
              <w:rPr>
                <w:rFonts w:hint="eastAsia"/>
                <w:bCs/>
                <w:spacing w:val="-10"/>
                <w:kern w:val="0"/>
                <w:szCs w:val="21"/>
              </w:rPr>
              <w:t>0</w:t>
            </w:r>
            <w:r w:rsidRPr="00611EF8">
              <w:rPr>
                <w:bCs/>
                <w:spacing w:val="-10"/>
                <w:kern w:val="0"/>
                <w:szCs w:val="21"/>
              </w:rPr>
              <w:t>~</w:t>
            </w:r>
            <w:r w:rsidR="0019789F" w:rsidRPr="00611EF8">
              <w:rPr>
                <w:rFonts w:hint="eastAsia"/>
                <w:bCs/>
                <w:spacing w:val="-10"/>
                <w:kern w:val="0"/>
                <w:szCs w:val="21"/>
              </w:rPr>
              <w:t>4</w:t>
            </w:r>
            <w:r w:rsidRPr="00611EF8">
              <w:rPr>
                <w:rFonts w:hint="eastAsia"/>
                <w:bCs/>
                <w:spacing w:val="-10"/>
                <w:kern w:val="0"/>
                <w:szCs w:val="21"/>
              </w:rPr>
              <w:t>000W</w:t>
            </w:r>
          </w:p>
        </w:tc>
        <w:tc>
          <w:tcPr>
            <w:tcW w:w="1560" w:type="dxa"/>
          </w:tcPr>
          <w:p w:rsidR="006211CF" w:rsidRPr="00611EF8" w:rsidRDefault="006211CF" w:rsidP="006211CF">
            <w:pPr>
              <w:jc w:val="center"/>
              <w:rPr>
                <w:bCs/>
                <w:spacing w:val="-10"/>
                <w:kern w:val="0"/>
                <w:szCs w:val="21"/>
              </w:rPr>
            </w:pPr>
            <w:r w:rsidRPr="00611EF8">
              <w:rPr>
                <w:rFonts w:hint="eastAsia"/>
                <w:bCs/>
                <w:spacing w:val="-10"/>
                <w:kern w:val="0"/>
                <w:szCs w:val="21"/>
              </w:rPr>
              <w:t>0</w:t>
            </w:r>
            <w:r w:rsidRPr="00611EF8">
              <w:rPr>
                <w:bCs/>
                <w:spacing w:val="-10"/>
                <w:kern w:val="0"/>
                <w:szCs w:val="21"/>
              </w:rPr>
              <w:t>~</w:t>
            </w:r>
            <w:r w:rsidR="0019789F" w:rsidRPr="00611EF8">
              <w:rPr>
                <w:rFonts w:hint="eastAsia"/>
                <w:bCs/>
                <w:spacing w:val="-10"/>
                <w:kern w:val="0"/>
                <w:szCs w:val="21"/>
              </w:rPr>
              <w:t>5</w:t>
            </w:r>
            <w:r w:rsidRPr="00611EF8">
              <w:rPr>
                <w:rFonts w:hint="eastAsia"/>
                <w:bCs/>
                <w:spacing w:val="-10"/>
                <w:kern w:val="0"/>
                <w:szCs w:val="21"/>
              </w:rPr>
              <w:t>000W</w:t>
            </w:r>
          </w:p>
        </w:tc>
      </w:tr>
      <w:tr w:rsidR="006211CF" w:rsidRPr="009C3ED5" w:rsidTr="006211CF">
        <w:tc>
          <w:tcPr>
            <w:tcW w:w="2694" w:type="dxa"/>
            <w:gridSpan w:val="2"/>
            <w:vAlign w:val="center"/>
          </w:tcPr>
          <w:p w:rsidR="006211CF" w:rsidRPr="00611EF8" w:rsidRDefault="006211CF" w:rsidP="006211CF">
            <w:pPr>
              <w:rPr>
                <w:rFonts w:ascii="Arial" w:hAnsi="Arial" w:cs="Arial"/>
                <w:kern w:val="0"/>
                <w:szCs w:val="21"/>
              </w:rPr>
            </w:pPr>
            <w:r w:rsidRPr="00611EF8">
              <w:rPr>
                <w:rFonts w:ascii="Arial,Bold" w:hAnsi="Arial,Bold" w:cs="Arial,Bold"/>
                <w:b/>
                <w:bCs/>
                <w:kern w:val="0"/>
                <w:szCs w:val="21"/>
              </w:rPr>
              <w:t xml:space="preserve">CURR:PROT </w:t>
            </w:r>
            <w:r w:rsidRPr="00611EF8">
              <w:rPr>
                <w:rFonts w:ascii="Arial" w:hAnsi="Arial" w:cs="Arial"/>
                <w:kern w:val="0"/>
                <w:szCs w:val="21"/>
              </w:rPr>
              <w:t>&lt;Nrf+&gt;</w:t>
            </w:r>
          </w:p>
        </w:tc>
        <w:tc>
          <w:tcPr>
            <w:tcW w:w="1559" w:type="dxa"/>
          </w:tcPr>
          <w:p w:rsidR="006211CF" w:rsidRPr="00611EF8" w:rsidRDefault="006211CF" w:rsidP="0019789F">
            <w:pPr>
              <w:jc w:val="center"/>
              <w:rPr>
                <w:bCs/>
                <w:spacing w:val="-10"/>
                <w:kern w:val="0"/>
                <w:szCs w:val="21"/>
              </w:rPr>
            </w:pPr>
            <w:r w:rsidRPr="00611EF8">
              <w:rPr>
                <w:rFonts w:hint="eastAsia"/>
                <w:bCs/>
                <w:spacing w:val="-10"/>
                <w:kern w:val="0"/>
                <w:szCs w:val="21"/>
              </w:rPr>
              <w:t>0</w:t>
            </w:r>
            <w:r w:rsidRPr="00611EF8">
              <w:rPr>
                <w:bCs/>
                <w:spacing w:val="-10"/>
                <w:kern w:val="0"/>
                <w:szCs w:val="21"/>
              </w:rPr>
              <w:t>~</w:t>
            </w:r>
            <w:r w:rsidRPr="00611EF8">
              <w:rPr>
                <w:rFonts w:hint="eastAsia"/>
                <w:bCs/>
                <w:spacing w:val="-10"/>
                <w:kern w:val="0"/>
                <w:szCs w:val="21"/>
              </w:rPr>
              <w:t>1</w:t>
            </w:r>
            <w:r w:rsidR="0019789F" w:rsidRPr="00611EF8">
              <w:rPr>
                <w:rFonts w:hint="eastAsia"/>
                <w:bCs/>
                <w:spacing w:val="-10"/>
                <w:kern w:val="0"/>
                <w:szCs w:val="21"/>
              </w:rPr>
              <w:t>8</w:t>
            </w:r>
            <w:r w:rsidRPr="00611EF8">
              <w:rPr>
                <w:rFonts w:hint="eastAsia"/>
                <w:bCs/>
                <w:spacing w:val="-10"/>
                <w:kern w:val="0"/>
                <w:szCs w:val="21"/>
              </w:rPr>
              <w:t>0A</w:t>
            </w:r>
          </w:p>
        </w:tc>
        <w:tc>
          <w:tcPr>
            <w:tcW w:w="1558" w:type="dxa"/>
          </w:tcPr>
          <w:p w:rsidR="006211CF" w:rsidRPr="00611EF8" w:rsidRDefault="006211CF" w:rsidP="0019789F">
            <w:pPr>
              <w:jc w:val="center"/>
              <w:rPr>
                <w:szCs w:val="21"/>
              </w:rPr>
            </w:pPr>
            <w:r w:rsidRPr="00611EF8">
              <w:rPr>
                <w:rFonts w:hint="eastAsia"/>
                <w:bCs/>
                <w:spacing w:val="-10"/>
                <w:kern w:val="0"/>
                <w:szCs w:val="21"/>
              </w:rPr>
              <w:t>0</w:t>
            </w:r>
            <w:r w:rsidRPr="00611EF8">
              <w:rPr>
                <w:bCs/>
                <w:spacing w:val="-10"/>
                <w:kern w:val="0"/>
                <w:szCs w:val="21"/>
              </w:rPr>
              <w:t>~</w:t>
            </w:r>
            <w:r w:rsidR="0019789F" w:rsidRPr="00611EF8">
              <w:rPr>
                <w:rFonts w:hint="eastAsia"/>
                <w:bCs/>
                <w:spacing w:val="-10"/>
                <w:kern w:val="0"/>
                <w:szCs w:val="21"/>
              </w:rPr>
              <w:t>24</w:t>
            </w:r>
            <w:r w:rsidRPr="00611EF8">
              <w:rPr>
                <w:rFonts w:hint="eastAsia"/>
                <w:bCs/>
                <w:spacing w:val="-10"/>
                <w:kern w:val="0"/>
                <w:szCs w:val="21"/>
              </w:rPr>
              <w:t>0A</w:t>
            </w:r>
          </w:p>
        </w:tc>
        <w:tc>
          <w:tcPr>
            <w:tcW w:w="1560" w:type="dxa"/>
          </w:tcPr>
          <w:p w:rsidR="006211CF" w:rsidRPr="00611EF8" w:rsidRDefault="006211CF" w:rsidP="0019789F">
            <w:pPr>
              <w:jc w:val="center"/>
              <w:rPr>
                <w:szCs w:val="21"/>
              </w:rPr>
            </w:pPr>
            <w:r w:rsidRPr="00611EF8">
              <w:rPr>
                <w:rFonts w:hint="eastAsia"/>
                <w:bCs/>
                <w:spacing w:val="-10"/>
                <w:kern w:val="0"/>
                <w:szCs w:val="21"/>
              </w:rPr>
              <w:t>0</w:t>
            </w:r>
            <w:r w:rsidRPr="00611EF8">
              <w:rPr>
                <w:bCs/>
                <w:spacing w:val="-10"/>
                <w:kern w:val="0"/>
                <w:szCs w:val="21"/>
              </w:rPr>
              <w:t>~</w:t>
            </w:r>
            <w:r w:rsidR="0019789F" w:rsidRPr="00611EF8">
              <w:rPr>
                <w:rFonts w:hint="eastAsia"/>
                <w:bCs/>
                <w:spacing w:val="-10"/>
                <w:kern w:val="0"/>
                <w:szCs w:val="21"/>
              </w:rPr>
              <w:t>260</w:t>
            </w:r>
            <w:r w:rsidRPr="00611EF8">
              <w:rPr>
                <w:rFonts w:hint="eastAsia"/>
                <w:bCs/>
                <w:spacing w:val="-10"/>
                <w:kern w:val="0"/>
                <w:szCs w:val="21"/>
              </w:rPr>
              <w:t>A</w:t>
            </w:r>
          </w:p>
        </w:tc>
      </w:tr>
      <w:tr w:rsidR="006211CF" w:rsidRPr="009C3ED5" w:rsidTr="006211CF">
        <w:trPr>
          <w:trHeight w:val="1213"/>
        </w:trPr>
        <w:tc>
          <w:tcPr>
            <w:tcW w:w="2694" w:type="dxa"/>
            <w:gridSpan w:val="2"/>
          </w:tcPr>
          <w:p w:rsidR="006211CF" w:rsidRPr="00611EF8" w:rsidRDefault="006211CF" w:rsidP="006211CF">
            <w:pPr>
              <w:autoSpaceDE w:val="0"/>
              <w:autoSpaceDN w:val="0"/>
              <w:adjustRightInd w:val="0"/>
              <w:jc w:val="left"/>
              <w:rPr>
                <w:rFonts w:ascii="Arial,Bold" w:hAnsi="Arial,Bold" w:cs="Arial,Bold"/>
                <w:b/>
                <w:bCs/>
                <w:kern w:val="0"/>
                <w:szCs w:val="21"/>
              </w:rPr>
            </w:pPr>
            <w:r w:rsidRPr="00611EF8">
              <w:rPr>
                <w:rFonts w:ascii="Arial,Bold" w:hAnsi="Arial,Bold" w:cs="Arial,Bold" w:hint="eastAsia"/>
                <w:b/>
                <w:bCs/>
                <w:kern w:val="0"/>
                <w:szCs w:val="21"/>
              </w:rPr>
              <w:t>TRAN:LTIM</w:t>
            </w:r>
            <w:r w:rsidRPr="00611EF8">
              <w:rPr>
                <w:rFonts w:ascii="Arial,Bold" w:hAnsi="Arial,Bold" w:cs="Arial,Bold"/>
                <w:b/>
                <w:bCs/>
                <w:kern w:val="0"/>
                <w:szCs w:val="21"/>
              </w:rPr>
              <w:t xml:space="preserve"> </w:t>
            </w:r>
            <w:r w:rsidRPr="00611EF8">
              <w:rPr>
                <w:rFonts w:ascii="Arial" w:hAnsi="Arial" w:cs="Arial"/>
                <w:kern w:val="0"/>
                <w:szCs w:val="21"/>
              </w:rPr>
              <w:t>&lt;Nrf+&gt;</w:t>
            </w:r>
          </w:p>
          <w:p w:rsidR="006211CF" w:rsidRPr="00611EF8" w:rsidRDefault="006211CF" w:rsidP="006211CF">
            <w:pPr>
              <w:autoSpaceDE w:val="0"/>
              <w:autoSpaceDN w:val="0"/>
              <w:adjustRightInd w:val="0"/>
              <w:jc w:val="left"/>
              <w:rPr>
                <w:rFonts w:ascii="Arial,Bold" w:hAnsi="Arial,Bold" w:cs="Arial,Bold"/>
                <w:b/>
                <w:bCs/>
                <w:kern w:val="0"/>
                <w:szCs w:val="21"/>
              </w:rPr>
            </w:pPr>
            <w:r w:rsidRPr="00611EF8">
              <w:rPr>
                <w:rFonts w:ascii="Arial,Bold" w:hAnsi="Arial,Bold" w:cs="Arial,Bold" w:hint="eastAsia"/>
                <w:b/>
                <w:bCs/>
                <w:kern w:val="0"/>
                <w:szCs w:val="21"/>
              </w:rPr>
              <w:t>TRAN:HTIM</w:t>
            </w:r>
            <w:r w:rsidRPr="00611EF8">
              <w:rPr>
                <w:rFonts w:ascii="Arial,Bold" w:hAnsi="Arial,Bold" w:cs="Arial,Bold"/>
                <w:b/>
                <w:bCs/>
                <w:kern w:val="0"/>
                <w:szCs w:val="21"/>
              </w:rPr>
              <w:t xml:space="preserve"> </w:t>
            </w:r>
            <w:r w:rsidRPr="00611EF8">
              <w:rPr>
                <w:rFonts w:ascii="Arial" w:hAnsi="Arial" w:cs="Arial"/>
                <w:kern w:val="0"/>
                <w:szCs w:val="21"/>
              </w:rPr>
              <w:t>&lt;Nrf+&gt;</w:t>
            </w:r>
          </w:p>
          <w:p w:rsidR="006211CF" w:rsidRPr="00611EF8" w:rsidRDefault="006211CF" w:rsidP="006211CF">
            <w:pPr>
              <w:autoSpaceDE w:val="0"/>
              <w:autoSpaceDN w:val="0"/>
              <w:adjustRightInd w:val="0"/>
              <w:jc w:val="left"/>
              <w:rPr>
                <w:rFonts w:ascii="Arial,Bold" w:hAnsi="Arial,Bold" w:cs="Arial,Bold"/>
                <w:b/>
                <w:bCs/>
                <w:kern w:val="0"/>
                <w:szCs w:val="21"/>
              </w:rPr>
            </w:pPr>
            <w:r w:rsidRPr="00611EF8">
              <w:rPr>
                <w:rFonts w:ascii="Arial,Bold" w:hAnsi="Arial,Bold" w:cs="Arial,Bold" w:hint="eastAsia"/>
                <w:b/>
                <w:bCs/>
                <w:kern w:val="0"/>
                <w:szCs w:val="21"/>
              </w:rPr>
              <w:t>TRAN:RTIM</w:t>
            </w:r>
            <w:r w:rsidRPr="00611EF8">
              <w:rPr>
                <w:rFonts w:ascii="Arial,Bold" w:hAnsi="Arial,Bold" w:cs="Arial,Bold"/>
                <w:b/>
                <w:bCs/>
                <w:kern w:val="0"/>
                <w:szCs w:val="21"/>
              </w:rPr>
              <w:t xml:space="preserve"> </w:t>
            </w:r>
            <w:r w:rsidRPr="00611EF8">
              <w:rPr>
                <w:rFonts w:ascii="Arial" w:hAnsi="Arial" w:cs="Arial"/>
                <w:kern w:val="0"/>
                <w:szCs w:val="21"/>
              </w:rPr>
              <w:t>&lt;Nrf+&gt;</w:t>
            </w:r>
          </w:p>
          <w:p w:rsidR="006211CF" w:rsidRPr="00611EF8" w:rsidRDefault="006211CF" w:rsidP="006211CF">
            <w:pPr>
              <w:rPr>
                <w:szCs w:val="21"/>
              </w:rPr>
            </w:pPr>
            <w:r w:rsidRPr="00611EF8">
              <w:rPr>
                <w:rFonts w:ascii="Arial,Bold" w:hAnsi="Arial,Bold" w:cs="Arial,Bold" w:hint="eastAsia"/>
                <w:b/>
                <w:bCs/>
                <w:kern w:val="0"/>
                <w:szCs w:val="21"/>
              </w:rPr>
              <w:t xml:space="preserve">TRAN:FTIM </w:t>
            </w:r>
            <w:r w:rsidRPr="00611EF8">
              <w:rPr>
                <w:rFonts w:ascii="Arial" w:hAnsi="Arial" w:cs="Arial"/>
                <w:kern w:val="0"/>
                <w:szCs w:val="21"/>
              </w:rPr>
              <w:t>&lt;Nrf+&gt;</w:t>
            </w:r>
          </w:p>
        </w:tc>
        <w:tc>
          <w:tcPr>
            <w:tcW w:w="1559" w:type="dxa"/>
          </w:tcPr>
          <w:p w:rsidR="006211CF" w:rsidRPr="00611EF8" w:rsidRDefault="006211CF" w:rsidP="006211CF">
            <w:pPr>
              <w:pStyle w:val="a7"/>
              <w:jc w:val="center"/>
              <w:rPr>
                <w:rFonts w:ascii="Times New Roman" w:hAnsi="Times New Roman" w:cs="宋体"/>
                <w:kern w:val="0"/>
                <w:sz w:val="21"/>
                <w:szCs w:val="21"/>
              </w:rPr>
            </w:pPr>
            <w:r w:rsidRPr="00611EF8">
              <w:rPr>
                <w:rFonts w:ascii="Times New Roman" w:hAnsi="Times New Roman" w:cs="宋体" w:hint="eastAsia"/>
                <w:kern w:val="0"/>
                <w:sz w:val="21"/>
                <w:szCs w:val="21"/>
              </w:rPr>
              <w:t>10us</w:t>
            </w:r>
            <w:r w:rsidRPr="00611EF8">
              <w:rPr>
                <w:bCs/>
                <w:kern w:val="0"/>
                <w:sz w:val="21"/>
                <w:szCs w:val="21"/>
              </w:rPr>
              <w:t>~</w:t>
            </w:r>
            <w:r w:rsidRPr="00611EF8">
              <w:rPr>
                <w:rFonts w:ascii="Times New Roman" w:hAnsi="Times New Roman" w:cs="宋体" w:hint="eastAsia"/>
                <w:kern w:val="0"/>
                <w:sz w:val="21"/>
                <w:szCs w:val="21"/>
              </w:rPr>
              <w:t>10s</w:t>
            </w:r>
          </w:p>
          <w:p w:rsidR="006211CF" w:rsidRPr="00611EF8" w:rsidRDefault="006211CF" w:rsidP="006211CF">
            <w:pPr>
              <w:pStyle w:val="a7"/>
              <w:jc w:val="center"/>
              <w:rPr>
                <w:rFonts w:ascii="Times New Roman" w:hAnsi="Times New Roman" w:cs="宋体"/>
                <w:kern w:val="0"/>
                <w:sz w:val="21"/>
                <w:szCs w:val="21"/>
              </w:rPr>
            </w:pPr>
            <w:r w:rsidRPr="00611EF8">
              <w:rPr>
                <w:rFonts w:ascii="Times New Roman" w:hAnsi="Times New Roman" w:cs="宋体" w:hint="eastAsia"/>
                <w:kern w:val="0"/>
                <w:sz w:val="21"/>
                <w:szCs w:val="21"/>
              </w:rPr>
              <w:t>10us</w:t>
            </w:r>
            <w:r w:rsidRPr="00611EF8">
              <w:rPr>
                <w:bCs/>
                <w:kern w:val="0"/>
                <w:sz w:val="21"/>
                <w:szCs w:val="21"/>
              </w:rPr>
              <w:t>~</w:t>
            </w:r>
            <w:r w:rsidRPr="00611EF8">
              <w:rPr>
                <w:rFonts w:ascii="Times New Roman" w:hAnsi="Times New Roman" w:cs="宋体" w:hint="eastAsia"/>
                <w:kern w:val="0"/>
                <w:sz w:val="21"/>
                <w:szCs w:val="21"/>
              </w:rPr>
              <w:t>10s</w:t>
            </w:r>
          </w:p>
          <w:p w:rsidR="006211CF" w:rsidRPr="00611EF8" w:rsidRDefault="006211CF" w:rsidP="006211CF">
            <w:pPr>
              <w:pStyle w:val="a7"/>
              <w:jc w:val="center"/>
              <w:rPr>
                <w:rFonts w:ascii="Times New Roman" w:hAnsi="Times New Roman" w:cs="宋体"/>
                <w:kern w:val="0"/>
                <w:sz w:val="21"/>
                <w:szCs w:val="21"/>
              </w:rPr>
            </w:pPr>
            <w:r w:rsidRPr="00611EF8">
              <w:rPr>
                <w:rFonts w:ascii="Times New Roman" w:hAnsi="Times New Roman" w:cs="宋体" w:hint="eastAsia"/>
                <w:kern w:val="0"/>
                <w:sz w:val="21"/>
                <w:szCs w:val="21"/>
              </w:rPr>
              <w:t>10us</w:t>
            </w:r>
            <w:r w:rsidRPr="00611EF8">
              <w:rPr>
                <w:bCs/>
                <w:kern w:val="0"/>
                <w:sz w:val="21"/>
                <w:szCs w:val="21"/>
              </w:rPr>
              <w:t>~</w:t>
            </w:r>
            <w:r w:rsidRPr="00611EF8">
              <w:rPr>
                <w:rFonts w:ascii="Times New Roman" w:hAnsi="Times New Roman" w:cs="宋体" w:hint="eastAsia"/>
                <w:kern w:val="0"/>
                <w:sz w:val="21"/>
                <w:szCs w:val="21"/>
              </w:rPr>
              <w:t>10s</w:t>
            </w:r>
          </w:p>
          <w:p w:rsidR="006211CF" w:rsidRPr="00611EF8" w:rsidRDefault="006211CF" w:rsidP="006211CF">
            <w:pPr>
              <w:pStyle w:val="a7"/>
              <w:jc w:val="center"/>
              <w:rPr>
                <w:rFonts w:ascii="Times New Roman" w:hAnsi="Times New Roman" w:cs="宋体"/>
                <w:kern w:val="0"/>
                <w:sz w:val="21"/>
                <w:szCs w:val="21"/>
              </w:rPr>
            </w:pPr>
            <w:r w:rsidRPr="00611EF8">
              <w:rPr>
                <w:rFonts w:ascii="Times New Roman" w:hAnsi="Times New Roman" w:cs="宋体" w:hint="eastAsia"/>
                <w:kern w:val="0"/>
                <w:sz w:val="21"/>
                <w:szCs w:val="21"/>
              </w:rPr>
              <w:t>10us</w:t>
            </w:r>
            <w:r w:rsidRPr="00611EF8">
              <w:rPr>
                <w:bCs/>
                <w:kern w:val="0"/>
                <w:sz w:val="21"/>
                <w:szCs w:val="21"/>
              </w:rPr>
              <w:t>~</w:t>
            </w:r>
            <w:r w:rsidRPr="00611EF8">
              <w:rPr>
                <w:rFonts w:ascii="Times New Roman" w:hAnsi="Times New Roman" w:cs="宋体" w:hint="eastAsia"/>
                <w:kern w:val="0"/>
                <w:sz w:val="21"/>
                <w:szCs w:val="21"/>
              </w:rPr>
              <w:t>10s</w:t>
            </w:r>
          </w:p>
        </w:tc>
        <w:tc>
          <w:tcPr>
            <w:tcW w:w="1558" w:type="dxa"/>
          </w:tcPr>
          <w:p w:rsidR="006211CF" w:rsidRPr="00611EF8" w:rsidRDefault="006211CF" w:rsidP="006211CF">
            <w:pPr>
              <w:pStyle w:val="a7"/>
              <w:jc w:val="center"/>
              <w:rPr>
                <w:rFonts w:ascii="Times New Roman" w:hAnsi="Times New Roman" w:cs="宋体"/>
                <w:kern w:val="0"/>
                <w:sz w:val="21"/>
                <w:szCs w:val="21"/>
              </w:rPr>
            </w:pPr>
            <w:r w:rsidRPr="00611EF8">
              <w:rPr>
                <w:rFonts w:ascii="Times New Roman" w:hAnsi="Times New Roman" w:cs="宋体" w:hint="eastAsia"/>
                <w:kern w:val="0"/>
                <w:sz w:val="21"/>
                <w:szCs w:val="21"/>
              </w:rPr>
              <w:t>10us</w:t>
            </w:r>
            <w:r w:rsidRPr="00611EF8">
              <w:rPr>
                <w:bCs/>
                <w:kern w:val="0"/>
                <w:sz w:val="21"/>
                <w:szCs w:val="21"/>
              </w:rPr>
              <w:t>~</w:t>
            </w:r>
            <w:r w:rsidRPr="00611EF8">
              <w:rPr>
                <w:rFonts w:ascii="Times New Roman" w:hAnsi="Times New Roman" w:cs="宋体" w:hint="eastAsia"/>
                <w:kern w:val="0"/>
                <w:sz w:val="21"/>
                <w:szCs w:val="21"/>
              </w:rPr>
              <w:t>10s</w:t>
            </w:r>
          </w:p>
          <w:p w:rsidR="006211CF" w:rsidRPr="00611EF8" w:rsidRDefault="006211CF" w:rsidP="006211CF">
            <w:pPr>
              <w:pStyle w:val="a7"/>
              <w:jc w:val="center"/>
              <w:rPr>
                <w:rFonts w:ascii="Times New Roman" w:hAnsi="Times New Roman" w:cs="宋体"/>
                <w:kern w:val="0"/>
                <w:sz w:val="21"/>
                <w:szCs w:val="21"/>
              </w:rPr>
            </w:pPr>
            <w:r w:rsidRPr="00611EF8">
              <w:rPr>
                <w:rFonts w:ascii="Times New Roman" w:hAnsi="Times New Roman" w:cs="宋体" w:hint="eastAsia"/>
                <w:kern w:val="0"/>
                <w:sz w:val="21"/>
                <w:szCs w:val="21"/>
              </w:rPr>
              <w:t>10us</w:t>
            </w:r>
            <w:r w:rsidRPr="00611EF8">
              <w:rPr>
                <w:bCs/>
                <w:kern w:val="0"/>
                <w:sz w:val="21"/>
                <w:szCs w:val="21"/>
              </w:rPr>
              <w:t>~</w:t>
            </w:r>
            <w:r w:rsidRPr="00611EF8">
              <w:rPr>
                <w:rFonts w:ascii="Times New Roman" w:hAnsi="Times New Roman" w:cs="宋体" w:hint="eastAsia"/>
                <w:kern w:val="0"/>
                <w:sz w:val="21"/>
                <w:szCs w:val="21"/>
              </w:rPr>
              <w:t>10s</w:t>
            </w:r>
          </w:p>
          <w:p w:rsidR="006211CF" w:rsidRPr="00611EF8" w:rsidRDefault="006211CF" w:rsidP="006211CF">
            <w:pPr>
              <w:pStyle w:val="a7"/>
              <w:jc w:val="center"/>
              <w:rPr>
                <w:rFonts w:ascii="Times New Roman" w:hAnsi="Times New Roman" w:cs="宋体"/>
                <w:kern w:val="0"/>
                <w:sz w:val="21"/>
                <w:szCs w:val="21"/>
              </w:rPr>
            </w:pPr>
            <w:r w:rsidRPr="00611EF8">
              <w:rPr>
                <w:rFonts w:ascii="Times New Roman" w:hAnsi="Times New Roman" w:cs="宋体" w:hint="eastAsia"/>
                <w:kern w:val="0"/>
                <w:sz w:val="21"/>
                <w:szCs w:val="21"/>
              </w:rPr>
              <w:t>10us</w:t>
            </w:r>
            <w:r w:rsidRPr="00611EF8">
              <w:rPr>
                <w:bCs/>
                <w:kern w:val="0"/>
                <w:sz w:val="21"/>
                <w:szCs w:val="21"/>
              </w:rPr>
              <w:t>~</w:t>
            </w:r>
            <w:r w:rsidRPr="00611EF8">
              <w:rPr>
                <w:rFonts w:ascii="Times New Roman" w:hAnsi="Times New Roman" w:cs="宋体" w:hint="eastAsia"/>
                <w:kern w:val="0"/>
                <w:sz w:val="21"/>
                <w:szCs w:val="21"/>
              </w:rPr>
              <w:t>10s</w:t>
            </w:r>
          </w:p>
          <w:p w:rsidR="006211CF" w:rsidRPr="00611EF8" w:rsidRDefault="006211CF" w:rsidP="006211CF">
            <w:pPr>
              <w:jc w:val="center"/>
              <w:rPr>
                <w:szCs w:val="21"/>
              </w:rPr>
            </w:pPr>
            <w:r w:rsidRPr="00611EF8">
              <w:rPr>
                <w:rFonts w:cs="宋体" w:hint="eastAsia"/>
                <w:kern w:val="0"/>
                <w:szCs w:val="21"/>
              </w:rPr>
              <w:t>10us</w:t>
            </w:r>
            <w:r w:rsidRPr="00611EF8">
              <w:rPr>
                <w:bCs/>
                <w:kern w:val="0"/>
                <w:szCs w:val="21"/>
              </w:rPr>
              <w:t>~</w:t>
            </w:r>
            <w:r w:rsidRPr="00611EF8">
              <w:rPr>
                <w:rFonts w:cs="宋体" w:hint="eastAsia"/>
                <w:kern w:val="0"/>
                <w:szCs w:val="21"/>
              </w:rPr>
              <w:t>10s</w:t>
            </w:r>
          </w:p>
        </w:tc>
        <w:tc>
          <w:tcPr>
            <w:tcW w:w="1560" w:type="dxa"/>
          </w:tcPr>
          <w:p w:rsidR="006211CF" w:rsidRPr="00611EF8" w:rsidRDefault="006211CF" w:rsidP="006211CF">
            <w:pPr>
              <w:pStyle w:val="a7"/>
              <w:jc w:val="center"/>
              <w:rPr>
                <w:rFonts w:ascii="Times New Roman" w:hAnsi="Times New Roman" w:cs="宋体"/>
                <w:kern w:val="0"/>
                <w:sz w:val="21"/>
                <w:szCs w:val="21"/>
              </w:rPr>
            </w:pPr>
            <w:r w:rsidRPr="00611EF8">
              <w:rPr>
                <w:rFonts w:ascii="Times New Roman" w:hAnsi="Times New Roman" w:cs="宋体" w:hint="eastAsia"/>
                <w:kern w:val="0"/>
                <w:sz w:val="21"/>
                <w:szCs w:val="21"/>
              </w:rPr>
              <w:t>10us</w:t>
            </w:r>
            <w:r w:rsidRPr="00611EF8">
              <w:rPr>
                <w:bCs/>
                <w:kern w:val="0"/>
                <w:sz w:val="21"/>
                <w:szCs w:val="21"/>
              </w:rPr>
              <w:t>~</w:t>
            </w:r>
            <w:r w:rsidRPr="00611EF8">
              <w:rPr>
                <w:rFonts w:ascii="Times New Roman" w:hAnsi="Times New Roman" w:cs="宋体" w:hint="eastAsia"/>
                <w:kern w:val="0"/>
                <w:sz w:val="21"/>
                <w:szCs w:val="21"/>
              </w:rPr>
              <w:t>10s</w:t>
            </w:r>
          </w:p>
          <w:p w:rsidR="006211CF" w:rsidRPr="00611EF8" w:rsidRDefault="006211CF" w:rsidP="006211CF">
            <w:pPr>
              <w:pStyle w:val="a7"/>
              <w:jc w:val="center"/>
              <w:rPr>
                <w:rFonts w:ascii="Times New Roman" w:hAnsi="Times New Roman" w:cs="宋体"/>
                <w:kern w:val="0"/>
                <w:sz w:val="21"/>
                <w:szCs w:val="21"/>
              </w:rPr>
            </w:pPr>
            <w:r w:rsidRPr="00611EF8">
              <w:rPr>
                <w:rFonts w:ascii="Times New Roman" w:hAnsi="Times New Roman" w:cs="宋体" w:hint="eastAsia"/>
                <w:kern w:val="0"/>
                <w:sz w:val="21"/>
                <w:szCs w:val="21"/>
              </w:rPr>
              <w:t>10us</w:t>
            </w:r>
            <w:r w:rsidRPr="00611EF8">
              <w:rPr>
                <w:bCs/>
                <w:kern w:val="0"/>
                <w:sz w:val="21"/>
                <w:szCs w:val="21"/>
              </w:rPr>
              <w:t>~</w:t>
            </w:r>
            <w:r w:rsidRPr="00611EF8">
              <w:rPr>
                <w:rFonts w:ascii="Times New Roman" w:hAnsi="Times New Roman" w:cs="宋体" w:hint="eastAsia"/>
                <w:kern w:val="0"/>
                <w:sz w:val="21"/>
                <w:szCs w:val="21"/>
              </w:rPr>
              <w:t>10s</w:t>
            </w:r>
          </w:p>
          <w:p w:rsidR="006211CF" w:rsidRPr="00611EF8" w:rsidRDefault="006211CF" w:rsidP="006211CF">
            <w:pPr>
              <w:pStyle w:val="a7"/>
              <w:jc w:val="center"/>
              <w:rPr>
                <w:rFonts w:ascii="Times New Roman" w:hAnsi="Times New Roman" w:cs="宋体"/>
                <w:kern w:val="0"/>
                <w:sz w:val="21"/>
                <w:szCs w:val="21"/>
              </w:rPr>
            </w:pPr>
            <w:r w:rsidRPr="00611EF8">
              <w:rPr>
                <w:rFonts w:ascii="Times New Roman" w:hAnsi="Times New Roman" w:cs="宋体" w:hint="eastAsia"/>
                <w:kern w:val="0"/>
                <w:sz w:val="21"/>
                <w:szCs w:val="21"/>
              </w:rPr>
              <w:t>10us</w:t>
            </w:r>
            <w:r w:rsidRPr="00611EF8">
              <w:rPr>
                <w:bCs/>
                <w:kern w:val="0"/>
                <w:sz w:val="21"/>
                <w:szCs w:val="21"/>
              </w:rPr>
              <w:t>~</w:t>
            </w:r>
            <w:r w:rsidRPr="00611EF8">
              <w:rPr>
                <w:rFonts w:ascii="Times New Roman" w:hAnsi="Times New Roman" w:cs="宋体" w:hint="eastAsia"/>
                <w:kern w:val="0"/>
                <w:sz w:val="21"/>
                <w:szCs w:val="21"/>
              </w:rPr>
              <w:t>10s</w:t>
            </w:r>
          </w:p>
          <w:p w:rsidR="006211CF" w:rsidRPr="00611EF8" w:rsidRDefault="006211CF" w:rsidP="006211CF">
            <w:pPr>
              <w:jc w:val="center"/>
              <w:rPr>
                <w:szCs w:val="21"/>
              </w:rPr>
            </w:pPr>
            <w:r w:rsidRPr="00611EF8">
              <w:rPr>
                <w:rFonts w:cs="宋体" w:hint="eastAsia"/>
                <w:kern w:val="0"/>
                <w:szCs w:val="21"/>
              </w:rPr>
              <w:t>10us</w:t>
            </w:r>
            <w:r w:rsidRPr="00611EF8">
              <w:rPr>
                <w:bCs/>
                <w:kern w:val="0"/>
                <w:szCs w:val="21"/>
              </w:rPr>
              <w:t>~</w:t>
            </w:r>
            <w:r w:rsidRPr="00611EF8">
              <w:rPr>
                <w:rFonts w:cs="宋体" w:hint="eastAsia"/>
                <w:kern w:val="0"/>
                <w:szCs w:val="21"/>
              </w:rPr>
              <w:t>10s</w:t>
            </w:r>
          </w:p>
        </w:tc>
      </w:tr>
      <w:tr w:rsidR="006211CF" w:rsidRPr="009C3ED5" w:rsidTr="006211CF">
        <w:tc>
          <w:tcPr>
            <w:tcW w:w="2694" w:type="dxa"/>
            <w:gridSpan w:val="2"/>
          </w:tcPr>
          <w:p w:rsidR="006211CF" w:rsidRPr="00611EF8" w:rsidRDefault="006211CF" w:rsidP="006211CF">
            <w:pPr>
              <w:rPr>
                <w:szCs w:val="21"/>
              </w:rPr>
            </w:pPr>
            <w:r w:rsidRPr="00611EF8">
              <w:rPr>
                <w:rFonts w:ascii="Arial,Bold" w:hAnsi="Arial,Bold" w:cs="Arial,Bold" w:hint="eastAsia"/>
                <w:b/>
                <w:bCs/>
                <w:kern w:val="0"/>
                <w:szCs w:val="21"/>
              </w:rPr>
              <w:t>LIST: NUMB</w:t>
            </w:r>
            <w:r w:rsidRPr="00611EF8">
              <w:rPr>
                <w:rFonts w:ascii="Arial,Bold" w:hAnsi="Arial,Bold" w:cs="Arial,Bold" w:hint="eastAsia"/>
                <w:bCs/>
                <w:kern w:val="0"/>
                <w:szCs w:val="21"/>
              </w:rPr>
              <w:t xml:space="preserve"> </w:t>
            </w:r>
            <w:r w:rsidRPr="00611EF8">
              <w:rPr>
                <w:rFonts w:ascii="Arial,Bold" w:hAnsi="Arial,Bold" w:cs="Arial,Bold"/>
                <w:bCs/>
                <w:kern w:val="0"/>
                <w:szCs w:val="21"/>
              </w:rPr>
              <w:t>&lt;</w:t>
            </w:r>
            <w:r w:rsidRPr="00611EF8">
              <w:rPr>
                <w:rFonts w:hint="eastAsia"/>
                <w:szCs w:val="21"/>
              </w:rPr>
              <w:t xml:space="preserve"> NRl</w:t>
            </w:r>
            <w:r w:rsidRPr="00611EF8">
              <w:rPr>
                <w:rFonts w:ascii="Arial,Bold" w:hAnsi="Arial,Bold" w:cs="Arial,Bold"/>
                <w:bCs/>
                <w:kern w:val="0"/>
                <w:szCs w:val="21"/>
              </w:rPr>
              <w:t xml:space="preserve"> &gt;</w:t>
            </w:r>
          </w:p>
        </w:tc>
        <w:tc>
          <w:tcPr>
            <w:tcW w:w="1559" w:type="dxa"/>
          </w:tcPr>
          <w:p w:rsidR="006211CF" w:rsidRPr="00611EF8" w:rsidRDefault="006211CF" w:rsidP="006211CF">
            <w:pPr>
              <w:pStyle w:val="a7"/>
              <w:jc w:val="center"/>
              <w:rPr>
                <w:rFonts w:ascii="Times New Roman" w:hAnsi="Times New Roman" w:cs="宋体"/>
                <w:kern w:val="0"/>
                <w:sz w:val="21"/>
                <w:szCs w:val="21"/>
              </w:rPr>
            </w:pPr>
            <w:r w:rsidRPr="00611EF8">
              <w:rPr>
                <w:rFonts w:ascii="Times New Roman" w:hAnsi="Times New Roman" w:cs="宋体" w:hint="eastAsia"/>
                <w:kern w:val="0"/>
                <w:sz w:val="21"/>
                <w:szCs w:val="21"/>
              </w:rPr>
              <w:t>0</w:t>
            </w:r>
            <w:r w:rsidRPr="00611EF8">
              <w:rPr>
                <w:rFonts w:ascii="Times New Roman" w:hAnsi="Times New Roman" w:cs="宋体"/>
                <w:kern w:val="0"/>
                <w:sz w:val="21"/>
                <w:szCs w:val="21"/>
              </w:rPr>
              <w:t>~</w:t>
            </w:r>
            <w:r w:rsidRPr="00611EF8">
              <w:rPr>
                <w:rFonts w:ascii="Times New Roman" w:hAnsi="Times New Roman" w:cs="宋体" w:hint="eastAsia"/>
                <w:kern w:val="0"/>
                <w:sz w:val="21"/>
                <w:szCs w:val="21"/>
              </w:rPr>
              <w:t>9</w:t>
            </w:r>
          </w:p>
        </w:tc>
        <w:tc>
          <w:tcPr>
            <w:tcW w:w="1558" w:type="dxa"/>
          </w:tcPr>
          <w:p w:rsidR="006211CF" w:rsidRPr="00611EF8" w:rsidRDefault="006211CF" w:rsidP="006211CF">
            <w:pPr>
              <w:pStyle w:val="a7"/>
              <w:jc w:val="center"/>
              <w:rPr>
                <w:rFonts w:ascii="Times New Roman" w:hAnsi="Times New Roman" w:cs="宋体"/>
                <w:kern w:val="0"/>
                <w:sz w:val="21"/>
                <w:szCs w:val="21"/>
              </w:rPr>
            </w:pPr>
            <w:r w:rsidRPr="00611EF8">
              <w:rPr>
                <w:rFonts w:ascii="Times New Roman" w:hAnsi="Times New Roman" w:cs="宋体" w:hint="eastAsia"/>
                <w:kern w:val="0"/>
                <w:sz w:val="21"/>
                <w:szCs w:val="21"/>
              </w:rPr>
              <w:t>0</w:t>
            </w:r>
            <w:r w:rsidRPr="00611EF8">
              <w:rPr>
                <w:rFonts w:ascii="Times New Roman" w:hAnsi="Times New Roman" w:cs="宋体"/>
                <w:kern w:val="0"/>
                <w:sz w:val="21"/>
                <w:szCs w:val="21"/>
              </w:rPr>
              <w:t>~</w:t>
            </w:r>
            <w:r w:rsidRPr="00611EF8">
              <w:rPr>
                <w:rFonts w:ascii="Times New Roman" w:hAnsi="Times New Roman" w:cs="宋体" w:hint="eastAsia"/>
                <w:kern w:val="0"/>
                <w:sz w:val="21"/>
                <w:szCs w:val="21"/>
              </w:rPr>
              <w:t>9</w:t>
            </w:r>
          </w:p>
        </w:tc>
        <w:tc>
          <w:tcPr>
            <w:tcW w:w="1560" w:type="dxa"/>
          </w:tcPr>
          <w:p w:rsidR="006211CF" w:rsidRPr="00611EF8" w:rsidRDefault="006211CF" w:rsidP="006211CF">
            <w:pPr>
              <w:pStyle w:val="a7"/>
              <w:jc w:val="center"/>
              <w:rPr>
                <w:rFonts w:ascii="Times New Roman" w:hAnsi="Times New Roman" w:cs="宋体"/>
                <w:kern w:val="0"/>
                <w:sz w:val="21"/>
                <w:szCs w:val="21"/>
              </w:rPr>
            </w:pPr>
            <w:r w:rsidRPr="00611EF8">
              <w:rPr>
                <w:rFonts w:ascii="Times New Roman" w:hAnsi="Times New Roman" w:cs="宋体" w:hint="eastAsia"/>
                <w:kern w:val="0"/>
                <w:sz w:val="21"/>
                <w:szCs w:val="21"/>
              </w:rPr>
              <w:t>0</w:t>
            </w:r>
            <w:r w:rsidRPr="00611EF8">
              <w:rPr>
                <w:rFonts w:ascii="Times New Roman" w:hAnsi="Times New Roman" w:cs="宋体"/>
                <w:kern w:val="0"/>
                <w:sz w:val="21"/>
                <w:szCs w:val="21"/>
              </w:rPr>
              <w:t>~</w:t>
            </w:r>
            <w:r w:rsidRPr="00611EF8">
              <w:rPr>
                <w:rFonts w:ascii="Times New Roman" w:hAnsi="Times New Roman" w:cs="宋体" w:hint="eastAsia"/>
                <w:kern w:val="0"/>
                <w:sz w:val="21"/>
                <w:szCs w:val="21"/>
              </w:rPr>
              <w:t>9</w:t>
            </w:r>
          </w:p>
        </w:tc>
      </w:tr>
      <w:tr w:rsidR="006211CF" w:rsidRPr="009C3ED5" w:rsidTr="006211CF">
        <w:tc>
          <w:tcPr>
            <w:tcW w:w="2694" w:type="dxa"/>
            <w:gridSpan w:val="2"/>
          </w:tcPr>
          <w:p w:rsidR="006211CF" w:rsidRPr="00611EF8" w:rsidRDefault="006211CF" w:rsidP="006211CF">
            <w:pPr>
              <w:rPr>
                <w:szCs w:val="21"/>
              </w:rPr>
            </w:pPr>
            <w:r w:rsidRPr="00611EF8">
              <w:rPr>
                <w:rFonts w:ascii="Arial,Bold" w:hAnsi="Arial,Bold" w:cs="Arial,Bold" w:hint="eastAsia"/>
                <w:b/>
                <w:bCs/>
                <w:kern w:val="0"/>
                <w:szCs w:val="21"/>
              </w:rPr>
              <w:t xml:space="preserve">LIST:CHIAN </w:t>
            </w:r>
            <w:r w:rsidRPr="00611EF8">
              <w:rPr>
                <w:rFonts w:ascii="Arial,Bold" w:hAnsi="Arial,Bold" w:cs="Arial,Bold"/>
                <w:bCs/>
                <w:kern w:val="0"/>
                <w:szCs w:val="21"/>
              </w:rPr>
              <w:t>&lt;</w:t>
            </w:r>
            <w:r w:rsidRPr="00611EF8">
              <w:rPr>
                <w:rFonts w:hint="eastAsia"/>
                <w:szCs w:val="21"/>
              </w:rPr>
              <w:t xml:space="preserve"> NRl</w:t>
            </w:r>
            <w:r w:rsidRPr="00611EF8">
              <w:rPr>
                <w:rFonts w:ascii="Arial,Bold" w:hAnsi="Arial,Bold" w:cs="Arial,Bold"/>
                <w:bCs/>
                <w:kern w:val="0"/>
                <w:szCs w:val="21"/>
              </w:rPr>
              <w:t xml:space="preserve"> &gt;</w:t>
            </w:r>
          </w:p>
        </w:tc>
        <w:tc>
          <w:tcPr>
            <w:tcW w:w="1559" w:type="dxa"/>
          </w:tcPr>
          <w:p w:rsidR="006211CF" w:rsidRPr="00611EF8" w:rsidRDefault="006211CF" w:rsidP="006211CF">
            <w:pPr>
              <w:pStyle w:val="a7"/>
              <w:jc w:val="center"/>
              <w:rPr>
                <w:rFonts w:ascii="Times New Roman" w:hAnsi="Times New Roman" w:cs="宋体"/>
                <w:kern w:val="0"/>
                <w:sz w:val="21"/>
                <w:szCs w:val="21"/>
              </w:rPr>
            </w:pPr>
            <w:r w:rsidRPr="00611EF8">
              <w:rPr>
                <w:rFonts w:ascii="Times New Roman" w:hAnsi="Times New Roman" w:cs="宋体" w:hint="eastAsia"/>
                <w:kern w:val="0"/>
                <w:sz w:val="21"/>
                <w:szCs w:val="21"/>
              </w:rPr>
              <w:t>0</w:t>
            </w:r>
            <w:r w:rsidRPr="00611EF8">
              <w:rPr>
                <w:rFonts w:ascii="Times New Roman" w:hAnsi="Times New Roman" w:cs="宋体"/>
                <w:kern w:val="0"/>
                <w:sz w:val="21"/>
                <w:szCs w:val="21"/>
              </w:rPr>
              <w:t>~</w:t>
            </w:r>
            <w:r w:rsidRPr="00611EF8">
              <w:rPr>
                <w:rFonts w:ascii="Times New Roman" w:hAnsi="Times New Roman" w:cs="宋体" w:hint="eastAsia"/>
                <w:kern w:val="0"/>
                <w:sz w:val="21"/>
                <w:szCs w:val="21"/>
              </w:rPr>
              <w:t>9</w:t>
            </w:r>
          </w:p>
        </w:tc>
        <w:tc>
          <w:tcPr>
            <w:tcW w:w="1558" w:type="dxa"/>
          </w:tcPr>
          <w:p w:rsidR="006211CF" w:rsidRPr="00611EF8" w:rsidRDefault="006211CF" w:rsidP="006211CF">
            <w:pPr>
              <w:pStyle w:val="a7"/>
              <w:jc w:val="center"/>
              <w:rPr>
                <w:rFonts w:ascii="Times New Roman" w:hAnsi="Times New Roman" w:cs="宋体"/>
                <w:kern w:val="0"/>
                <w:sz w:val="21"/>
                <w:szCs w:val="21"/>
              </w:rPr>
            </w:pPr>
            <w:r w:rsidRPr="00611EF8">
              <w:rPr>
                <w:rFonts w:ascii="Times New Roman" w:hAnsi="Times New Roman" w:cs="宋体" w:hint="eastAsia"/>
                <w:kern w:val="0"/>
                <w:sz w:val="21"/>
                <w:szCs w:val="21"/>
              </w:rPr>
              <w:t>0</w:t>
            </w:r>
            <w:r w:rsidRPr="00611EF8">
              <w:rPr>
                <w:rFonts w:ascii="Times New Roman" w:hAnsi="Times New Roman" w:cs="宋体"/>
                <w:kern w:val="0"/>
                <w:sz w:val="21"/>
                <w:szCs w:val="21"/>
              </w:rPr>
              <w:t>~</w:t>
            </w:r>
            <w:r w:rsidRPr="00611EF8">
              <w:rPr>
                <w:rFonts w:ascii="Times New Roman" w:hAnsi="Times New Roman" w:cs="宋体" w:hint="eastAsia"/>
                <w:kern w:val="0"/>
                <w:sz w:val="21"/>
                <w:szCs w:val="21"/>
              </w:rPr>
              <w:t>9</w:t>
            </w:r>
          </w:p>
        </w:tc>
        <w:tc>
          <w:tcPr>
            <w:tcW w:w="1560" w:type="dxa"/>
          </w:tcPr>
          <w:p w:rsidR="006211CF" w:rsidRPr="00611EF8" w:rsidRDefault="006211CF" w:rsidP="006211CF">
            <w:pPr>
              <w:pStyle w:val="a7"/>
              <w:jc w:val="center"/>
              <w:rPr>
                <w:rFonts w:ascii="Times New Roman" w:hAnsi="Times New Roman" w:cs="宋体"/>
                <w:kern w:val="0"/>
                <w:sz w:val="21"/>
                <w:szCs w:val="21"/>
              </w:rPr>
            </w:pPr>
            <w:r w:rsidRPr="00611EF8">
              <w:rPr>
                <w:rFonts w:ascii="Times New Roman" w:hAnsi="Times New Roman" w:cs="宋体" w:hint="eastAsia"/>
                <w:kern w:val="0"/>
                <w:sz w:val="21"/>
                <w:szCs w:val="21"/>
              </w:rPr>
              <w:t>0</w:t>
            </w:r>
            <w:r w:rsidRPr="00611EF8">
              <w:rPr>
                <w:rFonts w:ascii="Times New Roman" w:hAnsi="Times New Roman" w:cs="宋体"/>
                <w:kern w:val="0"/>
                <w:sz w:val="21"/>
                <w:szCs w:val="21"/>
              </w:rPr>
              <w:t>~</w:t>
            </w:r>
            <w:r w:rsidRPr="00611EF8">
              <w:rPr>
                <w:rFonts w:ascii="Times New Roman" w:hAnsi="Times New Roman" w:cs="宋体" w:hint="eastAsia"/>
                <w:kern w:val="0"/>
                <w:sz w:val="21"/>
                <w:szCs w:val="21"/>
              </w:rPr>
              <w:t>9</w:t>
            </w:r>
          </w:p>
        </w:tc>
      </w:tr>
      <w:tr w:rsidR="006211CF" w:rsidRPr="009C3ED5" w:rsidTr="006211CF">
        <w:tc>
          <w:tcPr>
            <w:tcW w:w="2694" w:type="dxa"/>
            <w:gridSpan w:val="2"/>
          </w:tcPr>
          <w:p w:rsidR="006211CF" w:rsidRPr="00611EF8" w:rsidRDefault="006211CF" w:rsidP="006211CF">
            <w:pPr>
              <w:rPr>
                <w:szCs w:val="21"/>
              </w:rPr>
            </w:pPr>
            <w:r w:rsidRPr="00611EF8">
              <w:rPr>
                <w:rFonts w:ascii="Arial,Bold" w:hAnsi="Arial,Bold" w:cs="Arial,Bold" w:hint="eastAsia"/>
                <w:b/>
                <w:bCs/>
                <w:kern w:val="0"/>
                <w:szCs w:val="21"/>
              </w:rPr>
              <w:t xml:space="preserve">LIST:STEP </w:t>
            </w:r>
            <w:r w:rsidRPr="00611EF8">
              <w:rPr>
                <w:rFonts w:ascii="Arial,Bold" w:hAnsi="Arial,Bold" w:cs="Arial,Bold"/>
                <w:bCs/>
                <w:kern w:val="0"/>
                <w:szCs w:val="21"/>
              </w:rPr>
              <w:t>&lt;</w:t>
            </w:r>
            <w:r w:rsidRPr="00611EF8">
              <w:rPr>
                <w:rFonts w:hint="eastAsia"/>
                <w:szCs w:val="21"/>
              </w:rPr>
              <w:t xml:space="preserve"> NRl</w:t>
            </w:r>
            <w:r w:rsidRPr="00611EF8">
              <w:rPr>
                <w:rFonts w:ascii="Arial,Bold" w:hAnsi="Arial,Bold" w:cs="Arial,Bold"/>
                <w:bCs/>
                <w:kern w:val="0"/>
                <w:szCs w:val="21"/>
              </w:rPr>
              <w:t xml:space="preserve"> &gt;</w:t>
            </w:r>
          </w:p>
        </w:tc>
        <w:tc>
          <w:tcPr>
            <w:tcW w:w="1559" w:type="dxa"/>
          </w:tcPr>
          <w:p w:rsidR="006211CF" w:rsidRPr="00611EF8" w:rsidRDefault="006211CF" w:rsidP="006211CF">
            <w:pPr>
              <w:pStyle w:val="a7"/>
              <w:jc w:val="center"/>
              <w:rPr>
                <w:rFonts w:ascii="Times New Roman" w:hAnsi="Times New Roman" w:cs="宋体"/>
                <w:kern w:val="0"/>
                <w:sz w:val="21"/>
                <w:szCs w:val="21"/>
              </w:rPr>
            </w:pPr>
            <w:r w:rsidRPr="00611EF8">
              <w:rPr>
                <w:rFonts w:ascii="Times New Roman" w:hAnsi="Times New Roman" w:cs="宋体" w:hint="eastAsia"/>
                <w:kern w:val="0"/>
                <w:sz w:val="21"/>
                <w:szCs w:val="21"/>
              </w:rPr>
              <w:t>1</w:t>
            </w:r>
            <w:r w:rsidRPr="00611EF8">
              <w:rPr>
                <w:rFonts w:ascii="Times New Roman" w:hAnsi="Times New Roman" w:cs="宋体"/>
                <w:kern w:val="0"/>
                <w:sz w:val="21"/>
                <w:szCs w:val="21"/>
              </w:rPr>
              <w:t>~</w:t>
            </w:r>
            <w:r w:rsidRPr="00611EF8">
              <w:rPr>
                <w:rFonts w:ascii="Times New Roman" w:hAnsi="Times New Roman" w:cs="宋体" w:hint="eastAsia"/>
                <w:kern w:val="0"/>
                <w:sz w:val="21"/>
                <w:szCs w:val="21"/>
              </w:rPr>
              <w:t>50</w:t>
            </w:r>
          </w:p>
        </w:tc>
        <w:tc>
          <w:tcPr>
            <w:tcW w:w="1558" w:type="dxa"/>
          </w:tcPr>
          <w:p w:rsidR="006211CF" w:rsidRPr="00611EF8" w:rsidRDefault="006211CF" w:rsidP="006211CF">
            <w:pPr>
              <w:pStyle w:val="a7"/>
              <w:jc w:val="center"/>
              <w:rPr>
                <w:rFonts w:ascii="Times New Roman" w:hAnsi="Times New Roman" w:cs="宋体"/>
                <w:kern w:val="0"/>
                <w:sz w:val="21"/>
                <w:szCs w:val="21"/>
              </w:rPr>
            </w:pPr>
            <w:r w:rsidRPr="00611EF8">
              <w:rPr>
                <w:rFonts w:ascii="Times New Roman" w:hAnsi="Times New Roman" w:cs="宋体" w:hint="eastAsia"/>
                <w:kern w:val="0"/>
                <w:sz w:val="21"/>
                <w:szCs w:val="21"/>
              </w:rPr>
              <w:t>1</w:t>
            </w:r>
            <w:r w:rsidRPr="00611EF8">
              <w:rPr>
                <w:rFonts w:ascii="Times New Roman" w:hAnsi="Times New Roman" w:cs="宋体"/>
                <w:kern w:val="0"/>
                <w:sz w:val="21"/>
                <w:szCs w:val="21"/>
              </w:rPr>
              <w:t>~</w:t>
            </w:r>
            <w:r w:rsidRPr="00611EF8">
              <w:rPr>
                <w:rFonts w:ascii="Times New Roman" w:hAnsi="Times New Roman" w:cs="宋体" w:hint="eastAsia"/>
                <w:kern w:val="0"/>
                <w:sz w:val="21"/>
                <w:szCs w:val="21"/>
              </w:rPr>
              <w:t>50</w:t>
            </w:r>
          </w:p>
        </w:tc>
        <w:tc>
          <w:tcPr>
            <w:tcW w:w="1560" w:type="dxa"/>
          </w:tcPr>
          <w:p w:rsidR="006211CF" w:rsidRPr="00611EF8" w:rsidRDefault="006211CF" w:rsidP="006211CF">
            <w:pPr>
              <w:pStyle w:val="a7"/>
              <w:jc w:val="center"/>
              <w:rPr>
                <w:rFonts w:ascii="Times New Roman" w:hAnsi="Times New Roman" w:cs="宋体"/>
                <w:kern w:val="0"/>
                <w:sz w:val="21"/>
                <w:szCs w:val="21"/>
              </w:rPr>
            </w:pPr>
            <w:r w:rsidRPr="00611EF8">
              <w:rPr>
                <w:rFonts w:ascii="Times New Roman" w:hAnsi="Times New Roman" w:cs="宋体" w:hint="eastAsia"/>
                <w:kern w:val="0"/>
                <w:sz w:val="21"/>
                <w:szCs w:val="21"/>
              </w:rPr>
              <w:t>1</w:t>
            </w:r>
            <w:r w:rsidRPr="00611EF8">
              <w:rPr>
                <w:rFonts w:ascii="Times New Roman" w:hAnsi="Times New Roman" w:cs="宋体"/>
                <w:kern w:val="0"/>
                <w:sz w:val="21"/>
                <w:szCs w:val="21"/>
              </w:rPr>
              <w:t>~</w:t>
            </w:r>
            <w:r w:rsidRPr="00611EF8">
              <w:rPr>
                <w:rFonts w:ascii="Times New Roman" w:hAnsi="Times New Roman" w:cs="宋体" w:hint="eastAsia"/>
                <w:kern w:val="0"/>
                <w:sz w:val="21"/>
                <w:szCs w:val="21"/>
              </w:rPr>
              <w:t>50</w:t>
            </w:r>
          </w:p>
        </w:tc>
      </w:tr>
      <w:tr w:rsidR="006211CF" w:rsidRPr="009C3ED5" w:rsidTr="006211CF">
        <w:tc>
          <w:tcPr>
            <w:tcW w:w="2694" w:type="dxa"/>
            <w:gridSpan w:val="2"/>
          </w:tcPr>
          <w:p w:rsidR="006211CF" w:rsidRPr="00611EF8" w:rsidRDefault="006211CF" w:rsidP="006211CF">
            <w:pPr>
              <w:rPr>
                <w:szCs w:val="21"/>
              </w:rPr>
            </w:pPr>
            <w:r w:rsidRPr="00611EF8">
              <w:rPr>
                <w:rFonts w:ascii="Arial,Bold" w:hAnsi="Arial,Bold" w:cs="Arial,Bold" w:hint="eastAsia"/>
                <w:b/>
                <w:bCs/>
                <w:kern w:val="0"/>
                <w:szCs w:val="21"/>
              </w:rPr>
              <w:t xml:space="preserve">LIST:COUNT </w:t>
            </w:r>
            <w:r w:rsidRPr="00611EF8">
              <w:rPr>
                <w:rFonts w:ascii="Arial,Bold" w:hAnsi="Arial,Bold" w:cs="Arial,Bold"/>
                <w:bCs/>
                <w:kern w:val="0"/>
                <w:szCs w:val="21"/>
              </w:rPr>
              <w:t>&lt;</w:t>
            </w:r>
            <w:r w:rsidRPr="00611EF8">
              <w:rPr>
                <w:rFonts w:hint="eastAsia"/>
                <w:szCs w:val="21"/>
              </w:rPr>
              <w:t xml:space="preserve"> NRl</w:t>
            </w:r>
            <w:r w:rsidRPr="00611EF8">
              <w:rPr>
                <w:rFonts w:ascii="Arial,Bold" w:hAnsi="Arial,Bold" w:cs="Arial,Bold"/>
                <w:bCs/>
                <w:kern w:val="0"/>
                <w:szCs w:val="21"/>
              </w:rPr>
              <w:t xml:space="preserve"> &gt;</w:t>
            </w:r>
          </w:p>
        </w:tc>
        <w:tc>
          <w:tcPr>
            <w:tcW w:w="1559" w:type="dxa"/>
          </w:tcPr>
          <w:p w:rsidR="006211CF" w:rsidRPr="00611EF8" w:rsidRDefault="006211CF" w:rsidP="006211CF">
            <w:pPr>
              <w:pStyle w:val="a7"/>
              <w:jc w:val="center"/>
              <w:rPr>
                <w:rFonts w:ascii="Times New Roman" w:hAnsi="Times New Roman" w:cs="宋体"/>
                <w:kern w:val="0"/>
                <w:sz w:val="21"/>
                <w:szCs w:val="21"/>
              </w:rPr>
            </w:pPr>
            <w:r w:rsidRPr="00611EF8">
              <w:rPr>
                <w:rFonts w:ascii="Times New Roman" w:hAnsi="Times New Roman" w:cs="宋体" w:hint="eastAsia"/>
                <w:kern w:val="0"/>
                <w:sz w:val="21"/>
                <w:szCs w:val="21"/>
              </w:rPr>
              <w:t>1</w:t>
            </w:r>
            <w:r w:rsidRPr="00611EF8">
              <w:rPr>
                <w:rFonts w:ascii="Times New Roman" w:hAnsi="Times New Roman" w:cs="宋体"/>
                <w:kern w:val="0"/>
                <w:sz w:val="21"/>
                <w:szCs w:val="21"/>
              </w:rPr>
              <w:t>~</w:t>
            </w:r>
            <w:r w:rsidRPr="00611EF8">
              <w:rPr>
                <w:rFonts w:ascii="Times New Roman" w:hAnsi="Times New Roman" w:cs="宋体" w:hint="eastAsia"/>
                <w:kern w:val="0"/>
                <w:sz w:val="21"/>
                <w:szCs w:val="21"/>
              </w:rPr>
              <w:t>65535</w:t>
            </w:r>
          </w:p>
        </w:tc>
        <w:tc>
          <w:tcPr>
            <w:tcW w:w="1558" w:type="dxa"/>
          </w:tcPr>
          <w:p w:rsidR="006211CF" w:rsidRPr="00611EF8" w:rsidRDefault="006211CF" w:rsidP="006211CF">
            <w:pPr>
              <w:pStyle w:val="a7"/>
              <w:jc w:val="center"/>
              <w:rPr>
                <w:rFonts w:ascii="Times New Roman" w:hAnsi="Times New Roman" w:cs="宋体"/>
                <w:kern w:val="0"/>
                <w:sz w:val="21"/>
                <w:szCs w:val="21"/>
              </w:rPr>
            </w:pPr>
            <w:r w:rsidRPr="00611EF8">
              <w:rPr>
                <w:rFonts w:ascii="Times New Roman" w:hAnsi="Times New Roman" w:cs="宋体" w:hint="eastAsia"/>
                <w:kern w:val="0"/>
                <w:sz w:val="21"/>
                <w:szCs w:val="21"/>
              </w:rPr>
              <w:t>1</w:t>
            </w:r>
            <w:r w:rsidRPr="00611EF8">
              <w:rPr>
                <w:rFonts w:ascii="Times New Roman" w:hAnsi="Times New Roman" w:cs="宋体"/>
                <w:kern w:val="0"/>
                <w:sz w:val="21"/>
                <w:szCs w:val="21"/>
              </w:rPr>
              <w:t>~</w:t>
            </w:r>
            <w:r w:rsidRPr="00611EF8">
              <w:rPr>
                <w:rFonts w:ascii="Times New Roman" w:hAnsi="Times New Roman" w:cs="宋体" w:hint="eastAsia"/>
                <w:kern w:val="0"/>
                <w:sz w:val="21"/>
                <w:szCs w:val="21"/>
              </w:rPr>
              <w:t>65535</w:t>
            </w:r>
          </w:p>
        </w:tc>
        <w:tc>
          <w:tcPr>
            <w:tcW w:w="1560" w:type="dxa"/>
          </w:tcPr>
          <w:p w:rsidR="006211CF" w:rsidRPr="00611EF8" w:rsidRDefault="006211CF" w:rsidP="006211CF">
            <w:pPr>
              <w:pStyle w:val="a7"/>
              <w:jc w:val="center"/>
              <w:rPr>
                <w:rFonts w:ascii="Times New Roman" w:hAnsi="Times New Roman" w:cs="宋体"/>
                <w:kern w:val="0"/>
                <w:sz w:val="21"/>
                <w:szCs w:val="21"/>
              </w:rPr>
            </w:pPr>
            <w:r w:rsidRPr="00611EF8">
              <w:rPr>
                <w:rFonts w:ascii="Times New Roman" w:hAnsi="Times New Roman" w:cs="宋体" w:hint="eastAsia"/>
                <w:kern w:val="0"/>
                <w:sz w:val="21"/>
                <w:szCs w:val="21"/>
              </w:rPr>
              <w:t>1</w:t>
            </w:r>
            <w:r w:rsidRPr="00611EF8">
              <w:rPr>
                <w:rFonts w:ascii="Times New Roman" w:hAnsi="Times New Roman" w:cs="宋体"/>
                <w:kern w:val="0"/>
                <w:sz w:val="21"/>
                <w:szCs w:val="21"/>
              </w:rPr>
              <w:t>~</w:t>
            </w:r>
            <w:r w:rsidRPr="00611EF8">
              <w:rPr>
                <w:rFonts w:ascii="Times New Roman" w:hAnsi="Times New Roman" w:cs="宋体" w:hint="eastAsia"/>
                <w:kern w:val="0"/>
                <w:sz w:val="21"/>
                <w:szCs w:val="21"/>
              </w:rPr>
              <w:t>65535</w:t>
            </w:r>
          </w:p>
        </w:tc>
      </w:tr>
    </w:tbl>
    <w:p w:rsidR="00C924B9" w:rsidRDefault="00C924B9" w:rsidP="00043D36">
      <w:pPr>
        <w:rPr>
          <w:b/>
          <w:sz w:val="24"/>
        </w:rPr>
      </w:pPr>
    </w:p>
    <w:p w:rsidR="006211CF" w:rsidRDefault="006211CF" w:rsidP="00043D36">
      <w:pPr>
        <w:rPr>
          <w:b/>
          <w:sz w:val="24"/>
        </w:rPr>
      </w:pPr>
    </w:p>
    <w:p w:rsidR="006211CF" w:rsidRDefault="006211CF" w:rsidP="00043D36">
      <w:pPr>
        <w:rPr>
          <w:b/>
          <w:sz w:val="24"/>
        </w:rPr>
      </w:pPr>
    </w:p>
    <w:p w:rsidR="006211CF" w:rsidRDefault="006211CF" w:rsidP="00043D36">
      <w:pPr>
        <w:rPr>
          <w:b/>
          <w:sz w:val="24"/>
        </w:rPr>
      </w:pPr>
    </w:p>
    <w:p w:rsidR="00F06DC7" w:rsidRDefault="00F06DC7" w:rsidP="00043D36">
      <w:pPr>
        <w:rPr>
          <w:b/>
          <w:sz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6"/>
        <w:gridCol w:w="568"/>
        <w:gridCol w:w="1559"/>
        <w:gridCol w:w="1558"/>
        <w:gridCol w:w="1558"/>
        <w:gridCol w:w="1631"/>
      </w:tblGrid>
      <w:tr w:rsidR="00F06DC7" w:rsidRPr="00A17AB0" w:rsidTr="00A17AB0">
        <w:tc>
          <w:tcPr>
            <w:tcW w:w="2126" w:type="dxa"/>
            <w:vMerge w:val="restart"/>
            <w:vAlign w:val="center"/>
          </w:tcPr>
          <w:p w:rsidR="00F06DC7" w:rsidRPr="00A17AB0" w:rsidRDefault="00F06DC7" w:rsidP="001955D3">
            <w:pPr>
              <w:jc w:val="center"/>
              <w:rPr>
                <w:szCs w:val="21"/>
              </w:rPr>
            </w:pPr>
            <w:r w:rsidRPr="00A17AB0">
              <w:rPr>
                <w:rFonts w:ascii="Arial,Bold" w:hAnsi="Arial,Bold" w:cs="Arial,Bold"/>
                <w:b/>
                <w:bCs/>
                <w:kern w:val="0"/>
                <w:szCs w:val="21"/>
              </w:rPr>
              <w:t>Parameter</w:t>
            </w:r>
          </w:p>
        </w:tc>
        <w:tc>
          <w:tcPr>
            <w:tcW w:w="568" w:type="dxa"/>
            <w:vMerge w:val="restart"/>
            <w:vAlign w:val="center"/>
          </w:tcPr>
          <w:p w:rsidR="00F06DC7" w:rsidRPr="00A17AB0" w:rsidRDefault="00F06DC7" w:rsidP="001955D3">
            <w:pPr>
              <w:jc w:val="center"/>
              <w:rPr>
                <w:szCs w:val="21"/>
              </w:rPr>
            </w:pPr>
            <w:r w:rsidRPr="00A17AB0">
              <w:rPr>
                <w:rFonts w:ascii="Arial,Bold" w:hAnsi="Arial,Bold" w:cs="Arial,Bold"/>
                <w:b/>
                <w:bCs/>
                <w:kern w:val="0"/>
                <w:szCs w:val="21"/>
              </w:rPr>
              <w:t>Code</w:t>
            </w:r>
          </w:p>
        </w:tc>
        <w:tc>
          <w:tcPr>
            <w:tcW w:w="6306" w:type="dxa"/>
            <w:gridSpan w:val="4"/>
          </w:tcPr>
          <w:p w:rsidR="00F06DC7" w:rsidRPr="00A17AB0" w:rsidRDefault="00F06DC7" w:rsidP="001955D3">
            <w:pPr>
              <w:jc w:val="center"/>
              <w:rPr>
                <w:szCs w:val="21"/>
              </w:rPr>
            </w:pPr>
            <w:r w:rsidRPr="00A17AB0">
              <w:rPr>
                <w:rFonts w:ascii="Arial,Bold" w:hAnsi="Arial,Bold" w:cs="Arial,Bold"/>
                <w:b/>
                <w:bCs/>
                <w:kern w:val="0"/>
                <w:szCs w:val="21"/>
              </w:rPr>
              <w:t>Model and Value</w:t>
            </w:r>
          </w:p>
        </w:tc>
      </w:tr>
      <w:tr w:rsidR="00F06DC7" w:rsidRPr="00A17AB0" w:rsidTr="00A17AB0">
        <w:tc>
          <w:tcPr>
            <w:tcW w:w="2126" w:type="dxa"/>
            <w:vMerge/>
          </w:tcPr>
          <w:p w:rsidR="00F06DC7" w:rsidRPr="00A17AB0" w:rsidRDefault="00F06DC7" w:rsidP="001955D3">
            <w:pPr>
              <w:rPr>
                <w:szCs w:val="21"/>
              </w:rPr>
            </w:pPr>
          </w:p>
        </w:tc>
        <w:tc>
          <w:tcPr>
            <w:tcW w:w="568" w:type="dxa"/>
            <w:vMerge/>
          </w:tcPr>
          <w:p w:rsidR="00F06DC7" w:rsidRPr="00A17AB0" w:rsidRDefault="00F06DC7" w:rsidP="001955D3">
            <w:pPr>
              <w:jc w:val="center"/>
              <w:rPr>
                <w:szCs w:val="21"/>
              </w:rPr>
            </w:pPr>
          </w:p>
        </w:tc>
        <w:tc>
          <w:tcPr>
            <w:tcW w:w="1559" w:type="dxa"/>
          </w:tcPr>
          <w:p w:rsidR="00F06DC7" w:rsidRPr="00A17AB0" w:rsidRDefault="00F06DC7" w:rsidP="001955D3">
            <w:pPr>
              <w:jc w:val="center"/>
              <w:rPr>
                <w:b/>
                <w:szCs w:val="21"/>
              </w:rPr>
            </w:pPr>
            <w:r w:rsidRPr="00A17AB0">
              <w:rPr>
                <w:rFonts w:cs="宋体" w:hint="eastAsia"/>
                <w:b/>
                <w:kern w:val="0"/>
                <w:szCs w:val="21"/>
              </w:rPr>
              <w:t>3760A</w:t>
            </w:r>
          </w:p>
        </w:tc>
        <w:tc>
          <w:tcPr>
            <w:tcW w:w="1558" w:type="dxa"/>
          </w:tcPr>
          <w:p w:rsidR="00F06DC7" w:rsidRPr="00A17AB0" w:rsidRDefault="00F06DC7" w:rsidP="001955D3">
            <w:pPr>
              <w:jc w:val="center"/>
              <w:rPr>
                <w:b/>
                <w:szCs w:val="21"/>
              </w:rPr>
            </w:pPr>
            <w:r w:rsidRPr="00A17AB0">
              <w:rPr>
                <w:rFonts w:cs="宋体" w:hint="eastAsia"/>
                <w:b/>
                <w:kern w:val="0"/>
                <w:szCs w:val="21"/>
              </w:rPr>
              <w:t>3761A</w:t>
            </w:r>
          </w:p>
        </w:tc>
        <w:tc>
          <w:tcPr>
            <w:tcW w:w="1558" w:type="dxa"/>
          </w:tcPr>
          <w:p w:rsidR="00F06DC7" w:rsidRPr="00A17AB0" w:rsidRDefault="00F06DC7" w:rsidP="001955D3">
            <w:pPr>
              <w:jc w:val="center"/>
              <w:rPr>
                <w:b/>
                <w:szCs w:val="21"/>
              </w:rPr>
            </w:pPr>
            <w:r w:rsidRPr="00A17AB0">
              <w:rPr>
                <w:rFonts w:cs="宋体" w:hint="eastAsia"/>
                <w:b/>
                <w:kern w:val="0"/>
                <w:szCs w:val="21"/>
              </w:rPr>
              <w:t>3762A</w:t>
            </w:r>
          </w:p>
        </w:tc>
        <w:tc>
          <w:tcPr>
            <w:tcW w:w="1631" w:type="dxa"/>
          </w:tcPr>
          <w:p w:rsidR="00F06DC7" w:rsidRPr="00A17AB0" w:rsidRDefault="00F06DC7" w:rsidP="001955D3">
            <w:pPr>
              <w:jc w:val="center"/>
              <w:rPr>
                <w:b/>
                <w:szCs w:val="21"/>
              </w:rPr>
            </w:pPr>
            <w:r w:rsidRPr="00A17AB0">
              <w:rPr>
                <w:rFonts w:cs="宋体" w:hint="eastAsia"/>
                <w:b/>
                <w:kern w:val="0"/>
                <w:szCs w:val="21"/>
              </w:rPr>
              <w:t>3763A</w:t>
            </w:r>
          </w:p>
        </w:tc>
      </w:tr>
      <w:tr w:rsidR="00F06DC7" w:rsidRPr="00A17AB0" w:rsidTr="00A17AB0">
        <w:trPr>
          <w:trHeight w:val="1369"/>
        </w:trPr>
        <w:tc>
          <w:tcPr>
            <w:tcW w:w="2126" w:type="dxa"/>
          </w:tcPr>
          <w:p w:rsidR="00F06DC7" w:rsidRPr="00A17AB0" w:rsidRDefault="00F06DC7" w:rsidP="001955D3">
            <w:pPr>
              <w:autoSpaceDE w:val="0"/>
              <w:autoSpaceDN w:val="0"/>
              <w:adjustRightInd w:val="0"/>
              <w:rPr>
                <w:rFonts w:ascii="Arial" w:hAnsi="Arial" w:cs="Arial"/>
                <w:kern w:val="0"/>
                <w:szCs w:val="21"/>
              </w:rPr>
            </w:pPr>
            <w:r w:rsidRPr="00A17AB0">
              <w:rPr>
                <w:rFonts w:ascii="Arial,Bold" w:hAnsi="Arial,Bold" w:cs="Arial,Bold"/>
                <w:b/>
                <w:bCs/>
                <w:kern w:val="0"/>
                <w:szCs w:val="21"/>
              </w:rPr>
              <w:t xml:space="preserve">CURR </w:t>
            </w:r>
            <w:r w:rsidRPr="00A17AB0">
              <w:rPr>
                <w:rFonts w:ascii="Arial" w:hAnsi="Arial" w:cs="Arial"/>
                <w:kern w:val="0"/>
                <w:szCs w:val="21"/>
              </w:rPr>
              <w:t>&lt;Nrf+&gt;</w:t>
            </w:r>
          </w:p>
          <w:p w:rsidR="00F06DC7" w:rsidRPr="00A17AB0" w:rsidRDefault="00F06DC7" w:rsidP="001955D3">
            <w:pPr>
              <w:rPr>
                <w:rFonts w:ascii="Arial" w:hAnsi="Arial" w:cs="Arial"/>
                <w:kern w:val="0"/>
                <w:szCs w:val="21"/>
              </w:rPr>
            </w:pPr>
            <w:r w:rsidRPr="00A17AB0">
              <w:rPr>
                <w:rFonts w:ascii="Arial,Bold" w:hAnsi="Arial,Bold" w:cs="Arial,Bold"/>
                <w:b/>
                <w:bCs/>
                <w:kern w:val="0"/>
                <w:szCs w:val="21"/>
              </w:rPr>
              <w:t xml:space="preserve">CURR:TRIG </w:t>
            </w:r>
            <w:r w:rsidRPr="00A17AB0">
              <w:rPr>
                <w:rFonts w:ascii="Arial" w:hAnsi="Arial" w:cs="Arial"/>
                <w:kern w:val="0"/>
                <w:szCs w:val="21"/>
              </w:rPr>
              <w:t>&lt;Nrf+&gt;</w:t>
            </w:r>
          </w:p>
          <w:p w:rsidR="00F06DC7" w:rsidRPr="00A17AB0" w:rsidRDefault="00F06DC7" w:rsidP="001955D3">
            <w:pPr>
              <w:rPr>
                <w:rFonts w:ascii="Arial" w:hAnsi="Arial" w:cs="Arial"/>
                <w:kern w:val="0"/>
                <w:szCs w:val="21"/>
              </w:rPr>
            </w:pPr>
            <w:r w:rsidRPr="00A17AB0">
              <w:rPr>
                <w:rFonts w:ascii="Arial,Bold" w:hAnsi="Arial,Bold" w:cs="Arial,Bold" w:hint="eastAsia"/>
                <w:b/>
                <w:bCs/>
                <w:kern w:val="0"/>
                <w:szCs w:val="21"/>
              </w:rPr>
              <w:t>CURR:LIM</w:t>
            </w:r>
            <w:r w:rsidRPr="00A17AB0">
              <w:rPr>
                <w:rFonts w:ascii="Arial" w:hAnsi="Arial" w:cs="Arial" w:hint="eastAsia"/>
                <w:kern w:val="0"/>
                <w:szCs w:val="21"/>
              </w:rPr>
              <w:t xml:space="preserve"> </w:t>
            </w:r>
            <w:r w:rsidRPr="00A17AB0">
              <w:rPr>
                <w:rFonts w:ascii="Arial" w:hAnsi="Arial" w:cs="Arial"/>
                <w:kern w:val="0"/>
                <w:szCs w:val="21"/>
              </w:rPr>
              <w:t>&lt;Nrf+&gt;</w:t>
            </w:r>
          </w:p>
          <w:p w:rsidR="00F06DC7" w:rsidRPr="00A17AB0" w:rsidRDefault="00F06DC7" w:rsidP="001955D3">
            <w:pPr>
              <w:rPr>
                <w:szCs w:val="21"/>
              </w:rPr>
            </w:pPr>
            <w:r w:rsidRPr="00A17AB0">
              <w:rPr>
                <w:rFonts w:ascii="Arial,Bold" w:hAnsi="Arial,Bold" w:cs="Arial,Bold" w:hint="eastAsia"/>
                <w:b/>
                <w:bCs/>
                <w:kern w:val="0"/>
                <w:szCs w:val="21"/>
              </w:rPr>
              <w:t xml:space="preserve">CURR:TLEV </w:t>
            </w:r>
            <w:r w:rsidRPr="00A17AB0">
              <w:rPr>
                <w:rFonts w:ascii="Arial,Bold" w:hAnsi="Arial,Bold" w:cs="Arial,Bold"/>
                <w:bCs/>
                <w:kern w:val="0"/>
                <w:szCs w:val="21"/>
              </w:rPr>
              <w:t>&lt;Nrf+&gt;</w:t>
            </w:r>
          </w:p>
        </w:tc>
        <w:tc>
          <w:tcPr>
            <w:tcW w:w="568" w:type="dxa"/>
            <w:vAlign w:val="center"/>
          </w:tcPr>
          <w:p w:rsidR="00F06DC7" w:rsidRPr="00A17AB0" w:rsidRDefault="00F06DC7" w:rsidP="001955D3">
            <w:pPr>
              <w:jc w:val="center"/>
              <w:rPr>
                <w:szCs w:val="21"/>
              </w:rPr>
            </w:pPr>
            <w:r w:rsidRPr="00A17AB0">
              <w:rPr>
                <w:rFonts w:hint="eastAsia"/>
                <w:szCs w:val="21"/>
              </w:rPr>
              <w:t>L</w:t>
            </w:r>
          </w:p>
          <w:p w:rsidR="00F06DC7" w:rsidRPr="00A17AB0" w:rsidRDefault="00F06DC7" w:rsidP="001955D3">
            <w:pPr>
              <w:jc w:val="center"/>
              <w:rPr>
                <w:szCs w:val="21"/>
              </w:rPr>
            </w:pPr>
            <w:r w:rsidRPr="00A17AB0">
              <w:rPr>
                <w:rFonts w:hint="eastAsia"/>
                <w:szCs w:val="21"/>
              </w:rPr>
              <w:t>H</w:t>
            </w:r>
          </w:p>
        </w:tc>
        <w:tc>
          <w:tcPr>
            <w:tcW w:w="1559" w:type="dxa"/>
            <w:vAlign w:val="center"/>
          </w:tcPr>
          <w:p w:rsidR="00F06DC7" w:rsidRPr="00A17AB0" w:rsidRDefault="00F06DC7" w:rsidP="001955D3">
            <w:pPr>
              <w:jc w:val="center"/>
              <w:rPr>
                <w:bCs/>
                <w:spacing w:val="-10"/>
                <w:kern w:val="0"/>
                <w:szCs w:val="21"/>
              </w:rPr>
            </w:pPr>
            <w:r w:rsidRPr="00A17AB0">
              <w:rPr>
                <w:rFonts w:hint="eastAsia"/>
                <w:bCs/>
                <w:spacing w:val="-10"/>
                <w:kern w:val="0"/>
                <w:szCs w:val="21"/>
              </w:rPr>
              <w:t>0</w:t>
            </w:r>
            <w:r w:rsidRPr="00A17AB0">
              <w:rPr>
                <w:bCs/>
                <w:spacing w:val="-10"/>
                <w:kern w:val="0"/>
                <w:szCs w:val="21"/>
              </w:rPr>
              <w:t>~</w:t>
            </w:r>
            <w:r w:rsidRPr="00A17AB0">
              <w:rPr>
                <w:rFonts w:hint="eastAsia"/>
                <w:bCs/>
                <w:spacing w:val="-10"/>
                <w:kern w:val="0"/>
                <w:szCs w:val="21"/>
              </w:rPr>
              <w:t>6A</w:t>
            </w:r>
          </w:p>
          <w:p w:rsidR="00F06DC7" w:rsidRPr="00A17AB0" w:rsidRDefault="00F06DC7" w:rsidP="00F06DC7">
            <w:pPr>
              <w:jc w:val="center"/>
              <w:rPr>
                <w:bCs/>
                <w:spacing w:val="-10"/>
                <w:kern w:val="0"/>
                <w:szCs w:val="21"/>
              </w:rPr>
            </w:pPr>
            <w:r w:rsidRPr="00A17AB0">
              <w:rPr>
                <w:rFonts w:hint="eastAsia"/>
                <w:bCs/>
                <w:spacing w:val="-10"/>
                <w:kern w:val="0"/>
                <w:szCs w:val="21"/>
              </w:rPr>
              <w:t>0</w:t>
            </w:r>
            <w:r w:rsidRPr="00A17AB0">
              <w:rPr>
                <w:bCs/>
                <w:spacing w:val="-10"/>
                <w:kern w:val="0"/>
                <w:szCs w:val="21"/>
              </w:rPr>
              <w:t>~</w:t>
            </w:r>
            <w:r w:rsidRPr="00A17AB0">
              <w:rPr>
                <w:rFonts w:hint="eastAsia"/>
                <w:bCs/>
                <w:spacing w:val="-10"/>
                <w:kern w:val="0"/>
                <w:szCs w:val="21"/>
              </w:rPr>
              <w:t>60A</w:t>
            </w:r>
          </w:p>
        </w:tc>
        <w:tc>
          <w:tcPr>
            <w:tcW w:w="1558" w:type="dxa"/>
            <w:vAlign w:val="center"/>
          </w:tcPr>
          <w:p w:rsidR="00F06DC7" w:rsidRPr="00A17AB0" w:rsidRDefault="00F06DC7" w:rsidP="001955D3">
            <w:pPr>
              <w:pStyle w:val="a7"/>
              <w:jc w:val="center"/>
              <w:rPr>
                <w:rFonts w:ascii="Times New Roman" w:eastAsia="宋体" w:hAnsi="Times New Roman"/>
                <w:bCs/>
                <w:spacing w:val="-10"/>
                <w:kern w:val="0"/>
                <w:sz w:val="21"/>
                <w:szCs w:val="21"/>
              </w:rPr>
            </w:pPr>
            <w:r w:rsidRPr="00A17AB0">
              <w:rPr>
                <w:rFonts w:ascii="Times New Roman" w:eastAsia="宋体" w:hAnsi="Times New Roman" w:hint="eastAsia"/>
                <w:bCs/>
                <w:spacing w:val="-10"/>
                <w:kern w:val="0"/>
                <w:sz w:val="21"/>
                <w:szCs w:val="21"/>
              </w:rPr>
              <w:t>0</w:t>
            </w:r>
            <w:r w:rsidRPr="00A17AB0">
              <w:rPr>
                <w:rFonts w:ascii="Times New Roman" w:eastAsia="宋体" w:hAnsi="Times New Roman"/>
                <w:bCs/>
                <w:spacing w:val="-10"/>
                <w:kern w:val="0"/>
                <w:sz w:val="21"/>
                <w:szCs w:val="21"/>
              </w:rPr>
              <w:t>~</w:t>
            </w:r>
            <w:r w:rsidRPr="00A17AB0">
              <w:rPr>
                <w:rFonts w:ascii="Times New Roman" w:eastAsia="宋体" w:hAnsi="Times New Roman" w:hint="eastAsia"/>
                <w:bCs/>
                <w:spacing w:val="-10"/>
                <w:kern w:val="0"/>
                <w:sz w:val="21"/>
                <w:szCs w:val="21"/>
              </w:rPr>
              <w:t>6A</w:t>
            </w:r>
          </w:p>
          <w:p w:rsidR="00F06DC7" w:rsidRPr="00A17AB0" w:rsidRDefault="00F06DC7" w:rsidP="00F06DC7">
            <w:pPr>
              <w:jc w:val="center"/>
              <w:rPr>
                <w:bCs/>
                <w:spacing w:val="-10"/>
                <w:kern w:val="0"/>
                <w:szCs w:val="21"/>
              </w:rPr>
            </w:pPr>
            <w:r w:rsidRPr="00A17AB0">
              <w:rPr>
                <w:rFonts w:hint="eastAsia"/>
                <w:bCs/>
                <w:spacing w:val="-10"/>
                <w:kern w:val="0"/>
                <w:szCs w:val="21"/>
              </w:rPr>
              <w:t>0</w:t>
            </w:r>
            <w:r w:rsidRPr="00A17AB0">
              <w:rPr>
                <w:bCs/>
                <w:spacing w:val="-10"/>
                <w:kern w:val="0"/>
                <w:szCs w:val="21"/>
              </w:rPr>
              <w:t>~</w:t>
            </w:r>
            <w:r w:rsidRPr="00A17AB0">
              <w:rPr>
                <w:rFonts w:hint="eastAsia"/>
                <w:bCs/>
                <w:spacing w:val="-10"/>
                <w:kern w:val="0"/>
                <w:szCs w:val="21"/>
              </w:rPr>
              <w:t>90A</w:t>
            </w:r>
          </w:p>
        </w:tc>
        <w:tc>
          <w:tcPr>
            <w:tcW w:w="1558" w:type="dxa"/>
            <w:vAlign w:val="center"/>
          </w:tcPr>
          <w:p w:rsidR="00F06DC7" w:rsidRPr="00A17AB0" w:rsidRDefault="00F06DC7" w:rsidP="001955D3">
            <w:pPr>
              <w:pStyle w:val="a7"/>
              <w:jc w:val="center"/>
              <w:rPr>
                <w:rFonts w:ascii="Times New Roman" w:eastAsia="宋体" w:hAnsi="Times New Roman"/>
                <w:bCs/>
                <w:spacing w:val="-10"/>
                <w:kern w:val="0"/>
                <w:sz w:val="21"/>
                <w:szCs w:val="21"/>
              </w:rPr>
            </w:pPr>
            <w:r w:rsidRPr="00A17AB0">
              <w:rPr>
                <w:rFonts w:ascii="Times New Roman" w:eastAsia="宋体" w:hAnsi="Times New Roman" w:hint="eastAsia"/>
                <w:bCs/>
                <w:spacing w:val="-10"/>
                <w:kern w:val="0"/>
                <w:sz w:val="21"/>
                <w:szCs w:val="21"/>
              </w:rPr>
              <w:t>0</w:t>
            </w:r>
            <w:r w:rsidRPr="00A17AB0">
              <w:rPr>
                <w:rFonts w:ascii="Times New Roman" w:eastAsia="宋体" w:hAnsi="Times New Roman"/>
                <w:bCs/>
                <w:spacing w:val="-10"/>
                <w:kern w:val="0"/>
                <w:sz w:val="21"/>
                <w:szCs w:val="21"/>
              </w:rPr>
              <w:t>~</w:t>
            </w:r>
            <w:r w:rsidRPr="00A17AB0">
              <w:rPr>
                <w:rFonts w:ascii="Times New Roman" w:eastAsia="宋体" w:hAnsi="Times New Roman" w:hint="eastAsia"/>
                <w:bCs/>
                <w:spacing w:val="-10"/>
                <w:kern w:val="0"/>
                <w:sz w:val="21"/>
                <w:szCs w:val="21"/>
              </w:rPr>
              <w:t>6A</w:t>
            </w:r>
          </w:p>
          <w:p w:rsidR="00F06DC7" w:rsidRPr="00A17AB0" w:rsidRDefault="00F06DC7" w:rsidP="00F06DC7">
            <w:pPr>
              <w:jc w:val="center"/>
              <w:rPr>
                <w:bCs/>
                <w:spacing w:val="-10"/>
                <w:kern w:val="0"/>
                <w:szCs w:val="21"/>
              </w:rPr>
            </w:pPr>
            <w:r w:rsidRPr="00A17AB0">
              <w:rPr>
                <w:rFonts w:hint="eastAsia"/>
                <w:bCs/>
                <w:spacing w:val="-10"/>
                <w:kern w:val="0"/>
                <w:szCs w:val="21"/>
              </w:rPr>
              <w:t>0</w:t>
            </w:r>
            <w:r w:rsidRPr="00A17AB0">
              <w:rPr>
                <w:bCs/>
                <w:spacing w:val="-10"/>
                <w:kern w:val="0"/>
                <w:szCs w:val="21"/>
              </w:rPr>
              <w:t>~</w:t>
            </w:r>
            <w:r w:rsidRPr="00A17AB0">
              <w:rPr>
                <w:rFonts w:hint="eastAsia"/>
                <w:bCs/>
                <w:spacing w:val="-10"/>
                <w:kern w:val="0"/>
                <w:szCs w:val="21"/>
              </w:rPr>
              <w:t>120A</w:t>
            </w:r>
          </w:p>
        </w:tc>
        <w:tc>
          <w:tcPr>
            <w:tcW w:w="1631" w:type="dxa"/>
            <w:vAlign w:val="center"/>
          </w:tcPr>
          <w:p w:rsidR="00F06DC7" w:rsidRPr="00A17AB0" w:rsidRDefault="00F06DC7" w:rsidP="001955D3">
            <w:pPr>
              <w:jc w:val="center"/>
              <w:rPr>
                <w:bCs/>
                <w:spacing w:val="-10"/>
                <w:kern w:val="0"/>
                <w:szCs w:val="21"/>
              </w:rPr>
            </w:pPr>
            <w:r w:rsidRPr="00A17AB0">
              <w:rPr>
                <w:rFonts w:hint="eastAsia"/>
                <w:bCs/>
                <w:spacing w:val="-10"/>
                <w:kern w:val="0"/>
                <w:szCs w:val="21"/>
              </w:rPr>
              <w:t>0</w:t>
            </w:r>
            <w:r w:rsidRPr="00A17AB0">
              <w:rPr>
                <w:bCs/>
                <w:spacing w:val="-10"/>
                <w:kern w:val="0"/>
                <w:szCs w:val="21"/>
              </w:rPr>
              <w:t>~</w:t>
            </w:r>
            <w:r w:rsidRPr="00A17AB0">
              <w:rPr>
                <w:rFonts w:hint="eastAsia"/>
                <w:bCs/>
                <w:spacing w:val="-10"/>
                <w:kern w:val="0"/>
                <w:szCs w:val="21"/>
              </w:rPr>
              <w:t>6A</w:t>
            </w:r>
          </w:p>
          <w:p w:rsidR="00F06DC7" w:rsidRPr="00A17AB0" w:rsidRDefault="00F06DC7" w:rsidP="00F06DC7">
            <w:pPr>
              <w:jc w:val="center"/>
              <w:rPr>
                <w:bCs/>
                <w:spacing w:val="-10"/>
                <w:kern w:val="0"/>
                <w:szCs w:val="21"/>
              </w:rPr>
            </w:pPr>
            <w:r w:rsidRPr="00A17AB0">
              <w:rPr>
                <w:rFonts w:hint="eastAsia"/>
                <w:bCs/>
                <w:spacing w:val="-10"/>
                <w:kern w:val="0"/>
                <w:szCs w:val="21"/>
              </w:rPr>
              <w:t>0</w:t>
            </w:r>
            <w:r w:rsidRPr="00A17AB0">
              <w:rPr>
                <w:bCs/>
                <w:spacing w:val="-10"/>
                <w:kern w:val="0"/>
                <w:szCs w:val="21"/>
              </w:rPr>
              <w:t>~</w:t>
            </w:r>
            <w:r w:rsidRPr="00A17AB0">
              <w:rPr>
                <w:rFonts w:hint="eastAsia"/>
                <w:bCs/>
                <w:spacing w:val="-10"/>
                <w:kern w:val="0"/>
                <w:szCs w:val="21"/>
              </w:rPr>
              <w:t>140A</w:t>
            </w:r>
          </w:p>
        </w:tc>
      </w:tr>
      <w:tr w:rsidR="00F06DC7" w:rsidRPr="00A17AB0" w:rsidTr="00A17AB0">
        <w:tc>
          <w:tcPr>
            <w:tcW w:w="2126" w:type="dxa"/>
            <w:vAlign w:val="center"/>
          </w:tcPr>
          <w:p w:rsidR="00F06DC7" w:rsidRPr="00A17AB0" w:rsidRDefault="00F06DC7" w:rsidP="001955D3">
            <w:pPr>
              <w:rPr>
                <w:szCs w:val="21"/>
              </w:rPr>
            </w:pPr>
            <w:r w:rsidRPr="00A17AB0">
              <w:rPr>
                <w:rFonts w:ascii="Arial,Bold" w:hAnsi="Arial,Bold" w:cs="Arial,Bold" w:hint="eastAsia"/>
                <w:b/>
                <w:bCs/>
                <w:kern w:val="0"/>
                <w:szCs w:val="21"/>
              </w:rPr>
              <w:t xml:space="preserve">CURR:SLEW:POS </w:t>
            </w:r>
            <w:r w:rsidRPr="00A17AB0">
              <w:rPr>
                <w:rFonts w:ascii="Arial" w:hAnsi="Arial" w:cs="Arial"/>
                <w:kern w:val="0"/>
                <w:szCs w:val="21"/>
              </w:rPr>
              <w:t>&lt;Nrf+&gt;</w:t>
            </w:r>
          </w:p>
        </w:tc>
        <w:tc>
          <w:tcPr>
            <w:tcW w:w="568" w:type="dxa"/>
          </w:tcPr>
          <w:p w:rsidR="00F06DC7" w:rsidRPr="00A17AB0" w:rsidRDefault="00F06DC7" w:rsidP="001955D3">
            <w:pPr>
              <w:jc w:val="center"/>
              <w:rPr>
                <w:szCs w:val="21"/>
              </w:rPr>
            </w:pPr>
            <w:r w:rsidRPr="00A17AB0">
              <w:rPr>
                <w:rFonts w:hint="eastAsia"/>
                <w:szCs w:val="21"/>
              </w:rPr>
              <w:t>L</w:t>
            </w:r>
          </w:p>
          <w:p w:rsidR="00F06DC7" w:rsidRPr="00A17AB0" w:rsidRDefault="00F06DC7" w:rsidP="001955D3">
            <w:pPr>
              <w:jc w:val="center"/>
              <w:rPr>
                <w:szCs w:val="21"/>
              </w:rPr>
            </w:pPr>
            <w:r w:rsidRPr="00A17AB0">
              <w:rPr>
                <w:rFonts w:hint="eastAsia"/>
                <w:szCs w:val="21"/>
              </w:rPr>
              <w:t>H</w:t>
            </w:r>
          </w:p>
        </w:tc>
        <w:tc>
          <w:tcPr>
            <w:tcW w:w="1559" w:type="dxa"/>
          </w:tcPr>
          <w:p w:rsidR="00F06DC7" w:rsidRPr="00A17AB0" w:rsidRDefault="00F06DC7" w:rsidP="001955D3">
            <w:pPr>
              <w:jc w:val="center"/>
              <w:rPr>
                <w:bCs/>
                <w:spacing w:val="-10"/>
                <w:kern w:val="0"/>
                <w:szCs w:val="21"/>
              </w:rPr>
            </w:pPr>
            <w:r w:rsidRPr="00A17AB0">
              <w:rPr>
                <w:rFonts w:hint="eastAsia"/>
                <w:bCs/>
                <w:spacing w:val="-10"/>
                <w:kern w:val="0"/>
                <w:szCs w:val="21"/>
              </w:rPr>
              <w:t>0.001</w:t>
            </w:r>
            <w:r w:rsidRPr="00A17AB0">
              <w:rPr>
                <w:bCs/>
                <w:spacing w:val="-10"/>
                <w:kern w:val="0"/>
                <w:szCs w:val="21"/>
              </w:rPr>
              <w:t>~</w:t>
            </w:r>
            <w:r w:rsidRPr="00A17AB0">
              <w:rPr>
                <w:rFonts w:hint="eastAsia"/>
                <w:bCs/>
                <w:spacing w:val="-10"/>
                <w:kern w:val="0"/>
                <w:szCs w:val="21"/>
              </w:rPr>
              <w:t>0.6</w:t>
            </w:r>
            <w:r w:rsidRPr="00A17AB0">
              <w:rPr>
                <w:bCs/>
                <w:spacing w:val="-10"/>
                <w:kern w:val="0"/>
                <w:szCs w:val="21"/>
              </w:rPr>
              <w:t>A/us</w:t>
            </w:r>
          </w:p>
          <w:p w:rsidR="00F06DC7" w:rsidRPr="00A17AB0" w:rsidRDefault="00F06DC7" w:rsidP="00F06DC7">
            <w:pPr>
              <w:jc w:val="center"/>
              <w:rPr>
                <w:szCs w:val="21"/>
              </w:rPr>
            </w:pPr>
            <w:r w:rsidRPr="00A17AB0">
              <w:rPr>
                <w:rFonts w:hint="eastAsia"/>
                <w:bCs/>
                <w:kern w:val="0"/>
                <w:szCs w:val="21"/>
              </w:rPr>
              <w:t>0.001</w:t>
            </w:r>
            <w:r w:rsidRPr="00A17AB0">
              <w:rPr>
                <w:bCs/>
                <w:kern w:val="0"/>
                <w:szCs w:val="21"/>
              </w:rPr>
              <w:t>~</w:t>
            </w:r>
            <w:r w:rsidRPr="00A17AB0">
              <w:rPr>
                <w:rFonts w:hint="eastAsia"/>
                <w:bCs/>
                <w:kern w:val="0"/>
                <w:szCs w:val="21"/>
              </w:rPr>
              <w:t>6</w:t>
            </w:r>
            <w:r w:rsidRPr="00A17AB0">
              <w:rPr>
                <w:bCs/>
                <w:kern w:val="0"/>
                <w:szCs w:val="21"/>
              </w:rPr>
              <w:t>A/us</w:t>
            </w:r>
          </w:p>
        </w:tc>
        <w:tc>
          <w:tcPr>
            <w:tcW w:w="1558" w:type="dxa"/>
          </w:tcPr>
          <w:p w:rsidR="00F06DC7" w:rsidRPr="00A17AB0" w:rsidRDefault="00F06DC7" w:rsidP="001955D3">
            <w:pPr>
              <w:jc w:val="center"/>
              <w:rPr>
                <w:bCs/>
                <w:spacing w:val="-10"/>
                <w:kern w:val="0"/>
                <w:szCs w:val="21"/>
              </w:rPr>
            </w:pPr>
            <w:r w:rsidRPr="00A17AB0">
              <w:rPr>
                <w:rFonts w:hint="eastAsia"/>
                <w:bCs/>
                <w:spacing w:val="-10"/>
                <w:kern w:val="0"/>
                <w:szCs w:val="21"/>
              </w:rPr>
              <w:t>0.001</w:t>
            </w:r>
            <w:r w:rsidRPr="00A17AB0">
              <w:rPr>
                <w:bCs/>
                <w:spacing w:val="-10"/>
                <w:kern w:val="0"/>
                <w:szCs w:val="21"/>
              </w:rPr>
              <w:t>~</w:t>
            </w:r>
            <w:r w:rsidRPr="00A17AB0">
              <w:rPr>
                <w:rFonts w:hint="eastAsia"/>
                <w:bCs/>
                <w:spacing w:val="-10"/>
                <w:kern w:val="0"/>
                <w:szCs w:val="21"/>
              </w:rPr>
              <w:t>0.6</w:t>
            </w:r>
            <w:r w:rsidRPr="00A17AB0">
              <w:rPr>
                <w:bCs/>
                <w:spacing w:val="-10"/>
                <w:kern w:val="0"/>
                <w:szCs w:val="21"/>
              </w:rPr>
              <w:t>A/us</w:t>
            </w:r>
          </w:p>
          <w:p w:rsidR="00F06DC7" w:rsidRPr="00A17AB0" w:rsidRDefault="00F06DC7" w:rsidP="00F06DC7">
            <w:pPr>
              <w:jc w:val="center"/>
              <w:rPr>
                <w:szCs w:val="21"/>
              </w:rPr>
            </w:pPr>
            <w:r w:rsidRPr="00A17AB0">
              <w:rPr>
                <w:rFonts w:hint="eastAsia"/>
                <w:bCs/>
                <w:kern w:val="0"/>
                <w:szCs w:val="21"/>
              </w:rPr>
              <w:t>0.001</w:t>
            </w:r>
            <w:r w:rsidRPr="00A17AB0">
              <w:rPr>
                <w:bCs/>
                <w:kern w:val="0"/>
                <w:szCs w:val="21"/>
              </w:rPr>
              <w:t>~</w:t>
            </w:r>
            <w:r w:rsidRPr="00A17AB0">
              <w:rPr>
                <w:rFonts w:hint="eastAsia"/>
                <w:bCs/>
                <w:kern w:val="0"/>
                <w:szCs w:val="21"/>
              </w:rPr>
              <w:t>9</w:t>
            </w:r>
            <w:r w:rsidRPr="00A17AB0">
              <w:rPr>
                <w:bCs/>
                <w:kern w:val="0"/>
                <w:szCs w:val="21"/>
              </w:rPr>
              <w:t>A/us</w:t>
            </w:r>
          </w:p>
        </w:tc>
        <w:tc>
          <w:tcPr>
            <w:tcW w:w="1558" w:type="dxa"/>
          </w:tcPr>
          <w:p w:rsidR="00F06DC7" w:rsidRPr="00A17AB0" w:rsidRDefault="00F06DC7" w:rsidP="001955D3">
            <w:pPr>
              <w:jc w:val="center"/>
              <w:rPr>
                <w:bCs/>
                <w:spacing w:val="-10"/>
                <w:kern w:val="0"/>
                <w:szCs w:val="21"/>
              </w:rPr>
            </w:pPr>
            <w:r w:rsidRPr="00A17AB0">
              <w:rPr>
                <w:rFonts w:hint="eastAsia"/>
                <w:bCs/>
                <w:spacing w:val="-10"/>
                <w:kern w:val="0"/>
                <w:szCs w:val="21"/>
              </w:rPr>
              <w:t>0.001</w:t>
            </w:r>
            <w:r w:rsidRPr="00A17AB0">
              <w:rPr>
                <w:bCs/>
                <w:spacing w:val="-10"/>
                <w:kern w:val="0"/>
                <w:szCs w:val="21"/>
              </w:rPr>
              <w:t>~</w:t>
            </w:r>
            <w:r w:rsidRPr="00A17AB0">
              <w:rPr>
                <w:rFonts w:hint="eastAsia"/>
                <w:bCs/>
                <w:spacing w:val="-10"/>
                <w:kern w:val="0"/>
                <w:szCs w:val="21"/>
              </w:rPr>
              <w:t>0.6</w:t>
            </w:r>
            <w:r w:rsidRPr="00A17AB0">
              <w:rPr>
                <w:bCs/>
                <w:spacing w:val="-10"/>
                <w:kern w:val="0"/>
                <w:szCs w:val="21"/>
              </w:rPr>
              <w:t>A/us</w:t>
            </w:r>
          </w:p>
          <w:p w:rsidR="00F06DC7" w:rsidRPr="00A17AB0" w:rsidRDefault="00F06DC7" w:rsidP="00F06DC7">
            <w:pPr>
              <w:jc w:val="center"/>
              <w:rPr>
                <w:szCs w:val="21"/>
              </w:rPr>
            </w:pPr>
            <w:r w:rsidRPr="00A17AB0">
              <w:rPr>
                <w:rFonts w:hint="eastAsia"/>
                <w:bCs/>
                <w:kern w:val="0"/>
                <w:szCs w:val="21"/>
              </w:rPr>
              <w:t>0.001</w:t>
            </w:r>
            <w:r w:rsidRPr="00A17AB0">
              <w:rPr>
                <w:bCs/>
                <w:kern w:val="0"/>
                <w:szCs w:val="21"/>
              </w:rPr>
              <w:t>~</w:t>
            </w:r>
            <w:r w:rsidRPr="00A17AB0">
              <w:rPr>
                <w:rFonts w:hint="eastAsia"/>
                <w:bCs/>
                <w:kern w:val="0"/>
                <w:szCs w:val="21"/>
              </w:rPr>
              <w:t>10</w:t>
            </w:r>
            <w:r w:rsidRPr="00A17AB0">
              <w:rPr>
                <w:bCs/>
                <w:kern w:val="0"/>
                <w:szCs w:val="21"/>
              </w:rPr>
              <w:t>A/us</w:t>
            </w:r>
          </w:p>
        </w:tc>
        <w:tc>
          <w:tcPr>
            <w:tcW w:w="1631" w:type="dxa"/>
          </w:tcPr>
          <w:p w:rsidR="00F06DC7" w:rsidRPr="00A17AB0" w:rsidRDefault="00F06DC7" w:rsidP="001955D3">
            <w:pPr>
              <w:jc w:val="center"/>
              <w:rPr>
                <w:bCs/>
                <w:spacing w:val="-10"/>
                <w:kern w:val="0"/>
                <w:szCs w:val="21"/>
              </w:rPr>
            </w:pPr>
            <w:r w:rsidRPr="00A17AB0">
              <w:rPr>
                <w:rFonts w:hint="eastAsia"/>
                <w:bCs/>
                <w:spacing w:val="-10"/>
                <w:kern w:val="0"/>
                <w:szCs w:val="21"/>
              </w:rPr>
              <w:t>0.001</w:t>
            </w:r>
            <w:r w:rsidRPr="00A17AB0">
              <w:rPr>
                <w:bCs/>
                <w:spacing w:val="-10"/>
                <w:kern w:val="0"/>
                <w:szCs w:val="21"/>
              </w:rPr>
              <w:t>~</w:t>
            </w:r>
            <w:r w:rsidRPr="00A17AB0">
              <w:rPr>
                <w:rFonts w:hint="eastAsia"/>
                <w:bCs/>
                <w:spacing w:val="-10"/>
                <w:kern w:val="0"/>
                <w:szCs w:val="21"/>
              </w:rPr>
              <w:t>0.6</w:t>
            </w:r>
            <w:r w:rsidRPr="00A17AB0">
              <w:rPr>
                <w:bCs/>
                <w:spacing w:val="-10"/>
                <w:kern w:val="0"/>
                <w:szCs w:val="21"/>
              </w:rPr>
              <w:t>A/us</w:t>
            </w:r>
          </w:p>
          <w:p w:rsidR="00F06DC7" w:rsidRPr="00A17AB0" w:rsidRDefault="00F06DC7" w:rsidP="00F06DC7">
            <w:pPr>
              <w:jc w:val="center"/>
              <w:rPr>
                <w:szCs w:val="21"/>
              </w:rPr>
            </w:pPr>
            <w:r w:rsidRPr="00A17AB0">
              <w:rPr>
                <w:rFonts w:hint="eastAsia"/>
                <w:bCs/>
                <w:kern w:val="0"/>
                <w:szCs w:val="21"/>
              </w:rPr>
              <w:t>0.001</w:t>
            </w:r>
            <w:r w:rsidRPr="00A17AB0">
              <w:rPr>
                <w:bCs/>
                <w:kern w:val="0"/>
                <w:szCs w:val="21"/>
              </w:rPr>
              <w:t>~</w:t>
            </w:r>
            <w:r w:rsidRPr="00A17AB0">
              <w:rPr>
                <w:rFonts w:hint="eastAsia"/>
                <w:bCs/>
                <w:kern w:val="0"/>
                <w:szCs w:val="21"/>
              </w:rPr>
              <w:t>12</w:t>
            </w:r>
            <w:r w:rsidRPr="00A17AB0">
              <w:rPr>
                <w:bCs/>
                <w:kern w:val="0"/>
                <w:szCs w:val="21"/>
              </w:rPr>
              <w:t>A/us</w:t>
            </w:r>
          </w:p>
        </w:tc>
      </w:tr>
      <w:tr w:rsidR="00F06DC7" w:rsidRPr="00A17AB0" w:rsidTr="00A17AB0">
        <w:tc>
          <w:tcPr>
            <w:tcW w:w="2126" w:type="dxa"/>
            <w:vAlign w:val="center"/>
          </w:tcPr>
          <w:p w:rsidR="00F06DC7" w:rsidRPr="00A17AB0" w:rsidRDefault="00F06DC7" w:rsidP="001955D3">
            <w:pPr>
              <w:rPr>
                <w:szCs w:val="21"/>
              </w:rPr>
            </w:pPr>
            <w:r w:rsidRPr="00A17AB0">
              <w:rPr>
                <w:rFonts w:ascii="Arial,Bold" w:hAnsi="Arial,Bold" w:cs="Arial,Bold" w:hint="eastAsia"/>
                <w:b/>
                <w:bCs/>
                <w:kern w:val="0"/>
                <w:szCs w:val="21"/>
              </w:rPr>
              <w:t xml:space="preserve">CURR:SLEW:NEG </w:t>
            </w:r>
            <w:r w:rsidRPr="00A17AB0">
              <w:rPr>
                <w:rFonts w:ascii="Arial" w:hAnsi="Arial" w:cs="Arial"/>
                <w:kern w:val="0"/>
                <w:szCs w:val="21"/>
              </w:rPr>
              <w:t>&lt;Nrf+&gt;</w:t>
            </w:r>
          </w:p>
        </w:tc>
        <w:tc>
          <w:tcPr>
            <w:tcW w:w="568" w:type="dxa"/>
          </w:tcPr>
          <w:p w:rsidR="00F06DC7" w:rsidRPr="00A17AB0" w:rsidRDefault="00F06DC7" w:rsidP="001955D3">
            <w:pPr>
              <w:jc w:val="center"/>
              <w:rPr>
                <w:szCs w:val="21"/>
              </w:rPr>
            </w:pPr>
            <w:r w:rsidRPr="00A17AB0">
              <w:rPr>
                <w:rFonts w:hint="eastAsia"/>
                <w:szCs w:val="21"/>
              </w:rPr>
              <w:t>L</w:t>
            </w:r>
          </w:p>
          <w:p w:rsidR="00F06DC7" w:rsidRPr="00A17AB0" w:rsidRDefault="00F06DC7" w:rsidP="001955D3">
            <w:pPr>
              <w:jc w:val="center"/>
              <w:rPr>
                <w:szCs w:val="21"/>
              </w:rPr>
            </w:pPr>
            <w:r w:rsidRPr="00A17AB0">
              <w:rPr>
                <w:rFonts w:hint="eastAsia"/>
                <w:szCs w:val="21"/>
              </w:rPr>
              <w:t>H</w:t>
            </w:r>
          </w:p>
        </w:tc>
        <w:tc>
          <w:tcPr>
            <w:tcW w:w="1559" w:type="dxa"/>
          </w:tcPr>
          <w:p w:rsidR="00F06DC7" w:rsidRPr="00A17AB0" w:rsidRDefault="00F06DC7" w:rsidP="00F06DC7">
            <w:pPr>
              <w:jc w:val="center"/>
              <w:rPr>
                <w:bCs/>
                <w:spacing w:val="-10"/>
                <w:kern w:val="0"/>
                <w:szCs w:val="21"/>
              </w:rPr>
            </w:pPr>
            <w:r w:rsidRPr="00A17AB0">
              <w:rPr>
                <w:rFonts w:hint="eastAsia"/>
                <w:bCs/>
                <w:spacing w:val="-10"/>
                <w:kern w:val="0"/>
                <w:szCs w:val="21"/>
              </w:rPr>
              <w:t>0.001</w:t>
            </w:r>
            <w:r w:rsidRPr="00A17AB0">
              <w:rPr>
                <w:bCs/>
                <w:spacing w:val="-10"/>
                <w:kern w:val="0"/>
                <w:szCs w:val="21"/>
              </w:rPr>
              <w:t>~</w:t>
            </w:r>
            <w:r w:rsidRPr="00A17AB0">
              <w:rPr>
                <w:rFonts w:hint="eastAsia"/>
                <w:bCs/>
                <w:spacing w:val="-10"/>
                <w:kern w:val="0"/>
                <w:szCs w:val="21"/>
              </w:rPr>
              <w:t>0.6</w:t>
            </w:r>
            <w:r w:rsidRPr="00A17AB0">
              <w:rPr>
                <w:bCs/>
                <w:spacing w:val="-10"/>
                <w:kern w:val="0"/>
                <w:szCs w:val="21"/>
              </w:rPr>
              <w:t>A/us</w:t>
            </w:r>
          </w:p>
          <w:p w:rsidR="00F06DC7" w:rsidRPr="00A17AB0" w:rsidRDefault="00F06DC7" w:rsidP="00F06DC7">
            <w:pPr>
              <w:jc w:val="center"/>
              <w:rPr>
                <w:bCs/>
                <w:kern w:val="0"/>
                <w:szCs w:val="21"/>
              </w:rPr>
            </w:pPr>
            <w:r w:rsidRPr="00A17AB0">
              <w:rPr>
                <w:rFonts w:hint="eastAsia"/>
                <w:bCs/>
                <w:kern w:val="0"/>
                <w:szCs w:val="21"/>
              </w:rPr>
              <w:t>0.001</w:t>
            </w:r>
            <w:r w:rsidRPr="00A17AB0">
              <w:rPr>
                <w:bCs/>
                <w:kern w:val="0"/>
                <w:szCs w:val="21"/>
              </w:rPr>
              <w:t>~</w:t>
            </w:r>
            <w:r w:rsidRPr="00A17AB0">
              <w:rPr>
                <w:rFonts w:hint="eastAsia"/>
                <w:bCs/>
                <w:kern w:val="0"/>
                <w:szCs w:val="21"/>
              </w:rPr>
              <w:t>6</w:t>
            </w:r>
            <w:r w:rsidRPr="00A17AB0">
              <w:rPr>
                <w:bCs/>
                <w:kern w:val="0"/>
                <w:szCs w:val="21"/>
              </w:rPr>
              <w:t>A/us</w:t>
            </w:r>
          </w:p>
        </w:tc>
        <w:tc>
          <w:tcPr>
            <w:tcW w:w="1558" w:type="dxa"/>
          </w:tcPr>
          <w:p w:rsidR="00F06DC7" w:rsidRPr="00A17AB0" w:rsidRDefault="00F06DC7" w:rsidP="00F06DC7">
            <w:pPr>
              <w:jc w:val="center"/>
              <w:rPr>
                <w:bCs/>
                <w:spacing w:val="-10"/>
                <w:kern w:val="0"/>
                <w:szCs w:val="21"/>
              </w:rPr>
            </w:pPr>
            <w:r w:rsidRPr="00A17AB0">
              <w:rPr>
                <w:rFonts w:hint="eastAsia"/>
                <w:bCs/>
                <w:spacing w:val="-10"/>
                <w:kern w:val="0"/>
                <w:szCs w:val="21"/>
              </w:rPr>
              <w:t>0.001</w:t>
            </w:r>
            <w:r w:rsidRPr="00A17AB0">
              <w:rPr>
                <w:bCs/>
                <w:spacing w:val="-10"/>
                <w:kern w:val="0"/>
                <w:szCs w:val="21"/>
              </w:rPr>
              <w:t>~</w:t>
            </w:r>
            <w:r w:rsidRPr="00A17AB0">
              <w:rPr>
                <w:rFonts w:hint="eastAsia"/>
                <w:bCs/>
                <w:spacing w:val="-10"/>
                <w:kern w:val="0"/>
                <w:szCs w:val="21"/>
              </w:rPr>
              <w:t>0.6</w:t>
            </w:r>
            <w:r w:rsidRPr="00A17AB0">
              <w:rPr>
                <w:bCs/>
                <w:spacing w:val="-10"/>
                <w:kern w:val="0"/>
                <w:szCs w:val="21"/>
              </w:rPr>
              <w:t>A/us</w:t>
            </w:r>
          </w:p>
          <w:p w:rsidR="00F06DC7" w:rsidRPr="00A17AB0" w:rsidRDefault="00F06DC7" w:rsidP="00F06DC7">
            <w:pPr>
              <w:jc w:val="center"/>
              <w:rPr>
                <w:szCs w:val="21"/>
              </w:rPr>
            </w:pPr>
            <w:r w:rsidRPr="00A17AB0">
              <w:rPr>
                <w:rFonts w:hint="eastAsia"/>
                <w:bCs/>
                <w:kern w:val="0"/>
                <w:szCs w:val="21"/>
              </w:rPr>
              <w:t>0.001</w:t>
            </w:r>
            <w:r w:rsidRPr="00A17AB0">
              <w:rPr>
                <w:bCs/>
                <w:kern w:val="0"/>
                <w:szCs w:val="21"/>
              </w:rPr>
              <w:t>~</w:t>
            </w:r>
            <w:r w:rsidRPr="00A17AB0">
              <w:rPr>
                <w:rFonts w:hint="eastAsia"/>
                <w:bCs/>
                <w:kern w:val="0"/>
                <w:szCs w:val="21"/>
              </w:rPr>
              <w:t>9</w:t>
            </w:r>
            <w:r w:rsidRPr="00A17AB0">
              <w:rPr>
                <w:bCs/>
                <w:kern w:val="0"/>
                <w:szCs w:val="21"/>
              </w:rPr>
              <w:t>A/us</w:t>
            </w:r>
          </w:p>
        </w:tc>
        <w:tc>
          <w:tcPr>
            <w:tcW w:w="1558" w:type="dxa"/>
          </w:tcPr>
          <w:p w:rsidR="00F06DC7" w:rsidRPr="00A17AB0" w:rsidRDefault="00F06DC7" w:rsidP="00F06DC7">
            <w:pPr>
              <w:jc w:val="center"/>
              <w:rPr>
                <w:bCs/>
                <w:spacing w:val="-10"/>
                <w:kern w:val="0"/>
                <w:szCs w:val="21"/>
              </w:rPr>
            </w:pPr>
            <w:r w:rsidRPr="00A17AB0">
              <w:rPr>
                <w:rFonts w:hint="eastAsia"/>
                <w:bCs/>
                <w:spacing w:val="-10"/>
                <w:kern w:val="0"/>
                <w:szCs w:val="21"/>
              </w:rPr>
              <w:t>0.001</w:t>
            </w:r>
            <w:r w:rsidRPr="00A17AB0">
              <w:rPr>
                <w:bCs/>
                <w:spacing w:val="-10"/>
                <w:kern w:val="0"/>
                <w:szCs w:val="21"/>
              </w:rPr>
              <w:t>~</w:t>
            </w:r>
            <w:r w:rsidRPr="00A17AB0">
              <w:rPr>
                <w:rFonts w:hint="eastAsia"/>
                <w:bCs/>
                <w:spacing w:val="-10"/>
                <w:kern w:val="0"/>
                <w:szCs w:val="21"/>
              </w:rPr>
              <w:t>0.6</w:t>
            </w:r>
            <w:r w:rsidRPr="00A17AB0">
              <w:rPr>
                <w:bCs/>
                <w:spacing w:val="-10"/>
                <w:kern w:val="0"/>
                <w:szCs w:val="21"/>
              </w:rPr>
              <w:t>A/us</w:t>
            </w:r>
          </w:p>
          <w:p w:rsidR="00F06DC7" w:rsidRPr="00A17AB0" w:rsidRDefault="00F06DC7" w:rsidP="00F06DC7">
            <w:pPr>
              <w:jc w:val="center"/>
              <w:rPr>
                <w:szCs w:val="21"/>
              </w:rPr>
            </w:pPr>
            <w:r w:rsidRPr="00A17AB0">
              <w:rPr>
                <w:rFonts w:hint="eastAsia"/>
                <w:bCs/>
                <w:kern w:val="0"/>
                <w:szCs w:val="21"/>
              </w:rPr>
              <w:t>0.001</w:t>
            </w:r>
            <w:r w:rsidRPr="00A17AB0">
              <w:rPr>
                <w:bCs/>
                <w:kern w:val="0"/>
                <w:szCs w:val="21"/>
              </w:rPr>
              <w:t>~</w:t>
            </w:r>
            <w:r w:rsidRPr="00A17AB0">
              <w:rPr>
                <w:rFonts w:hint="eastAsia"/>
                <w:bCs/>
                <w:kern w:val="0"/>
                <w:szCs w:val="21"/>
              </w:rPr>
              <w:t>10</w:t>
            </w:r>
            <w:r w:rsidRPr="00A17AB0">
              <w:rPr>
                <w:bCs/>
                <w:kern w:val="0"/>
                <w:szCs w:val="21"/>
              </w:rPr>
              <w:t>A/us</w:t>
            </w:r>
          </w:p>
        </w:tc>
        <w:tc>
          <w:tcPr>
            <w:tcW w:w="1631" w:type="dxa"/>
          </w:tcPr>
          <w:p w:rsidR="00F06DC7" w:rsidRPr="00A17AB0" w:rsidRDefault="00F06DC7" w:rsidP="00F06DC7">
            <w:pPr>
              <w:jc w:val="center"/>
              <w:rPr>
                <w:bCs/>
                <w:spacing w:val="-10"/>
                <w:kern w:val="0"/>
                <w:szCs w:val="21"/>
              </w:rPr>
            </w:pPr>
            <w:r w:rsidRPr="00A17AB0">
              <w:rPr>
                <w:rFonts w:hint="eastAsia"/>
                <w:bCs/>
                <w:spacing w:val="-10"/>
                <w:kern w:val="0"/>
                <w:szCs w:val="21"/>
              </w:rPr>
              <w:t>0.001</w:t>
            </w:r>
            <w:r w:rsidRPr="00A17AB0">
              <w:rPr>
                <w:bCs/>
                <w:spacing w:val="-10"/>
                <w:kern w:val="0"/>
                <w:szCs w:val="21"/>
              </w:rPr>
              <w:t>~</w:t>
            </w:r>
            <w:r w:rsidRPr="00A17AB0">
              <w:rPr>
                <w:rFonts w:hint="eastAsia"/>
                <w:bCs/>
                <w:spacing w:val="-10"/>
                <w:kern w:val="0"/>
                <w:szCs w:val="21"/>
              </w:rPr>
              <w:t>0.6</w:t>
            </w:r>
            <w:r w:rsidRPr="00A17AB0">
              <w:rPr>
                <w:bCs/>
                <w:spacing w:val="-10"/>
                <w:kern w:val="0"/>
                <w:szCs w:val="21"/>
              </w:rPr>
              <w:t>A/us</w:t>
            </w:r>
          </w:p>
          <w:p w:rsidR="00F06DC7" w:rsidRPr="00A17AB0" w:rsidRDefault="00F06DC7" w:rsidP="00F06DC7">
            <w:pPr>
              <w:jc w:val="center"/>
              <w:rPr>
                <w:szCs w:val="21"/>
              </w:rPr>
            </w:pPr>
            <w:r w:rsidRPr="00A17AB0">
              <w:rPr>
                <w:rFonts w:hint="eastAsia"/>
                <w:bCs/>
                <w:kern w:val="0"/>
                <w:szCs w:val="21"/>
              </w:rPr>
              <w:t>0.001</w:t>
            </w:r>
            <w:r w:rsidRPr="00A17AB0">
              <w:rPr>
                <w:bCs/>
                <w:kern w:val="0"/>
                <w:szCs w:val="21"/>
              </w:rPr>
              <w:t>~</w:t>
            </w:r>
            <w:r w:rsidRPr="00A17AB0">
              <w:rPr>
                <w:rFonts w:hint="eastAsia"/>
                <w:bCs/>
                <w:kern w:val="0"/>
                <w:szCs w:val="21"/>
              </w:rPr>
              <w:t>12</w:t>
            </w:r>
            <w:r w:rsidRPr="00A17AB0">
              <w:rPr>
                <w:bCs/>
                <w:kern w:val="0"/>
                <w:szCs w:val="21"/>
              </w:rPr>
              <w:t>A/us</w:t>
            </w:r>
          </w:p>
        </w:tc>
      </w:tr>
      <w:tr w:rsidR="00F06DC7" w:rsidRPr="00A17AB0" w:rsidTr="00A17AB0">
        <w:tc>
          <w:tcPr>
            <w:tcW w:w="2126" w:type="dxa"/>
            <w:vAlign w:val="center"/>
          </w:tcPr>
          <w:p w:rsidR="00F06DC7" w:rsidRPr="00A17AB0" w:rsidRDefault="00F06DC7" w:rsidP="001955D3">
            <w:pPr>
              <w:autoSpaceDE w:val="0"/>
              <w:autoSpaceDN w:val="0"/>
              <w:adjustRightInd w:val="0"/>
              <w:jc w:val="left"/>
              <w:rPr>
                <w:rFonts w:ascii="Arial" w:hAnsi="Arial" w:cs="Arial"/>
                <w:kern w:val="0"/>
                <w:szCs w:val="21"/>
              </w:rPr>
            </w:pPr>
            <w:r w:rsidRPr="00A17AB0">
              <w:rPr>
                <w:rFonts w:ascii="Arial,Bold" w:hAnsi="Arial,Bold" w:cs="Arial,Bold"/>
                <w:b/>
                <w:bCs/>
                <w:kern w:val="0"/>
                <w:szCs w:val="21"/>
              </w:rPr>
              <w:t xml:space="preserve">RES </w:t>
            </w:r>
            <w:r w:rsidRPr="00A17AB0">
              <w:rPr>
                <w:rFonts w:ascii="Arial" w:hAnsi="Arial" w:cs="Arial"/>
                <w:kern w:val="0"/>
                <w:szCs w:val="21"/>
              </w:rPr>
              <w:t>&lt;Nrf+&gt;</w:t>
            </w:r>
          </w:p>
          <w:p w:rsidR="00F06DC7" w:rsidRPr="00A17AB0" w:rsidRDefault="00F06DC7" w:rsidP="001955D3">
            <w:pPr>
              <w:rPr>
                <w:rFonts w:ascii="Arial" w:hAnsi="Arial" w:cs="Arial"/>
                <w:kern w:val="0"/>
                <w:szCs w:val="21"/>
              </w:rPr>
            </w:pPr>
            <w:r w:rsidRPr="00A17AB0">
              <w:rPr>
                <w:rFonts w:ascii="Arial,Bold" w:hAnsi="Arial,Bold" w:cs="Arial,Bold"/>
                <w:b/>
                <w:bCs/>
                <w:kern w:val="0"/>
                <w:szCs w:val="21"/>
              </w:rPr>
              <w:t xml:space="preserve">RES:TRIG </w:t>
            </w:r>
            <w:r w:rsidRPr="00A17AB0">
              <w:rPr>
                <w:rFonts w:ascii="Arial" w:hAnsi="Arial" w:cs="Arial"/>
                <w:kern w:val="0"/>
                <w:szCs w:val="21"/>
              </w:rPr>
              <w:t>&lt;Nrf+&gt;</w:t>
            </w:r>
          </w:p>
          <w:p w:rsidR="00F06DC7" w:rsidRPr="00A17AB0" w:rsidRDefault="00F06DC7" w:rsidP="001955D3">
            <w:pPr>
              <w:rPr>
                <w:rFonts w:ascii="Arial" w:hAnsi="Arial" w:cs="Arial"/>
                <w:kern w:val="0"/>
                <w:szCs w:val="21"/>
              </w:rPr>
            </w:pPr>
            <w:r w:rsidRPr="00A17AB0">
              <w:rPr>
                <w:rFonts w:ascii="Arial,Bold" w:hAnsi="Arial,Bold" w:cs="Arial,Bold" w:hint="eastAsia"/>
                <w:b/>
                <w:bCs/>
                <w:kern w:val="0"/>
                <w:szCs w:val="21"/>
              </w:rPr>
              <w:t>RES:LIM</w:t>
            </w:r>
            <w:r w:rsidRPr="00A17AB0">
              <w:rPr>
                <w:rFonts w:ascii="Arial" w:hAnsi="Arial" w:cs="Arial"/>
                <w:kern w:val="0"/>
                <w:szCs w:val="21"/>
              </w:rPr>
              <w:t>&lt;Nrf+&gt;</w:t>
            </w:r>
          </w:p>
          <w:p w:rsidR="00F06DC7" w:rsidRPr="00A17AB0" w:rsidRDefault="00F06DC7" w:rsidP="001955D3">
            <w:pPr>
              <w:rPr>
                <w:szCs w:val="21"/>
              </w:rPr>
            </w:pPr>
            <w:r w:rsidRPr="00A17AB0">
              <w:rPr>
                <w:rFonts w:ascii="Arial,Bold" w:hAnsi="Arial,Bold" w:cs="Arial,Bold" w:hint="eastAsia"/>
                <w:b/>
                <w:bCs/>
                <w:kern w:val="0"/>
                <w:szCs w:val="21"/>
              </w:rPr>
              <w:t>RES:TLEV</w:t>
            </w:r>
            <w:r w:rsidRPr="00A17AB0">
              <w:rPr>
                <w:rFonts w:ascii="Arial" w:hAnsi="Arial" w:cs="Arial" w:hint="eastAsia"/>
                <w:kern w:val="0"/>
                <w:szCs w:val="21"/>
              </w:rPr>
              <w:t xml:space="preserve"> </w:t>
            </w:r>
            <w:r w:rsidRPr="00A17AB0">
              <w:rPr>
                <w:rFonts w:ascii="Arial" w:hAnsi="Arial" w:cs="Arial"/>
                <w:kern w:val="0"/>
                <w:szCs w:val="21"/>
              </w:rPr>
              <w:t>&lt;Nrf+&gt;</w:t>
            </w:r>
          </w:p>
        </w:tc>
        <w:tc>
          <w:tcPr>
            <w:tcW w:w="568" w:type="dxa"/>
            <w:vAlign w:val="center"/>
          </w:tcPr>
          <w:p w:rsidR="00F06DC7" w:rsidRPr="00A17AB0" w:rsidRDefault="00F06DC7" w:rsidP="001955D3">
            <w:pPr>
              <w:jc w:val="center"/>
              <w:rPr>
                <w:szCs w:val="21"/>
              </w:rPr>
            </w:pPr>
            <w:r w:rsidRPr="00A17AB0">
              <w:rPr>
                <w:rFonts w:hint="eastAsia"/>
                <w:szCs w:val="21"/>
              </w:rPr>
              <w:t>L</w:t>
            </w:r>
          </w:p>
          <w:p w:rsidR="00F06DC7" w:rsidRPr="00A17AB0" w:rsidRDefault="00F06DC7" w:rsidP="001955D3">
            <w:pPr>
              <w:jc w:val="center"/>
              <w:rPr>
                <w:szCs w:val="21"/>
              </w:rPr>
            </w:pPr>
            <w:r w:rsidRPr="00A17AB0">
              <w:rPr>
                <w:rFonts w:hint="eastAsia"/>
                <w:szCs w:val="21"/>
              </w:rPr>
              <w:t>H</w:t>
            </w:r>
          </w:p>
        </w:tc>
        <w:tc>
          <w:tcPr>
            <w:tcW w:w="1559" w:type="dxa"/>
            <w:vAlign w:val="center"/>
          </w:tcPr>
          <w:p w:rsidR="00F06DC7" w:rsidRPr="00A17AB0" w:rsidRDefault="00F06DC7" w:rsidP="001955D3">
            <w:pPr>
              <w:jc w:val="center"/>
              <w:rPr>
                <w:bCs/>
                <w:spacing w:val="-10"/>
                <w:kern w:val="0"/>
                <w:szCs w:val="21"/>
              </w:rPr>
            </w:pPr>
            <w:r w:rsidRPr="00A17AB0">
              <w:rPr>
                <w:rFonts w:hint="eastAsia"/>
                <w:bCs/>
                <w:spacing w:val="-10"/>
                <w:kern w:val="0"/>
                <w:szCs w:val="21"/>
              </w:rPr>
              <w:t>0.03</w:t>
            </w:r>
            <w:r w:rsidRPr="00A17AB0">
              <w:rPr>
                <w:bCs/>
                <w:spacing w:val="-10"/>
                <w:kern w:val="0"/>
                <w:szCs w:val="21"/>
              </w:rPr>
              <w:t>Ω~</w:t>
            </w:r>
            <w:r w:rsidRPr="00A17AB0">
              <w:rPr>
                <w:rFonts w:hint="eastAsia"/>
                <w:bCs/>
                <w:spacing w:val="-10"/>
                <w:kern w:val="0"/>
                <w:szCs w:val="21"/>
              </w:rPr>
              <w:t>240K</w:t>
            </w:r>
            <w:r w:rsidRPr="00A17AB0">
              <w:rPr>
                <w:bCs/>
                <w:spacing w:val="-10"/>
                <w:kern w:val="0"/>
                <w:szCs w:val="21"/>
              </w:rPr>
              <w:t>Ω</w:t>
            </w:r>
          </w:p>
          <w:p w:rsidR="00F06DC7" w:rsidRPr="00A17AB0" w:rsidRDefault="00F06DC7" w:rsidP="001955D3">
            <w:pPr>
              <w:jc w:val="center"/>
              <w:rPr>
                <w:bCs/>
                <w:spacing w:val="-10"/>
                <w:kern w:val="0"/>
                <w:szCs w:val="21"/>
              </w:rPr>
            </w:pPr>
            <w:r w:rsidRPr="00A17AB0">
              <w:rPr>
                <w:rFonts w:hint="eastAsia"/>
                <w:szCs w:val="21"/>
              </w:rPr>
              <w:t>0.2</w:t>
            </w:r>
            <w:r w:rsidRPr="00A17AB0">
              <w:rPr>
                <w:szCs w:val="21"/>
              </w:rPr>
              <w:t>Ω</w:t>
            </w:r>
            <w:r w:rsidRPr="00A17AB0">
              <w:rPr>
                <w:rFonts w:ascii="宋体" w:hAnsi="宋体" w:cs="宋体" w:hint="eastAsia"/>
                <w:kern w:val="0"/>
                <w:szCs w:val="21"/>
              </w:rPr>
              <w:t>～2.4M</w:t>
            </w:r>
            <w:r w:rsidRPr="00A17AB0">
              <w:rPr>
                <w:rFonts w:ascii="Calibri" w:hAnsi="Calibri" w:cs="宋体"/>
                <w:kern w:val="0"/>
                <w:szCs w:val="21"/>
              </w:rPr>
              <w:t>Ω</w:t>
            </w:r>
          </w:p>
        </w:tc>
        <w:tc>
          <w:tcPr>
            <w:tcW w:w="1558" w:type="dxa"/>
            <w:vAlign w:val="center"/>
          </w:tcPr>
          <w:p w:rsidR="00F06DC7" w:rsidRPr="00A17AB0" w:rsidRDefault="00F06DC7" w:rsidP="001955D3">
            <w:pPr>
              <w:jc w:val="center"/>
              <w:rPr>
                <w:bCs/>
                <w:spacing w:val="-10"/>
                <w:kern w:val="0"/>
                <w:szCs w:val="21"/>
              </w:rPr>
            </w:pPr>
            <w:r w:rsidRPr="00A17AB0">
              <w:rPr>
                <w:rFonts w:hint="eastAsia"/>
                <w:bCs/>
                <w:spacing w:val="-10"/>
                <w:kern w:val="0"/>
                <w:szCs w:val="21"/>
              </w:rPr>
              <w:t>0.03</w:t>
            </w:r>
            <w:r w:rsidRPr="00A17AB0">
              <w:rPr>
                <w:bCs/>
                <w:spacing w:val="-10"/>
                <w:kern w:val="0"/>
                <w:szCs w:val="21"/>
              </w:rPr>
              <w:t>Ω~</w:t>
            </w:r>
            <w:r w:rsidRPr="00A17AB0">
              <w:rPr>
                <w:rFonts w:hint="eastAsia"/>
                <w:bCs/>
                <w:spacing w:val="-10"/>
                <w:kern w:val="0"/>
                <w:szCs w:val="21"/>
              </w:rPr>
              <w:t>240K</w:t>
            </w:r>
            <w:r w:rsidRPr="00A17AB0">
              <w:rPr>
                <w:bCs/>
                <w:spacing w:val="-10"/>
                <w:kern w:val="0"/>
                <w:szCs w:val="21"/>
              </w:rPr>
              <w:t>Ω</w:t>
            </w:r>
          </w:p>
          <w:p w:rsidR="00F06DC7" w:rsidRPr="00A17AB0" w:rsidRDefault="00F06DC7" w:rsidP="001955D3">
            <w:pPr>
              <w:jc w:val="center"/>
              <w:rPr>
                <w:bCs/>
                <w:spacing w:val="-10"/>
                <w:kern w:val="0"/>
                <w:szCs w:val="21"/>
              </w:rPr>
            </w:pPr>
            <w:r w:rsidRPr="00A17AB0">
              <w:rPr>
                <w:rFonts w:hint="eastAsia"/>
                <w:szCs w:val="21"/>
              </w:rPr>
              <w:t>0.2</w:t>
            </w:r>
            <w:r w:rsidRPr="00A17AB0">
              <w:rPr>
                <w:szCs w:val="21"/>
              </w:rPr>
              <w:t>Ω</w:t>
            </w:r>
            <w:r w:rsidRPr="00A17AB0">
              <w:rPr>
                <w:rFonts w:ascii="宋体" w:hAnsi="宋体" w:cs="宋体" w:hint="eastAsia"/>
                <w:kern w:val="0"/>
                <w:szCs w:val="21"/>
              </w:rPr>
              <w:t>～2.4M</w:t>
            </w:r>
            <w:r w:rsidRPr="00A17AB0">
              <w:rPr>
                <w:rFonts w:ascii="Calibri" w:hAnsi="Calibri" w:cs="宋体"/>
                <w:kern w:val="0"/>
                <w:szCs w:val="21"/>
              </w:rPr>
              <w:t>Ω</w:t>
            </w:r>
          </w:p>
        </w:tc>
        <w:tc>
          <w:tcPr>
            <w:tcW w:w="1558" w:type="dxa"/>
            <w:vAlign w:val="center"/>
          </w:tcPr>
          <w:p w:rsidR="00F06DC7" w:rsidRPr="00A17AB0" w:rsidRDefault="00F06DC7" w:rsidP="001955D3">
            <w:pPr>
              <w:jc w:val="center"/>
              <w:rPr>
                <w:bCs/>
                <w:spacing w:val="-10"/>
                <w:kern w:val="0"/>
                <w:szCs w:val="21"/>
              </w:rPr>
            </w:pPr>
            <w:r w:rsidRPr="00A17AB0">
              <w:rPr>
                <w:bCs/>
                <w:spacing w:val="-10"/>
                <w:kern w:val="0"/>
                <w:szCs w:val="21"/>
              </w:rPr>
              <w:t>0.0</w:t>
            </w:r>
            <w:r w:rsidRPr="00A17AB0">
              <w:rPr>
                <w:rFonts w:hint="eastAsia"/>
                <w:bCs/>
                <w:spacing w:val="-10"/>
                <w:kern w:val="0"/>
                <w:szCs w:val="21"/>
              </w:rPr>
              <w:t>2</w:t>
            </w:r>
            <w:r w:rsidRPr="00A17AB0">
              <w:rPr>
                <w:bCs/>
                <w:spacing w:val="-10"/>
                <w:kern w:val="0"/>
                <w:szCs w:val="21"/>
              </w:rPr>
              <w:t>~6.66Ω</w:t>
            </w:r>
          </w:p>
          <w:p w:rsidR="00F06DC7" w:rsidRPr="00A17AB0" w:rsidRDefault="00F06DC7" w:rsidP="001955D3">
            <w:pPr>
              <w:jc w:val="center"/>
              <w:rPr>
                <w:bCs/>
                <w:spacing w:val="-10"/>
                <w:kern w:val="0"/>
                <w:szCs w:val="21"/>
              </w:rPr>
            </w:pPr>
            <w:r w:rsidRPr="00A17AB0">
              <w:rPr>
                <w:rFonts w:hint="eastAsia"/>
                <w:szCs w:val="21"/>
              </w:rPr>
              <w:t>0.2</w:t>
            </w:r>
            <w:r w:rsidRPr="00A17AB0">
              <w:rPr>
                <w:szCs w:val="21"/>
              </w:rPr>
              <w:t>Ω</w:t>
            </w:r>
            <w:r w:rsidRPr="00A17AB0">
              <w:rPr>
                <w:rFonts w:ascii="宋体" w:hAnsi="宋体" w:cs="宋体" w:hint="eastAsia"/>
                <w:kern w:val="0"/>
                <w:szCs w:val="21"/>
              </w:rPr>
              <w:t>～2.4M</w:t>
            </w:r>
            <w:r w:rsidRPr="00A17AB0">
              <w:rPr>
                <w:rFonts w:ascii="Calibri" w:hAnsi="Calibri" w:cs="宋体"/>
                <w:kern w:val="0"/>
                <w:szCs w:val="21"/>
              </w:rPr>
              <w:t>Ω</w:t>
            </w:r>
          </w:p>
        </w:tc>
        <w:tc>
          <w:tcPr>
            <w:tcW w:w="1631" w:type="dxa"/>
            <w:vAlign w:val="center"/>
          </w:tcPr>
          <w:p w:rsidR="00F06DC7" w:rsidRPr="00A17AB0" w:rsidRDefault="00F06DC7" w:rsidP="001955D3">
            <w:pPr>
              <w:jc w:val="center"/>
              <w:rPr>
                <w:bCs/>
                <w:spacing w:val="-10"/>
                <w:kern w:val="0"/>
                <w:szCs w:val="21"/>
              </w:rPr>
            </w:pPr>
            <w:r w:rsidRPr="00A17AB0">
              <w:rPr>
                <w:rFonts w:hint="eastAsia"/>
                <w:bCs/>
                <w:spacing w:val="-10"/>
                <w:kern w:val="0"/>
                <w:szCs w:val="21"/>
              </w:rPr>
              <w:t>0.01</w:t>
            </w:r>
            <w:r w:rsidRPr="00A17AB0">
              <w:rPr>
                <w:bCs/>
                <w:spacing w:val="-10"/>
                <w:kern w:val="0"/>
                <w:szCs w:val="21"/>
              </w:rPr>
              <w:t>Ω~</w:t>
            </w:r>
            <w:r w:rsidRPr="00A17AB0">
              <w:rPr>
                <w:rFonts w:hint="eastAsia"/>
                <w:bCs/>
                <w:spacing w:val="-10"/>
                <w:kern w:val="0"/>
                <w:szCs w:val="21"/>
              </w:rPr>
              <w:t>240K</w:t>
            </w:r>
            <w:r w:rsidRPr="00A17AB0">
              <w:rPr>
                <w:bCs/>
                <w:spacing w:val="-10"/>
                <w:kern w:val="0"/>
                <w:szCs w:val="21"/>
              </w:rPr>
              <w:t>Ω</w:t>
            </w:r>
          </w:p>
          <w:p w:rsidR="00F06DC7" w:rsidRPr="00A17AB0" w:rsidRDefault="00F06DC7" w:rsidP="001955D3">
            <w:pPr>
              <w:jc w:val="center"/>
              <w:rPr>
                <w:bCs/>
                <w:spacing w:val="-10"/>
                <w:kern w:val="0"/>
                <w:szCs w:val="21"/>
              </w:rPr>
            </w:pPr>
            <w:r w:rsidRPr="00A17AB0">
              <w:rPr>
                <w:rFonts w:hint="eastAsia"/>
                <w:szCs w:val="21"/>
              </w:rPr>
              <w:t>0.2</w:t>
            </w:r>
            <w:r w:rsidRPr="00A17AB0">
              <w:rPr>
                <w:szCs w:val="21"/>
              </w:rPr>
              <w:t>Ω</w:t>
            </w:r>
            <w:r w:rsidRPr="00A17AB0">
              <w:rPr>
                <w:rFonts w:ascii="宋体" w:hAnsi="宋体" w:cs="宋体" w:hint="eastAsia"/>
                <w:kern w:val="0"/>
                <w:szCs w:val="21"/>
              </w:rPr>
              <w:t>～2.4M</w:t>
            </w:r>
            <w:r w:rsidRPr="00A17AB0">
              <w:rPr>
                <w:rFonts w:ascii="Calibri" w:hAnsi="Calibri" w:cs="宋体"/>
                <w:kern w:val="0"/>
                <w:szCs w:val="21"/>
              </w:rPr>
              <w:t>Ω</w:t>
            </w:r>
          </w:p>
        </w:tc>
      </w:tr>
      <w:tr w:rsidR="00F06DC7" w:rsidRPr="00A17AB0" w:rsidTr="00A17AB0">
        <w:trPr>
          <w:trHeight w:val="1479"/>
        </w:trPr>
        <w:tc>
          <w:tcPr>
            <w:tcW w:w="2126" w:type="dxa"/>
          </w:tcPr>
          <w:p w:rsidR="00F06DC7" w:rsidRPr="00A17AB0" w:rsidRDefault="00F06DC7" w:rsidP="001955D3">
            <w:pPr>
              <w:autoSpaceDE w:val="0"/>
              <w:autoSpaceDN w:val="0"/>
              <w:adjustRightInd w:val="0"/>
              <w:jc w:val="left"/>
              <w:rPr>
                <w:rFonts w:ascii="Arial" w:hAnsi="Arial" w:cs="Arial"/>
                <w:kern w:val="0"/>
                <w:szCs w:val="21"/>
              </w:rPr>
            </w:pPr>
            <w:r w:rsidRPr="00A17AB0">
              <w:rPr>
                <w:rFonts w:ascii="Arial,Bold" w:hAnsi="Arial,Bold" w:cs="Arial,Bold"/>
                <w:b/>
                <w:bCs/>
                <w:kern w:val="0"/>
                <w:szCs w:val="21"/>
              </w:rPr>
              <w:t xml:space="preserve">VOLT </w:t>
            </w:r>
            <w:r w:rsidRPr="00A17AB0">
              <w:rPr>
                <w:rFonts w:ascii="Arial" w:hAnsi="Arial" w:cs="Arial"/>
                <w:kern w:val="0"/>
                <w:szCs w:val="21"/>
              </w:rPr>
              <w:t>&lt;Nrf+&gt;</w:t>
            </w:r>
          </w:p>
          <w:p w:rsidR="00F06DC7" w:rsidRPr="00A17AB0" w:rsidRDefault="00F06DC7" w:rsidP="001955D3">
            <w:pPr>
              <w:rPr>
                <w:rFonts w:ascii="Arial" w:hAnsi="Arial" w:cs="Arial"/>
                <w:kern w:val="0"/>
                <w:szCs w:val="21"/>
              </w:rPr>
            </w:pPr>
            <w:r w:rsidRPr="00A17AB0">
              <w:rPr>
                <w:rFonts w:ascii="Arial,Bold" w:hAnsi="Arial,Bold" w:cs="Arial,Bold"/>
                <w:b/>
                <w:bCs/>
                <w:kern w:val="0"/>
                <w:szCs w:val="21"/>
              </w:rPr>
              <w:t xml:space="preserve">VOLT:TRIG </w:t>
            </w:r>
            <w:r w:rsidRPr="00A17AB0">
              <w:rPr>
                <w:rFonts w:ascii="Arial" w:hAnsi="Arial" w:cs="Arial"/>
                <w:kern w:val="0"/>
                <w:szCs w:val="21"/>
              </w:rPr>
              <w:t>&lt;Nrf+&gt;</w:t>
            </w:r>
          </w:p>
          <w:p w:rsidR="00F06DC7" w:rsidRPr="00A17AB0" w:rsidRDefault="00F06DC7" w:rsidP="001955D3">
            <w:pPr>
              <w:rPr>
                <w:rFonts w:ascii="Arial" w:hAnsi="Arial" w:cs="Arial"/>
                <w:kern w:val="0"/>
                <w:szCs w:val="21"/>
              </w:rPr>
            </w:pPr>
            <w:r w:rsidRPr="00A17AB0">
              <w:rPr>
                <w:rFonts w:ascii="Arial,Bold" w:hAnsi="Arial,Bold" w:cs="Arial,Bold" w:hint="eastAsia"/>
                <w:b/>
                <w:bCs/>
                <w:kern w:val="0"/>
                <w:szCs w:val="21"/>
              </w:rPr>
              <w:t>VOLT:LIM</w:t>
            </w:r>
            <w:r w:rsidRPr="00A17AB0">
              <w:rPr>
                <w:rFonts w:ascii="Arial" w:hAnsi="Arial" w:cs="Arial"/>
                <w:kern w:val="0"/>
                <w:szCs w:val="21"/>
              </w:rPr>
              <w:t>&lt;Nrf+&gt;</w:t>
            </w:r>
          </w:p>
          <w:p w:rsidR="00F06DC7" w:rsidRPr="00A17AB0" w:rsidRDefault="00F06DC7" w:rsidP="001955D3">
            <w:pPr>
              <w:rPr>
                <w:rFonts w:ascii="Arial" w:hAnsi="Arial" w:cs="Arial"/>
                <w:kern w:val="0"/>
                <w:szCs w:val="21"/>
              </w:rPr>
            </w:pPr>
            <w:r w:rsidRPr="00A17AB0">
              <w:rPr>
                <w:rFonts w:ascii="Arial,Bold" w:hAnsi="Arial,Bold" w:cs="Arial,Bold" w:hint="eastAsia"/>
                <w:b/>
                <w:bCs/>
                <w:kern w:val="0"/>
                <w:szCs w:val="21"/>
              </w:rPr>
              <w:t>VOLT:TLEV</w:t>
            </w:r>
            <w:r w:rsidRPr="00A17AB0">
              <w:rPr>
                <w:rFonts w:ascii="Arial" w:hAnsi="Arial" w:cs="Arial" w:hint="eastAsia"/>
                <w:kern w:val="0"/>
                <w:szCs w:val="21"/>
              </w:rPr>
              <w:t xml:space="preserve"> </w:t>
            </w:r>
            <w:r w:rsidRPr="00A17AB0">
              <w:rPr>
                <w:rFonts w:ascii="Arial" w:hAnsi="Arial" w:cs="Arial"/>
                <w:kern w:val="0"/>
                <w:szCs w:val="21"/>
              </w:rPr>
              <w:t>&lt;Nrf+&gt;</w:t>
            </w:r>
          </w:p>
          <w:p w:rsidR="00F06DC7" w:rsidRPr="00A17AB0" w:rsidRDefault="00F06DC7" w:rsidP="001955D3">
            <w:pPr>
              <w:rPr>
                <w:rFonts w:ascii="Arial" w:hAnsi="Arial" w:cs="Arial"/>
                <w:kern w:val="0"/>
                <w:szCs w:val="21"/>
              </w:rPr>
            </w:pPr>
            <w:r w:rsidRPr="00A17AB0">
              <w:rPr>
                <w:rFonts w:ascii="Arial,Bold" w:hAnsi="Arial,Bold" w:cs="Arial,Bold" w:hint="eastAsia"/>
                <w:b/>
                <w:bCs/>
                <w:kern w:val="0"/>
                <w:szCs w:val="21"/>
              </w:rPr>
              <w:t>VOLT:STAR</w:t>
            </w:r>
            <w:r w:rsidRPr="00A17AB0">
              <w:rPr>
                <w:rFonts w:ascii="Arial" w:hAnsi="Arial" w:cs="Arial" w:hint="eastAsia"/>
                <w:kern w:val="0"/>
                <w:szCs w:val="21"/>
              </w:rPr>
              <w:t xml:space="preserve"> </w:t>
            </w:r>
            <w:r w:rsidRPr="00A17AB0">
              <w:rPr>
                <w:rFonts w:ascii="Arial" w:hAnsi="Arial" w:cs="Arial"/>
                <w:kern w:val="0"/>
                <w:szCs w:val="21"/>
              </w:rPr>
              <w:t>&lt;Nrf+&gt;</w:t>
            </w:r>
          </w:p>
        </w:tc>
        <w:tc>
          <w:tcPr>
            <w:tcW w:w="568" w:type="dxa"/>
          </w:tcPr>
          <w:p w:rsidR="00F06DC7" w:rsidRPr="00A17AB0" w:rsidRDefault="00F06DC7" w:rsidP="001955D3">
            <w:pPr>
              <w:jc w:val="center"/>
              <w:rPr>
                <w:szCs w:val="21"/>
              </w:rPr>
            </w:pPr>
          </w:p>
          <w:p w:rsidR="00F06DC7" w:rsidRPr="00A17AB0" w:rsidRDefault="00F06DC7" w:rsidP="001955D3">
            <w:pPr>
              <w:jc w:val="center"/>
              <w:rPr>
                <w:szCs w:val="21"/>
              </w:rPr>
            </w:pPr>
            <w:r w:rsidRPr="00A17AB0">
              <w:rPr>
                <w:rFonts w:hint="eastAsia"/>
                <w:szCs w:val="21"/>
              </w:rPr>
              <w:t>L</w:t>
            </w:r>
          </w:p>
          <w:p w:rsidR="00F06DC7" w:rsidRPr="00A17AB0" w:rsidRDefault="00F06DC7" w:rsidP="001955D3">
            <w:pPr>
              <w:jc w:val="center"/>
              <w:rPr>
                <w:szCs w:val="21"/>
              </w:rPr>
            </w:pPr>
            <w:r w:rsidRPr="00A17AB0">
              <w:rPr>
                <w:rFonts w:hint="eastAsia"/>
                <w:szCs w:val="21"/>
              </w:rPr>
              <w:t>H</w:t>
            </w:r>
          </w:p>
        </w:tc>
        <w:tc>
          <w:tcPr>
            <w:tcW w:w="1559" w:type="dxa"/>
            <w:vAlign w:val="center"/>
          </w:tcPr>
          <w:p w:rsidR="00F06DC7" w:rsidRPr="00A17AB0" w:rsidRDefault="00F06DC7" w:rsidP="001955D3">
            <w:pPr>
              <w:jc w:val="center"/>
              <w:rPr>
                <w:bCs/>
                <w:spacing w:val="-10"/>
                <w:kern w:val="0"/>
                <w:szCs w:val="21"/>
              </w:rPr>
            </w:pPr>
            <w:r w:rsidRPr="00A17AB0">
              <w:rPr>
                <w:rFonts w:hint="eastAsia"/>
                <w:bCs/>
                <w:spacing w:val="-10"/>
                <w:kern w:val="0"/>
                <w:szCs w:val="21"/>
              </w:rPr>
              <w:t>0</w:t>
            </w:r>
            <w:r w:rsidRPr="00A17AB0">
              <w:rPr>
                <w:bCs/>
                <w:spacing w:val="-10"/>
                <w:kern w:val="0"/>
                <w:szCs w:val="21"/>
              </w:rPr>
              <w:t>~</w:t>
            </w:r>
            <w:r w:rsidRPr="00A17AB0">
              <w:rPr>
                <w:rFonts w:hint="eastAsia"/>
                <w:bCs/>
                <w:spacing w:val="-10"/>
                <w:kern w:val="0"/>
                <w:szCs w:val="21"/>
              </w:rPr>
              <w:t>50V</w:t>
            </w:r>
          </w:p>
          <w:p w:rsidR="00F06DC7" w:rsidRPr="00A17AB0" w:rsidRDefault="00F06DC7" w:rsidP="001955D3">
            <w:pPr>
              <w:jc w:val="center"/>
              <w:rPr>
                <w:bCs/>
                <w:spacing w:val="-10"/>
                <w:kern w:val="0"/>
                <w:szCs w:val="21"/>
              </w:rPr>
            </w:pPr>
            <w:r w:rsidRPr="00A17AB0">
              <w:rPr>
                <w:rFonts w:hint="eastAsia"/>
                <w:bCs/>
                <w:spacing w:val="-10"/>
                <w:kern w:val="0"/>
                <w:szCs w:val="21"/>
              </w:rPr>
              <w:t>0</w:t>
            </w:r>
            <w:r w:rsidRPr="00A17AB0">
              <w:rPr>
                <w:bCs/>
                <w:spacing w:val="-10"/>
                <w:kern w:val="0"/>
                <w:szCs w:val="21"/>
              </w:rPr>
              <w:t>~</w:t>
            </w:r>
            <w:r w:rsidRPr="00A17AB0">
              <w:rPr>
                <w:rFonts w:hint="eastAsia"/>
                <w:bCs/>
                <w:spacing w:val="-10"/>
                <w:kern w:val="0"/>
                <w:szCs w:val="21"/>
              </w:rPr>
              <w:t>500V</w:t>
            </w:r>
          </w:p>
        </w:tc>
        <w:tc>
          <w:tcPr>
            <w:tcW w:w="1558" w:type="dxa"/>
            <w:vAlign w:val="center"/>
          </w:tcPr>
          <w:p w:rsidR="00F06DC7" w:rsidRPr="00A17AB0" w:rsidRDefault="00F06DC7" w:rsidP="00F06DC7">
            <w:pPr>
              <w:jc w:val="center"/>
              <w:rPr>
                <w:bCs/>
                <w:spacing w:val="-10"/>
                <w:kern w:val="0"/>
                <w:szCs w:val="21"/>
              </w:rPr>
            </w:pPr>
            <w:r w:rsidRPr="00A17AB0">
              <w:rPr>
                <w:rFonts w:hint="eastAsia"/>
                <w:bCs/>
                <w:spacing w:val="-10"/>
                <w:kern w:val="0"/>
                <w:szCs w:val="21"/>
              </w:rPr>
              <w:t>0</w:t>
            </w:r>
            <w:r w:rsidRPr="00A17AB0">
              <w:rPr>
                <w:bCs/>
                <w:spacing w:val="-10"/>
                <w:kern w:val="0"/>
                <w:szCs w:val="21"/>
              </w:rPr>
              <w:t>~</w:t>
            </w:r>
            <w:r w:rsidRPr="00A17AB0">
              <w:rPr>
                <w:rFonts w:hint="eastAsia"/>
                <w:bCs/>
                <w:spacing w:val="-10"/>
                <w:kern w:val="0"/>
                <w:szCs w:val="21"/>
              </w:rPr>
              <w:t>50V</w:t>
            </w:r>
          </w:p>
          <w:p w:rsidR="00F06DC7" w:rsidRPr="00A17AB0" w:rsidRDefault="00F06DC7" w:rsidP="00F06DC7">
            <w:pPr>
              <w:jc w:val="center"/>
              <w:rPr>
                <w:bCs/>
                <w:spacing w:val="-10"/>
                <w:kern w:val="0"/>
                <w:szCs w:val="21"/>
              </w:rPr>
            </w:pPr>
            <w:r w:rsidRPr="00A17AB0">
              <w:rPr>
                <w:rFonts w:hint="eastAsia"/>
                <w:bCs/>
                <w:spacing w:val="-10"/>
                <w:kern w:val="0"/>
                <w:szCs w:val="21"/>
              </w:rPr>
              <w:t>0</w:t>
            </w:r>
            <w:r w:rsidRPr="00A17AB0">
              <w:rPr>
                <w:bCs/>
                <w:spacing w:val="-10"/>
                <w:kern w:val="0"/>
                <w:szCs w:val="21"/>
              </w:rPr>
              <w:t>~</w:t>
            </w:r>
            <w:r w:rsidRPr="00A17AB0">
              <w:rPr>
                <w:rFonts w:hint="eastAsia"/>
                <w:bCs/>
                <w:spacing w:val="-10"/>
                <w:kern w:val="0"/>
                <w:szCs w:val="21"/>
              </w:rPr>
              <w:t>500V</w:t>
            </w:r>
          </w:p>
        </w:tc>
        <w:tc>
          <w:tcPr>
            <w:tcW w:w="1558" w:type="dxa"/>
            <w:vAlign w:val="center"/>
          </w:tcPr>
          <w:p w:rsidR="00F06DC7" w:rsidRPr="00A17AB0" w:rsidRDefault="00F06DC7" w:rsidP="00F06DC7">
            <w:pPr>
              <w:jc w:val="center"/>
              <w:rPr>
                <w:bCs/>
                <w:spacing w:val="-10"/>
                <w:kern w:val="0"/>
                <w:szCs w:val="21"/>
              </w:rPr>
            </w:pPr>
            <w:r w:rsidRPr="00A17AB0">
              <w:rPr>
                <w:rFonts w:hint="eastAsia"/>
                <w:bCs/>
                <w:spacing w:val="-10"/>
                <w:kern w:val="0"/>
                <w:szCs w:val="21"/>
              </w:rPr>
              <w:t>0</w:t>
            </w:r>
            <w:r w:rsidRPr="00A17AB0">
              <w:rPr>
                <w:bCs/>
                <w:spacing w:val="-10"/>
                <w:kern w:val="0"/>
                <w:szCs w:val="21"/>
              </w:rPr>
              <w:t>~</w:t>
            </w:r>
            <w:r w:rsidRPr="00A17AB0">
              <w:rPr>
                <w:rFonts w:hint="eastAsia"/>
                <w:bCs/>
                <w:spacing w:val="-10"/>
                <w:kern w:val="0"/>
                <w:szCs w:val="21"/>
              </w:rPr>
              <w:t>50V</w:t>
            </w:r>
          </w:p>
          <w:p w:rsidR="00F06DC7" w:rsidRPr="00A17AB0" w:rsidRDefault="00F06DC7" w:rsidP="00F06DC7">
            <w:pPr>
              <w:pStyle w:val="a7"/>
              <w:jc w:val="center"/>
              <w:rPr>
                <w:rFonts w:ascii="Times New Roman" w:eastAsia="宋体" w:hAnsi="Times New Roman"/>
                <w:bCs/>
                <w:spacing w:val="-10"/>
                <w:kern w:val="0"/>
                <w:sz w:val="21"/>
                <w:szCs w:val="21"/>
              </w:rPr>
            </w:pPr>
            <w:r w:rsidRPr="00A17AB0">
              <w:rPr>
                <w:rFonts w:hint="eastAsia"/>
                <w:bCs/>
                <w:spacing w:val="-10"/>
                <w:kern w:val="0"/>
                <w:sz w:val="21"/>
                <w:szCs w:val="21"/>
              </w:rPr>
              <w:t>0</w:t>
            </w:r>
            <w:r w:rsidRPr="00A17AB0">
              <w:rPr>
                <w:bCs/>
                <w:spacing w:val="-10"/>
                <w:kern w:val="0"/>
                <w:sz w:val="21"/>
                <w:szCs w:val="21"/>
              </w:rPr>
              <w:t>~</w:t>
            </w:r>
            <w:r w:rsidRPr="00A17AB0">
              <w:rPr>
                <w:rFonts w:hint="eastAsia"/>
                <w:bCs/>
                <w:spacing w:val="-10"/>
                <w:kern w:val="0"/>
                <w:sz w:val="21"/>
                <w:szCs w:val="21"/>
              </w:rPr>
              <w:t>500V</w:t>
            </w:r>
          </w:p>
        </w:tc>
        <w:tc>
          <w:tcPr>
            <w:tcW w:w="1631" w:type="dxa"/>
            <w:vAlign w:val="center"/>
          </w:tcPr>
          <w:p w:rsidR="00F06DC7" w:rsidRPr="00A17AB0" w:rsidRDefault="00F06DC7" w:rsidP="00F06DC7">
            <w:pPr>
              <w:jc w:val="center"/>
              <w:rPr>
                <w:bCs/>
                <w:spacing w:val="-10"/>
                <w:kern w:val="0"/>
                <w:szCs w:val="21"/>
              </w:rPr>
            </w:pPr>
            <w:r w:rsidRPr="00A17AB0">
              <w:rPr>
                <w:rFonts w:hint="eastAsia"/>
                <w:bCs/>
                <w:spacing w:val="-10"/>
                <w:kern w:val="0"/>
                <w:szCs w:val="21"/>
              </w:rPr>
              <w:t>0</w:t>
            </w:r>
            <w:r w:rsidRPr="00A17AB0">
              <w:rPr>
                <w:bCs/>
                <w:spacing w:val="-10"/>
                <w:kern w:val="0"/>
                <w:szCs w:val="21"/>
              </w:rPr>
              <w:t>~</w:t>
            </w:r>
            <w:r w:rsidRPr="00A17AB0">
              <w:rPr>
                <w:rFonts w:hint="eastAsia"/>
                <w:bCs/>
                <w:spacing w:val="-10"/>
                <w:kern w:val="0"/>
                <w:szCs w:val="21"/>
              </w:rPr>
              <w:t>50V</w:t>
            </w:r>
          </w:p>
          <w:p w:rsidR="00F06DC7" w:rsidRPr="00A17AB0" w:rsidRDefault="00F06DC7" w:rsidP="00F06DC7">
            <w:pPr>
              <w:pStyle w:val="a7"/>
              <w:jc w:val="center"/>
              <w:rPr>
                <w:rFonts w:ascii="Times New Roman" w:eastAsia="宋体" w:hAnsi="Times New Roman"/>
                <w:bCs/>
                <w:spacing w:val="-10"/>
                <w:kern w:val="0"/>
                <w:sz w:val="21"/>
                <w:szCs w:val="21"/>
              </w:rPr>
            </w:pPr>
            <w:r w:rsidRPr="00A17AB0">
              <w:rPr>
                <w:rFonts w:hint="eastAsia"/>
                <w:bCs/>
                <w:spacing w:val="-10"/>
                <w:kern w:val="0"/>
                <w:sz w:val="21"/>
                <w:szCs w:val="21"/>
              </w:rPr>
              <w:t>0</w:t>
            </w:r>
            <w:r w:rsidRPr="00A17AB0">
              <w:rPr>
                <w:bCs/>
                <w:spacing w:val="-10"/>
                <w:kern w:val="0"/>
                <w:sz w:val="21"/>
                <w:szCs w:val="21"/>
              </w:rPr>
              <w:t>~</w:t>
            </w:r>
            <w:r w:rsidRPr="00A17AB0">
              <w:rPr>
                <w:rFonts w:hint="eastAsia"/>
                <w:bCs/>
                <w:spacing w:val="-10"/>
                <w:kern w:val="0"/>
                <w:sz w:val="21"/>
                <w:szCs w:val="21"/>
              </w:rPr>
              <w:t>500V</w:t>
            </w:r>
          </w:p>
        </w:tc>
      </w:tr>
      <w:tr w:rsidR="00F06DC7" w:rsidRPr="00A17AB0" w:rsidTr="00A17AB0">
        <w:trPr>
          <w:trHeight w:val="537"/>
        </w:trPr>
        <w:tc>
          <w:tcPr>
            <w:tcW w:w="2126" w:type="dxa"/>
          </w:tcPr>
          <w:p w:rsidR="00F06DC7" w:rsidRPr="00A17AB0" w:rsidRDefault="00F06DC7" w:rsidP="001955D3">
            <w:pPr>
              <w:autoSpaceDE w:val="0"/>
              <w:autoSpaceDN w:val="0"/>
              <w:adjustRightInd w:val="0"/>
              <w:jc w:val="left"/>
              <w:rPr>
                <w:rFonts w:ascii="Arial" w:hAnsi="Arial" w:cs="Arial"/>
                <w:kern w:val="0"/>
                <w:szCs w:val="21"/>
              </w:rPr>
            </w:pPr>
            <w:r w:rsidRPr="00A17AB0">
              <w:rPr>
                <w:rFonts w:ascii="Arial,Bold" w:hAnsi="Arial,Bold" w:cs="Arial,Bold" w:hint="eastAsia"/>
                <w:b/>
                <w:bCs/>
                <w:kern w:val="0"/>
                <w:szCs w:val="21"/>
              </w:rPr>
              <w:t>POW</w:t>
            </w:r>
            <w:r w:rsidRPr="00A17AB0">
              <w:rPr>
                <w:rFonts w:ascii="Arial,Bold" w:hAnsi="Arial,Bold" w:cs="Arial,Bold"/>
                <w:b/>
                <w:bCs/>
                <w:kern w:val="0"/>
                <w:szCs w:val="21"/>
              </w:rPr>
              <w:t xml:space="preserve"> </w:t>
            </w:r>
            <w:r w:rsidRPr="00A17AB0">
              <w:rPr>
                <w:rFonts w:ascii="Arial" w:hAnsi="Arial" w:cs="Arial"/>
                <w:kern w:val="0"/>
                <w:szCs w:val="21"/>
              </w:rPr>
              <w:t>&lt;Nrf+&gt;</w:t>
            </w:r>
          </w:p>
          <w:p w:rsidR="00F06DC7" w:rsidRPr="00A17AB0" w:rsidRDefault="00F06DC7" w:rsidP="001955D3">
            <w:pPr>
              <w:rPr>
                <w:szCs w:val="21"/>
              </w:rPr>
            </w:pPr>
            <w:r w:rsidRPr="00A17AB0">
              <w:rPr>
                <w:rFonts w:ascii="Arial,Bold" w:hAnsi="Arial,Bold" w:cs="Arial,Bold" w:hint="eastAsia"/>
                <w:b/>
                <w:bCs/>
                <w:kern w:val="0"/>
                <w:szCs w:val="21"/>
              </w:rPr>
              <w:t>POW</w:t>
            </w:r>
            <w:r w:rsidRPr="00A17AB0">
              <w:rPr>
                <w:rFonts w:ascii="Arial,Bold" w:hAnsi="Arial,Bold" w:cs="Arial,Bold"/>
                <w:b/>
                <w:bCs/>
                <w:kern w:val="0"/>
                <w:szCs w:val="21"/>
              </w:rPr>
              <w:t xml:space="preserve">:TRIG </w:t>
            </w:r>
            <w:r w:rsidRPr="00A17AB0">
              <w:rPr>
                <w:rFonts w:ascii="Arial" w:hAnsi="Arial" w:cs="Arial"/>
                <w:kern w:val="0"/>
                <w:szCs w:val="21"/>
              </w:rPr>
              <w:t>&lt;Nrf+&gt;</w:t>
            </w:r>
          </w:p>
        </w:tc>
        <w:tc>
          <w:tcPr>
            <w:tcW w:w="568" w:type="dxa"/>
          </w:tcPr>
          <w:p w:rsidR="00F06DC7" w:rsidRPr="00A17AB0" w:rsidRDefault="00F06DC7" w:rsidP="001955D3">
            <w:pPr>
              <w:rPr>
                <w:szCs w:val="21"/>
              </w:rPr>
            </w:pPr>
          </w:p>
        </w:tc>
        <w:tc>
          <w:tcPr>
            <w:tcW w:w="1559" w:type="dxa"/>
            <w:vAlign w:val="center"/>
          </w:tcPr>
          <w:p w:rsidR="00F06DC7" w:rsidRPr="00A17AB0" w:rsidRDefault="00F06DC7" w:rsidP="001955D3">
            <w:pPr>
              <w:jc w:val="center"/>
              <w:rPr>
                <w:bCs/>
                <w:spacing w:val="-10"/>
                <w:kern w:val="0"/>
                <w:szCs w:val="21"/>
              </w:rPr>
            </w:pPr>
            <w:r w:rsidRPr="00A17AB0">
              <w:rPr>
                <w:rFonts w:hint="eastAsia"/>
                <w:bCs/>
                <w:spacing w:val="-10"/>
                <w:kern w:val="0"/>
                <w:szCs w:val="21"/>
              </w:rPr>
              <w:t>0</w:t>
            </w:r>
            <w:r w:rsidRPr="00A17AB0">
              <w:rPr>
                <w:bCs/>
                <w:spacing w:val="-10"/>
                <w:kern w:val="0"/>
                <w:szCs w:val="21"/>
              </w:rPr>
              <w:t>~</w:t>
            </w:r>
            <w:r w:rsidRPr="00A17AB0">
              <w:rPr>
                <w:rFonts w:hint="eastAsia"/>
                <w:bCs/>
                <w:spacing w:val="-10"/>
                <w:kern w:val="0"/>
                <w:szCs w:val="21"/>
              </w:rPr>
              <w:t>1000W</w:t>
            </w:r>
          </w:p>
        </w:tc>
        <w:tc>
          <w:tcPr>
            <w:tcW w:w="1558" w:type="dxa"/>
            <w:vAlign w:val="center"/>
          </w:tcPr>
          <w:p w:rsidR="00F06DC7" w:rsidRPr="00A17AB0" w:rsidRDefault="00F06DC7" w:rsidP="001955D3">
            <w:pPr>
              <w:jc w:val="center"/>
              <w:rPr>
                <w:bCs/>
                <w:spacing w:val="-10"/>
                <w:kern w:val="0"/>
                <w:szCs w:val="21"/>
              </w:rPr>
            </w:pPr>
            <w:r w:rsidRPr="00A17AB0">
              <w:rPr>
                <w:rFonts w:hint="eastAsia"/>
                <w:bCs/>
                <w:spacing w:val="-10"/>
                <w:kern w:val="0"/>
                <w:szCs w:val="21"/>
              </w:rPr>
              <w:t>0</w:t>
            </w:r>
            <w:r w:rsidRPr="00A17AB0">
              <w:rPr>
                <w:bCs/>
                <w:spacing w:val="-10"/>
                <w:kern w:val="0"/>
                <w:szCs w:val="21"/>
              </w:rPr>
              <w:t>~</w:t>
            </w:r>
            <w:r w:rsidRPr="00A17AB0">
              <w:rPr>
                <w:rFonts w:hint="eastAsia"/>
                <w:bCs/>
                <w:spacing w:val="-10"/>
                <w:kern w:val="0"/>
                <w:szCs w:val="21"/>
              </w:rPr>
              <w:t>1500W</w:t>
            </w:r>
          </w:p>
        </w:tc>
        <w:tc>
          <w:tcPr>
            <w:tcW w:w="1558" w:type="dxa"/>
            <w:vAlign w:val="center"/>
          </w:tcPr>
          <w:p w:rsidR="00F06DC7" w:rsidRPr="00A17AB0" w:rsidRDefault="00F06DC7" w:rsidP="001955D3">
            <w:pPr>
              <w:jc w:val="center"/>
              <w:rPr>
                <w:bCs/>
                <w:spacing w:val="-10"/>
                <w:kern w:val="0"/>
                <w:szCs w:val="21"/>
              </w:rPr>
            </w:pPr>
            <w:r w:rsidRPr="00A17AB0">
              <w:rPr>
                <w:rFonts w:hint="eastAsia"/>
                <w:bCs/>
                <w:spacing w:val="-10"/>
                <w:kern w:val="0"/>
                <w:szCs w:val="21"/>
              </w:rPr>
              <w:t>0</w:t>
            </w:r>
            <w:r w:rsidRPr="00A17AB0">
              <w:rPr>
                <w:bCs/>
                <w:spacing w:val="-10"/>
                <w:kern w:val="0"/>
                <w:szCs w:val="21"/>
              </w:rPr>
              <w:t>~</w:t>
            </w:r>
            <w:r w:rsidRPr="00A17AB0">
              <w:rPr>
                <w:rFonts w:hint="eastAsia"/>
                <w:bCs/>
                <w:spacing w:val="-10"/>
                <w:kern w:val="0"/>
                <w:szCs w:val="21"/>
              </w:rPr>
              <w:t>2000W</w:t>
            </w:r>
          </w:p>
        </w:tc>
        <w:tc>
          <w:tcPr>
            <w:tcW w:w="1631" w:type="dxa"/>
            <w:vAlign w:val="center"/>
          </w:tcPr>
          <w:p w:rsidR="00F06DC7" w:rsidRPr="00A17AB0" w:rsidRDefault="00F06DC7" w:rsidP="001955D3">
            <w:pPr>
              <w:jc w:val="center"/>
              <w:rPr>
                <w:bCs/>
                <w:spacing w:val="-10"/>
                <w:kern w:val="0"/>
                <w:szCs w:val="21"/>
              </w:rPr>
            </w:pPr>
            <w:r w:rsidRPr="00A17AB0">
              <w:rPr>
                <w:rFonts w:hint="eastAsia"/>
                <w:bCs/>
                <w:spacing w:val="-10"/>
                <w:kern w:val="0"/>
                <w:szCs w:val="21"/>
              </w:rPr>
              <w:t>0</w:t>
            </w:r>
            <w:r w:rsidRPr="00A17AB0">
              <w:rPr>
                <w:bCs/>
                <w:spacing w:val="-10"/>
                <w:kern w:val="0"/>
                <w:szCs w:val="21"/>
              </w:rPr>
              <w:t>~</w:t>
            </w:r>
            <w:r w:rsidRPr="00A17AB0">
              <w:rPr>
                <w:rFonts w:hint="eastAsia"/>
                <w:bCs/>
                <w:spacing w:val="-10"/>
                <w:kern w:val="0"/>
                <w:szCs w:val="21"/>
              </w:rPr>
              <w:t>2400W</w:t>
            </w:r>
          </w:p>
        </w:tc>
      </w:tr>
      <w:tr w:rsidR="00F06DC7" w:rsidRPr="00A17AB0" w:rsidTr="00A17AB0">
        <w:tc>
          <w:tcPr>
            <w:tcW w:w="2126" w:type="dxa"/>
            <w:vAlign w:val="center"/>
          </w:tcPr>
          <w:p w:rsidR="00F06DC7" w:rsidRPr="00A17AB0" w:rsidRDefault="00F06DC7" w:rsidP="001955D3">
            <w:pPr>
              <w:rPr>
                <w:rFonts w:ascii="Arial,Bold" w:hAnsi="Arial,Bold" w:cs="Arial,Bold"/>
                <w:b/>
                <w:bCs/>
                <w:kern w:val="0"/>
                <w:szCs w:val="21"/>
              </w:rPr>
            </w:pPr>
            <w:r w:rsidRPr="00A17AB0">
              <w:rPr>
                <w:rFonts w:ascii="Arial,Bold" w:hAnsi="Arial,Bold" w:cs="Arial,Bold" w:hint="eastAsia"/>
                <w:b/>
                <w:bCs/>
                <w:kern w:val="0"/>
                <w:szCs w:val="21"/>
              </w:rPr>
              <w:t xml:space="preserve">MEAS:CURR </w:t>
            </w:r>
            <w:r w:rsidRPr="00A17AB0">
              <w:rPr>
                <w:rFonts w:ascii="Arial" w:hAnsi="Arial" w:cs="Arial"/>
                <w:kern w:val="0"/>
                <w:szCs w:val="21"/>
              </w:rPr>
              <w:t>&lt;Nrf+&gt;</w:t>
            </w:r>
          </w:p>
        </w:tc>
        <w:tc>
          <w:tcPr>
            <w:tcW w:w="568" w:type="dxa"/>
          </w:tcPr>
          <w:p w:rsidR="00F06DC7" w:rsidRPr="00A17AB0" w:rsidRDefault="00F06DC7" w:rsidP="001955D3">
            <w:pPr>
              <w:jc w:val="center"/>
              <w:rPr>
                <w:szCs w:val="21"/>
              </w:rPr>
            </w:pPr>
            <w:r w:rsidRPr="00A17AB0">
              <w:rPr>
                <w:rFonts w:hint="eastAsia"/>
                <w:szCs w:val="21"/>
              </w:rPr>
              <w:t>L</w:t>
            </w:r>
          </w:p>
          <w:p w:rsidR="00F06DC7" w:rsidRPr="00A17AB0" w:rsidRDefault="00F06DC7" w:rsidP="001955D3">
            <w:pPr>
              <w:jc w:val="center"/>
              <w:rPr>
                <w:szCs w:val="21"/>
              </w:rPr>
            </w:pPr>
            <w:r w:rsidRPr="00A17AB0">
              <w:rPr>
                <w:rFonts w:hint="eastAsia"/>
                <w:szCs w:val="21"/>
              </w:rPr>
              <w:t>H</w:t>
            </w:r>
          </w:p>
        </w:tc>
        <w:tc>
          <w:tcPr>
            <w:tcW w:w="1559" w:type="dxa"/>
          </w:tcPr>
          <w:p w:rsidR="00F06DC7" w:rsidRPr="00A17AB0" w:rsidRDefault="00F06DC7" w:rsidP="001955D3">
            <w:pPr>
              <w:jc w:val="center"/>
              <w:rPr>
                <w:bCs/>
                <w:spacing w:val="-10"/>
                <w:kern w:val="0"/>
                <w:szCs w:val="21"/>
              </w:rPr>
            </w:pPr>
            <w:r w:rsidRPr="00A17AB0">
              <w:rPr>
                <w:rFonts w:hint="eastAsia"/>
                <w:bCs/>
                <w:spacing w:val="-10"/>
                <w:kern w:val="0"/>
                <w:szCs w:val="21"/>
              </w:rPr>
              <w:t>0</w:t>
            </w:r>
            <w:r w:rsidRPr="00A17AB0">
              <w:rPr>
                <w:bCs/>
                <w:spacing w:val="-10"/>
                <w:kern w:val="0"/>
                <w:szCs w:val="21"/>
              </w:rPr>
              <w:t>~</w:t>
            </w:r>
            <w:r w:rsidRPr="00A17AB0">
              <w:rPr>
                <w:rFonts w:hint="eastAsia"/>
                <w:bCs/>
                <w:spacing w:val="-10"/>
                <w:kern w:val="0"/>
                <w:szCs w:val="21"/>
              </w:rPr>
              <w:t>6A</w:t>
            </w:r>
          </w:p>
          <w:p w:rsidR="00F06DC7" w:rsidRPr="00A17AB0" w:rsidRDefault="00F06DC7" w:rsidP="001955D3">
            <w:pPr>
              <w:jc w:val="center"/>
              <w:rPr>
                <w:bCs/>
                <w:spacing w:val="-10"/>
                <w:kern w:val="0"/>
                <w:szCs w:val="21"/>
              </w:rPr>
            </w:pPr>
            <w:r w:rsidRPr="00A17AB0">
              <w:rPr>
                <w:rFonts w:hint="eastAsia"/>
                <w:bCs/>
                <w:spacing w:val="-10"/>
                <w:kern w:val="0"/>
                <w:szCs w:val="21"/>
              </w:rPr>
              <w:t>0</w:t>
            </w:r>
            <w:r w:rsidRPr="00A17AB0">
              <w:rPr>
                <w:bCs/>
                <w:spacing w:val="-10"/>
                <w:kern w:val="0"/>
                <w:szCs w:val="21"/>
              </w:rPr>
              <w:t>~</w:t>
            </w:r>
            <w:r w:rsidRPr="00A17AB0">
              <w:rPr>
                <w:rFonts w:hint="eastAsia"/>
                <w:bCs/>
                <w:spacing w:val="-10"/>
                <w:kern w:val="0"/>
                <w:szCs w:val="21"/>
              </w:rPr>
              <w:t>60A</w:t>
            </w:r>
          </w:p>
        </w:tc>
        <w:tc>
          <w:tcPr>
            <w:tcW w:w="1558" w:type="dxa"/>
          </w:tcPr>
          <w:p w:rsidR="00F06DC7" w:rsidRPr="00A17AB0" w:rsidRDefault="00F06DC7" w:rsidP="001955D3">
            <w:pPr>
              <w:pStyle w:val="a7"/>
              <w:jc w:val="center"/>
              <w:rPr>
                <w:rFonts w:ascii="Times New Roman" w:eastAsia="宋体" w:hAnsi="Times New Roman"/>
                <w:bCs/>
                <w:spacing w:val="-10"/>
                <w:kern w:val="0"/>
                <w:sz w:val="21"/>
                <w:szCs w:val="21"/>
              </w:rPr>
            </w:pPr>
            <w:r w:rsidRPr="00A17AB0">
              <w:rPr>
                <w:rFonts w:ascii="Times New Roman" w:eastAsia="宋体" w:hAnsi="Times New Roman" w:hint="eastAsia"/>
                <w:bCs/>
                <w:spacing w:val="-10"/>
                <w:kern w:val="0"/>
                <w:sz w:val="21"/>
                <w:szCs w:val="21"/>
              </w:rPr>
              <w:t>0</w:t>
            </w:r>
            <w:r w:rsidRPr="00A17AB0">
              <w:rPr>
                <w:rFonts w:ascii="Times New Roman" w:eastAsia="宋体" w:hAnsi="Times New Roman"/>
                <w:bCs/>
                <w:spacing w:val="-10"/>
                <w:kern w:val="0"/>
                <w:sz w:val="21"/>
                <w:szCs w:val="21"/>
              </w:rPr>
              <w:t>~</w:t>
            </w:r>
            <w:r w:rsidRPr="00A17AB0">
              <w:rPr>
                <w:rFonts w:ascii="Times New Roman" w:eastAsia="宋体" w:hAnsi="Times New Roman" w:hint="eastAsia"/>
                <w:bCs/>
                <w:spacing w:val="-10"/>
                <w:kern w:val="0"/>
                <w:sz w:val="21"/>
                <w:szCs w:val="21"/>
              </w:rPr>
              <w:t>6A</w:t>
            </w:r>
          </w:p>
          <w:p w:rsidR="00F06DC7" w:rsidRPr="00A17AB0" w:rsidRDefault="00F06DC7" w:rsidP="001955D3">
            <w:pPr>
              <w:jc w:val="center"/>
              <w:rPr>
                <w:bCs/>
                <w:spacing w:val="-10"/>
                <w:kern w:val="0"/>
                <w:szCs w:val="21"/>
              </w:rPr>
            </w:pPr>
            <w:r w:rsidRPr="00A17AB0">
              <w:rPr>
                <w:rFonts w:hint="eastAsia"/>
                <w:bCs/>
                <w:spacing w:val="-10"/>
                <w:kern w:val="0"/>
                <w:szCs w:val="21"/>
              </w:rPr>
              <w:t>0</w:t>
            </w:r>
            <w:r w:rsidRPr="00A17AB0">
              <w:rPr>
                <w:bCs/>
                <w:spacing w:val="-10"/>
                <w:kern w:val="0"/>
                <w:szCs w:val="21"/>
              </w:rPr>
              <w:t>~</w:t>
            </w:r>
            <w:r w:rsidRPr="00A17AB0">
              <w:rPr>
                <w:rFonts w:hint="eastAsia"/>
                <w:bCs/>
                <w:spacing w:val="-10"/>
                <w:kern w:val="0"/>
                <w:szCs w:val="21"/>
              </w:rPr>
              <w:t>90A</w:t>
            </w:r>
          </w:p>
        </w:tc>
        <w:tc>
          <w:tcPr>
            <w:tcW w:w="1558" w:type="dxa"/>
          </w:tcPr>
          <w:p w:rsidR="00F06DC7" w:rsidRPr="00A17AB0" w:rsidRDefault="00F06DC7" w:rsidP="001955D3">
            <w:pPr>
              <w:pStyle w:val="a7"/>
              <w:jc w:val="center"/>
              <w:rPr>
                <w:rFonts w:ascii="Times New Roman" w:eastAsia="宋体" w:hAnsi="Times New Roman"/>
                <w:bCs/>
                <w:spacing w:val="-10"/>
                <w:kern w:val="0"/>
                <w:sz w:val="21"/>
                <w:szCs w:val="21"/>
              </w:rPr>
            </w:pPr>
            <w:r w:rsidRPr="00A17AB0">
              <w:rPr>
                <w:rFonts w:ascii="Times New Roman" w:eastAsia="宋体" w:hAnsi="Times New Roman" w:hint="eastAsia"/>
                <w:bCs/>
                <w:spacing w:val="-10"/>
                <w:kern w:val="0"/>
                <w:sz w:val="21"/>
                <w:szCs w:val="21"/>
              </w:rPr>
              <w:t>0</w:t>
            </w:r>
            <w:r w:rsidRPr="00A17AB0">
              <w:rPr>
                <w:rFonts w:ascii="Times New Roman" w:eastAsia="宋体" w:hAnsi="Times New Roman"/>
                <w:bCs/>
                <w:spacing w:val="-10"/>
                <w:kern w:val="0"/>
                <w:sz w:val="21"/>
                <w:szCs w:val="21"/>
              </w:rPr>
              <w:t>~</w:t>
            </w:r>
            <w:r w:rsidRPr="00A17AB0">
              <w:rPr>
                <w:rFonts w:ascii="Times New Roman" w:eastAsia="宋体" w:hAnsi="Times New Roman" w:hint="eastAsia"/>
                <w:bCs/>
                <w:spacing w:val="-10"/>
                <w:kern w:val="0"/>
                <w:sz w:val="21"/>
                <w:szCs w:val="21"/>
              </w:rPr>
              <w:t>6A</w:t>
            </w:r>
          </w:p>
          <w:p w:rsidR="00F06DC7" w:rsidRPr="00A17AB0" w:rsidRDefault="00F06DC7" w:rsidP="001955D3">
            <w:pPr>
              <w:pStyle w:val="a7"/>
              <w:jc w:val="center"/>
              <w:rPr>
                <w:rFonts w:ascii="Times New Roman" w:eastAsia="宋体" w:hAnsi="Times New Roman"/>
                <w:bCs/>
                <w:spacing w:val="-10"/>
                <w:kern w:val="0"/>
                <w:sz w:val="21"/>
                <w:szCs w:val="21"/>
              </w:rPr>
            </w:pPr>
            <w:r w:rsidRPr="00A17AB0">
              <w:rPr>
                <w:rFonts w:hint="eastAsia"/>
                <w:kern w:val="0"/>
                <w:sz w:val="21"/>
                <w:szCs w:val="21"/>
              </w:rPr>
              <w:t>0</w:t>
            </w:r>
            <w:r w:rsidRPr="00A17AB0">
              <w:rPr>
                <w:kern w:val="0"/>
                <w:sz w:val="21"/>
                <w:szCs w:val="21"/>
              </w:rPr>
              <w:t>~</w:t>
            </w:r>
            <w:r w:rsidRPr="00A17AB0">
              <w:rPr>
                <w:rFonts w:hint="eastAsia"/>
                <w:kern w:val="0"/>
                <w:sz w:val="21"/>
                <w:szCs w:val="21"/>
              </w:rPr>
              <w:t>120A</w:t>
            </w:r>
          </w:p>
        </w:tc>
        <w:tc>
          <w:tcPr>
            <w:tcW w:w="1631" w:type="dxa"/>
          </w:tcPr>
          <w:p w:rsidR="00F06DC7" w:rsidRPr="00A17AB0" w:rsidRDefault="00F06DC7" w:rsidP="001955D3">
            <w:pPr>
              <w:jc w:val="center"/>
              <w:rPr>
                <w:bCs/>
                <w:spacing w:val="-10"/>
                <w:kern w:val="0"/>
                <w:szCs w:val="21"/>
              </w:rPr>
            </w:pPr>
            <w:r w:rsidRPr="00A17AB0">
              <w:rPr>
                <w:rFonts w:hint="eastAsia"/>
                <w:bCs/>
                <w:spacing w:val="-10"/>
                <w:kern w:val="0"/>
                <w:szCs w:val="21"/>
              </w:rPr>
              <w:t>0</w:t>
            </w:r>
            <w:r w:rsidRPr="00A17AB0">
              <w:rPr>
                <w:bCs/>
                <w:spacing w:val="-10"/>
                <w:kern w:val="0"/>
                <w:szCs w:val="21"/>
              </w:rPr>
              <w:t>~</w:t>
            </w:r>
            <w:r w:rsidRPr="00A17AB0">
              <w:rPr>
                <w:rFonts w:hint="eastAsia"/>
                <w:bCs/>
                <w:spacing w:val="-10"/>
                <w:kern w:val="0"/>
                <w:szCs w:val="21"/>
              </w:rPr>
              <w:t>6A</w:t>
            </w:r>
          </w:p>
          <w:p w:rsidR="00F06DC7" w:rsidRPr="00A17AB0" w:rsidRDefault="00F06DC7" w:rsidP="001955D3">
            <w:pPr>
              <w:jc w:val="center"/>
              <w:rPr>
                <w:bCs/>
                <w:spacing w:val="-10"/>
                <w:kern w:val="0"/>
                <w:szCs w:val="21"/>
              </w:rPr>
            </w:pPr>
            <w:r w:rsidRPr="00A17AB0">
              <w:rPr>
                <w:rFonts w:hint="eastAsia"/>
                <w:bCs/>
                <w:spacing w:val="-10"/>
                <w:kern w:val="0"/>
                <w:szCs w:val="21"/>
              </w:rPr>
              <w:t>0</w:t>
            </w:r>
            <w:r w:rsidRPr="00A17AB0">
              <w:rPr>
                <w:bCs/>
                <w:spacing w:val="-10"/>
                <w:kern w:val="0"/>
                <w:szCs w:val="21"/>
              </w:rPr>
              <w:t>~</w:t>
            </w:r>
            <w:r w:rsidRPr="00A17AB0">
              <w:rPr>
                <w:rFonts w:hint="eastAsia"/>
                <w:bCs/>
                <w:spacing w:val="-10"/>
                <w:kern w:val="0"/>
                <w:szCs w:val="21"/>
              </w:rPr>
              <w:t>140A</w:t>
            </w:r>
          </w:p>
        </w:tc>
      </w:tr>
      <w:tr w:rsidR="00F06DC7" w:rsidRPr="00A17AB0" w:rsidTr="00A17AB0">
        <w:trPr>
          <w:trHeight w:val="822"/>
        </w:trPr>
        <w:tc>
          <w:tcPr>
            <w:tcW w:w="2126" w:type="dxa"/>
            <w:vAlign w:val="center"/>
          </w:tcPr>
          <w:p w:rsidR="00F06DC7" w:rsidRPr="00A17AB0" w:rsidRDefault="00F06DC7" w:rsidP="001955D3">
            <w:pPr>
              <w:rPr>
                <w:rFonts w:ascii="Arial,Bold" w:hAnsi="Arial,Bold" w:cs="Arial,Bold"/>
                <w:b/>
                <w:bCs/>
                <w:kern w:val="0"/>
                <w:szCs w:val="21"/>
              </w:rPr>
            </w:pPr>
            <w:r w:rsidRPr="00A17AB0">
              <w:rPr>
                <w:rFonts w:ascii="Arial,Bold" w:hAnsi="Arial,Bold" w:cs="Arial,Bold" w:hint="eastAsia"/>
                <w:b/>
                <w:bCs/>
                <w:kern w:val="0"/>
                <w:szCs w:val="21"/>
              </w:rPr>
              <w:t xml:space="preserve">MEAS:RES </w:t>
            </w:r>
            <w:r w:rsidRPr="00A17AB0">
              <w:rPr>
                <w:rFonts w:ascii="Arial" w:hAnsi="Arial" w:cs="Arial"/>
                <w:kern w:val="0"/>
                <w:szCs w:val="21"/>
              </w:rPr>
              <w:t>&lt;Nrf+&gt;</w:t>
            </w:r>
          </w:p>
        </w:tc>
        <w:tc>
          <w:tcPr>
            <w:tcW w:w="568" w:type="dxa"/>
          </w:tcPr>
          <w:p w:rsidR="00F06DC7" w:rsidRPr="00A17AB0" w:rsidRDefault="00F06DC7" w:rsidP="001955D3">
            <w:pPr>
              <w:jc w:val="center"/>
              <w:rPr>
                <w:szCs w:val="21"/>
              </w:rPr>
            </w:pPr>
            <w:r w:rsidRPr="00A17AB0">
              <w:rPr>
                <w:rFonts w:hint="eastAsia"/>
                <w:szCs w:val="21"/>
              </w:rPr>
              <w:t>L</w:t>
            </w:r>
          </w:p>
          <w:p w:rsidR="00F06DC7" w:rsidRPr="00A17AB0" w:rsidRDefault="00F06DC7" w:rsidP="001955D3">
            <w:pPr>
              <w:jc w:val="center"/>
              <w:rPr>
                <w:szCs w:val="21"/>
              </w:rPr>
            </w:pPr>
            <w:r w:rsidRPr="00A17AB0">
              <w:rPr>
                <w:rFonts w:hint="eastAsia"/>
                <w:szCs w:val="21"/>
              </w:rPr>
              <w:t>H</w:t>
            </w:r>
          </w:p>
        </w:tc>
        <w:tc>
          <w:tcPr>
            <w:tcW w:w="1559" w:type="dxa"/>
          </w:tcPr>
          <w:p w:rsidR="00F06DC7" w:rsidRPr="00A17AB0" w:rsidRDefault="00F06DC7" w:rsidP="001955D3">
            <w:pPr>
              <w:jc w:val="center"/>
              <w:rPr>
                <w:bCs/>
                <w:spacing w:val="-10"/>
                <w:kern w:val="0"/>
                <w:szCs w:val="21"/>
              </w:rPr>
            </w:pPr>
            <w:r w:rsidRPr="00A17AB0">
              <w:rPr>
                <w:rFonts w:hint="eastAsia"/>
                <w:bCs/>
                <w:spacing w:val="-10"/>
                <w:kern w:val="0"/>
                <w:szCs w:val="21"/>
              </w:rPr>
              <w:t>0.03</w:t>
            </w:r>
            <w:r w:rsidRPr="00A17AB0">
              <w:rPr>
                <w:bCs/>
                <w:spacing w:val="-10"/>
                <w:kern w:val="0"/>
                <w:szCs w:val="21"/>
              </w:rPr>
              <w:t>Ω~</w:t>
            </w:r>
            <w:r w:rsidRPr="00A17AB0">
              <w:rPr>
                <w:rFonts w:hint="eastAsia"/>
                <w:bCs/>
                <w:spacing w:val="-10"/>
                <w:kern w:val="0"/>
                <w:szCs w:val="21"/>
              </w:rPr>
              <w:t>240K</w:t>
            </w:r>
            <w:r w:rsidRPr="00A17AB0">
              <w:rPr>
                <w:bCs/>
                <w:spacing w:val="-10"/>
                <w:kern w:val="0"/>
                <w:szCs w:val="21"/>
              </w:rPr>
              <w:t>Ω</w:t>
            </w:r>
          </w:p>
          <w:p w:rsidR="00F06DC7" w:rsidRPr="00A17AB0" w:rsidRDefault="00F06DC7" w:rsidP="001955D3">
            <w:pPr>
              <w:jc w:val="center"/>
              <w:rPr>
                <w:bCs/>
                <w:spacing w:val="-10"/>
                <w:kern w:val="0"/>
                <w:szCs w:val="21"/>
              </w:rPr>
            </w:pPr>
            <w:r w:rsidRPr="00A17AB0">
              <w:rPr>
                <w:rFonts w:hint="eastAsia"/>
                <w:szCs w:val="21"/>
              </w:rPr>
              <w:t>0.2</w:t>
            </w:r>
            <w:r w:rsidRPr="00A17AB0">
              <w:rPr>
                <w:szCs w:val="21"/>
              </w:rPr>
              <w:t>Ω</w:t>
            </w:r>
            <w:r w:rsidRPr="00A17AB0">
              <w:rPr>
                <w:rFonts w:ascii="宋体" w:hAnsi="宋体" w:cs="宋体" w:hint="eastAsia"/>
                <w:kern w:val="0"/>
                <w:szCs w:val="21"/>
              </w:rPr>
              <w:t>～2.4M</w:t>
            </w:r>
            <w:r w:rsidRPr="00A17AB0">
              <w:rPr>
                <w:rFonts w:ascii="Calibri" w:hAnsi="Calibri" w:cs="宋体"/>
                <w:kern w:val="0"/>
                <w:szCs w:val="21"/>
              </w:rPr>
              <w:t>Ω</w:t>
            </w:r>
          </w:p>
        </w:tc>
        <w:tc>
          <w:tcPr>
            <w:tcW w:w="1558" w:type="dxa"/>
          </w:tcPr>
          <w:p w:rsidR="00F06DC7" w:rsidRPr="00A17AB0" w:rsidRDefault="00F06DC7" w:rsidP="001955D3">
            <w:pPr>
              <w:jc w:val="center"/>
              <w:rPr>
                <w:bCs/>
                <w:spacing w:val="-10"/>
                <w:kern w:val="0"/>
                <w:szCs w:val="21"/>
              </w:rPr>
            </w:pPr>
            <w:r w:rsidRPr="00A17AB0">
              <w:rPr>
                <w:rFonts w:hint="eastAsia"/>
                <w:bCs/>
                <w:spacing w:val="-10"/>
                <w:kern w:val="0"/>
                <w:szCs w:val="21"/>
              </w:rPr>
              <w:t>0.03</w:t>
            </w:r>
            <w:r w:rsidRPr="00A17AB0">
              <w:rPr>
                <w:bCs/>
                <w:spacing w:val="-10"/>
                <w:kern w:val="0"/>
                <w:szCs w:val="21"/>
              </w:rPr>
              <w:t>Ω~</w:t>
            </w:r>
            <w:r w:rsidRPr="00A17AB0">
              <w:rPr>
                <w:rFonts w:hint="eastAsia"/>
                <w:bCs/>
                <w:spacing w:val="-10"/>
                <w:kern w:val="0"/>
                <w:szCs w:val="21"/>
              </w:rPr>
              <w:t>240K</w:t>
            </w:r>
            <w:r w:rsidRPr="00A17AB0">
              <w:rPr>
                <w:bCs/>
                <w:spacing w:val="-10"/>
                <w:kern w:val="0"/>
                <w:szCs w:val="21"/>
              </w:rPr>
              <w:t>Ω</w:t>
            </w:r>
          </w:p>
          <w:p w:rsidR="00F06DC7" w:rsidRPr="00A17AB0" w:rsidRDefault="00F06DC7" w:rsidP="001955D3">
            <w:pPr>
              <w:jc w:val="center"/>
              <w:rPr>
                <w:bCs/>
                <w:spacing w:val="-10"/>
                <w:kern w:val="0"/>
                <w:szCs w:val="21"/>
              </w:rPr>
            </w:pPr>
            <w:r w:rsidRPr="00A17AB0">
              <w:rPr>
                <w:rFonts w:hint="eastAsia"/>
                <w:szCs w:val="21"/>
              </w:rPr>
              <w:t>0.2</w:t>
            </w:r>
            <w:r w:rsidRPr="00A17AB0">
              <w:rPr>
                <w:szCs w:val="21"/>
              </w:rPr>
              <w:t>Ω</w:t>
            </w:r>
            <w:r w:rsidRPr="00A17AB0">
              <w:rPr>
                <w:rFonts w:ascii="宋体" w:hAnsi="宋体" w:cs="宋体" w:hint="eastAsia"/>
                <w:kern w:val="0"/>
                <w:szCs w:val="21"/>
              </w:rPr>
              <w:t>～2.4M</w:t>
            </w:r>
            <w:r w:rsidRPr="00A17AB0">
              <w:rPr>
                <w:rFonts w:ascii="Calibri" w:hAnsi="Calibri" w:cs="宋体"/>
                <w:kern w:val="0"/>
                <w:szCs w:val="21"/>
              </w:rPr>
              <w:t>Ω</w:t>
            </w:r>
          </w:p>
        </w:tc>
        <w:tc>
          <w:tcPr>
            <w:tcW w:w="1558" w:type="dxa"/>
          </w:tcPr>
          <w:p w:rsidR="00F06DC7" w:rsidRPr="00A17AB0" w:rsidRDefault="00F06DC7" w:rsidP="001955D3">
            <w:pPr>
              <w:jc w:val="center"/>
              <w:rPr>
                <w:bCs/>
                <w:spacing w:val="-10"/>
                <w:kern w:val="0"/>
                <w:szCs w:val="21"/>
              </w:rPr>
            </w:pPr>
            <w:r w:rsidRPr="00A17AB0">
              <w:rPr>
                <w:rFonts w:hint="eastAsia"/>
                <w:bCs/>
                <w:spacing w:val="-10"/>
                <w:kern w:val="0"/>
                <w:szCs w:val="21"/>
              </w:rPr>
              <w:t>0.02</w:t>
            </w:r>
            <w:r w:rsidRPr="00A17AB0">
              <w:rPr>
                <w:bCs/>
                <w:spacing w:val="-10"/>
                <w:kern w:val="0"/>
                <w:szCs w:val="21"/>
              </w:rPr>
              <w:t>Ω~</w:t>
            </w:r>
            <w:r w:rsidRPr="00A17AB0">
              <w:rPr>
                <w:rFonts w:hint="eastAsia"/>
                <w:bCs/>
                <w:spacing w:val="-10"/>
                <w:kern w:val="0"/>
                <w:szCs w:val="21"/>
              </w:rPr>
              <w:t>240K</w:t>
            </w:r>
            <w:r w:rsidRPr="00A17AB0">
              <w:rPr>
                <w:bCs/>
                <w:spacing w:val="-10"/>
                <w:kern w:val="0"/>
                <w:szCs w:val="21"/>
              </w:rPr>
              <w:t>Ω</w:t>
            </w:r>
          </w:p>
          <w:p w:rsidR="00F06DC7" w:rsidRPr="00A17AB0" w:rsidRDefault="00F06DC7" w:rsidP="001955D3">
            <w:pPr>
              <w:pStyle w:val="a7"/>
              <w:jc w:val="center"/>
              <w:rPr>
                <w:rFonts w:ascii="Times New Roman" w:eastAsia="宋体" w:hAnsi="Times New Roman"/>
                <w:bCs/>
                <w:spacing w:val="-10"/>
                <w:kern w:val="0"/>
                <w:sz w:val="21"/>
                <w:szCs w:val="21"/>
              </w:rPr>
            </w:pPr>
            <w:r w:rsidRPr="00A17AB0">
              <w:rPr>
                <w:rFonts w:hint="eastAsia"/>
                <w:sz w:val="21"/>
                <w:szCs w:val="21"/>
              </w:rPr>
              <w:t>0.2</w:t>
            </w:r>
            <w:r w:rsidRPr="00A17AB0">
              <w:rPr>
                <w:sz w:val="21"/>
                <w:szCs w:val="21"/>
              </w:rPr>
              <w:t>Ω</w:t>
            </w:r>
            <w:r w:rsidRPr="00A17AB0">
              <w:rPr>
                <w:rFonts w:ascii="宋体" w:hAnsi="宋体" w:cs="宋体" w:hint="eastAsia"/>
                <w:kern w:val="0"/>
                <w:sz w:val="21"/>
                <w:szCs w:val="21"/>
              </w:rPr>
              <w:t>～</w:t>
            </w:r>
            <w:r w:rsidRPr="00A17AB0">
              <w:rPr>
                <w:rFonts w:ascii="宋体" w:hAnsi="宋体" w:cs="宋体" w:hint="eastAsia"/>
                <w:kern w:val="0"/>
                <w:sz w:val="21"/>
                <w:szCs w:val="21"/>
              </w:rPr>
              <w:t>2.4M</w:t>
            </w:r>
            <w:r w:rsidRPr="00A17AB0">
              <w:rPr>
                <w:rFonts w:ascii="Calibri" w:hAnsi="Calibri" w:cs="宋体"/>
                <w:kern w:val="0"/>
                <w:sz w:val="21"/>
                <w:szCs w:val="21"/>
              </w:rPr>
              <w:t>Ω</w:t>
            </w:r>
          </w:p>
        </w:tc>
        <w:tc>
          <w:tcPr>
            <w:tcW w:w="1631" w:type="dxa"/>
          </w:tcPr>
          <w:p w:rsidR="00F06DC7" w:rsidRPr="00A17AB0" w:rsidRDefault="00F06DC7" w:rsidP="001955D3">
            <w:pPr>
              <w:jc w:val="center"/>
              <w:rPr>
                <w:bCs/>
                <w:spacing w:val="-10"/>
                <w:kern w:val="0"/>
                <w:szCs w:val="21"/>
              </w:rPr>
            </w:pPr>
            <w:r w:rsidRPr="00A17AB0">
              <w:rPr>
                <w:rFonts w:hint="eastAsia"/>
                <w:bCs/>
                <w:spacing w:val="-10"/>
                <w:kern w:val="0"/>
                <w:szCs w:val="21"/>
              </w:rPr>
              <w:t>0.02</w:t>
            </w:r>
            <w:r w:rsidRPr="00A17AB0">
              <w:rPr>
                <w:bCs/>
                <w:spacing w:val="-10"/>
                <w:kern w:val="0"/>
                <w:szCs w:val="21"/>
              </w:rPr>
              <w:t>Ω~</w:t>
            </w:r>
            <w:r w:rsidRPr="00A17AB0">
              <w:rPr>
                <w:rFonts w:hint="eastAsia"/>
                <w:bCs/>
                <w:spacing w:val="-10"/>
                <w:kern w:val="0"/>
                <w:szCs w:val="21"/>
              </w:rPr>
              <w:t>240K</w:t>
            </w:r>
            <w:r w:rsidRPr="00A17AB0">
              <w:rPr>
                <w:bCs/>
                <w:spacing w:val="-10"/>
                <w:kern w:val="0"/>
                <w:szCs w:val="21"/>
              </w:rPr>
              <w:t>Ω</w:t>
            </w:r>
          </w:p>
          <w:p w:rsidR="00F06DC7" w:rsidRPr="00A17AB0" w:rsidRDefault="00F06DC7" w:rsidP="001955D3">
            <w:pPr>
              <w:jc w:val="center"/>
              <w:rPr>
                <w:bCs/>
                <w:spacing w:val="-10"/>
                <w:kern w:val="0"/>
                <w:szCs w:val="21"/>
              </w:rPr>
            </w:pPr>
            <w:r w:rsidRPr="00A17AB0">
              <w:rPr>
                <w:rFonts w:hint="eastAsia"/>
                <w:szCs w:val="21"/>
              </w:rPr>
              <w:t>0.2</w:t>
            </w:r>
            <w:r w:rsidRPr="00A17AB0">
              <w:rPr>
                <w:szCs w:val="21"/>
              </w:rPr>
              <w:t>Ω</w:t>
            </w:r>
            <w:r w:rsidRPr="00A17AB0">
              <w:rPr>
                <w:rFonts w:ascii="宋体" w:hAnsi="宋体" w:cs="宋体" w:hint="eastAsia"/>
                <w:kern w:val="0"/>
                <w:szCs w:val="21"/>
              </w:rPr>
              <w:t>～2.4M</w:t>
            </w:r>
            <w:r w:rsidRPr="00A17AB0">
              <w:rPr>
                <w:rFonts w:ascii="Calibri" w:hAnsi="Calibri" w:cs="宋体"/>
                <w:kern w:val="0"/>
                <w:szCs w:val="21"/>
              </w:rPr>
              <w:t>Ω</w:t>
            </w:r>
          </w:p>
        </w:tc>
      </w:tr>
      <w:tr w:rsidR="00F06DC7" w:rsidRPr="00A17AB0" w:rsidTr="00A17AB0">
        <w:tc>
          <w:tcPr>
            <w:tcW w:w="2126" w:type="dxa"/>
          </w:tcPr>
          <w:p w:rsidR="00F06DC7" w:rsidRPr="00A17AB0" w:rsidRDefault="00F06DC7" w:rsidP="001955D3">
            <w:pPr>
              <w:rPr>
                <w:szCs w:val="21"/>
              </w:rPr>
            </w:pPr>
            <w:r w:rsidRPr="00A17AB0">
              <w:rPr>
                <w:rFonts w:ascii="Arial,Bold" w:hAnsi="Arial,Bold" w:cs="Arial,Bold" w:hint="eastAsia"/>
                <w:b/>
                <w:bCs/>
                <w:kern w:val="0"/>
                <w:szCs w:val="21"/>
              </w:rPr>
              <w:t>MEAS:VOLT</w:t>
            </w:r>
            <w:r w:rsidRPr="00A17AB0">
              <w:rPr>
                <w:rFonts w:ascii="Arial,Bold" w:hAnsi="Arial,Bold" w:cs="Arial,Bold"/>
                <w:b/>
                <w:bCs/>
                <w:kern w:val="0"/>
                <w:szCs w:val="21"/>
              </w:rPr>
              <w:t xml:space="preserve"> </w:t>
            </w:r>
            <w:r w:rsidRPr="00A17AB0">
              <w:rPr>
                <w:rFonts w:ascii="Arial" w:hAnsi="Arial" w:cs="Arial"/>
                <w:kern w:val="0"/>
                <w:szCs w:val="21"/>
              </w:rPr>
              <w:t>&lt;Nrf+&gt;</w:t>
            </w:r>
          </w:p>
        </w:tc>
        <w:tc>
          <w:tcPr>
            <w:tcW w:w="568" w:type="dxa"/>
          </w:tcPr>
          <w:p w:rsidR="00F06DC7" w:rsidRPr="00A17AB0" w:rsidRDefault="00F06DC7" w:rsidP="001955D3">
            <w:pPr>
              <w:rPr>
                <w:szCs w:val="21"/>
              </w:rPr>
            </w:pPr>
          </w:p>
        </w:tc>
        <w:tc>
          <w:tcPr>
            <w:tcW w:w="1559" w:type="dxa"/>
          </w:tcPr>
          <w:p w:rsidR="00F06DC7" w:rsidRPr="00A17AB0" w:rsidRDefault="00F06DC7" w:rsidP="001955D3">
            <w:pPr>
              <w:jc w:val="center"/>
              <w:rPr>
                <w:bCs/>
                <w:spacing w:val="-10"/>
                <w:kern w:val="0"/>
                <w:szCs w:val="21"/>
              </w:rPr>
            </w:pPr>
            <w:r w:rsidRPr="00A17AB0">
              <w:rPr>
                <w:rFonts w:hint="eastAsia"/>
                <w:bCs/>
                <w:spacing w:val="-10"/>
                <w:kern w:val="0"/>
                <w:szCs w:val="21"/>
              </w:rPr>
              <w:t>0</w:t>
            </w:r>
            <w:r w:rsidRPr="00A17AB0">
              <w:rPr>
                <w:bCs/>
                <w:spacing w:val="-10"/>
                <w:kern w:val="0"/>
                <w:szCs w:val="21"/>
              </w:rPr>
              <w:t>~</w:t>
            </w:r>
            <w:r w:rsidRPr="00A17AB0">
              <w:rPr>
                <w:rFonts w:hint="eastAsia"/>
                <w:bCs/>
                <w:spacing w:val="-10"/>
                <w:kern w:val="0"/>
                <w:szCs w:val="21"/>
              </w:rPr>
              <w:t>500V</w:t>
            </w:r>
          </w:p>
        </w:tc>
        <w:tc>
          <w:tcPr>
            <w:tcW w:w="1558" w:type="dxa"/>
          </w:tcPr>
          <w:p w:rsidR="00F06DC7" w:rsidRPr="00A17AB0" w:rsidRDefault="00F06DC7" w:rsidP="001955D3">
            <w:pPr>
              <w:jc w:val="center"/>
              <w:rPr>
                <w:bCs/>
                <w:spacing w:val="-10"/>
                <w:kern w:val="0"/>
                <w:szCs w:val="21"/>
              </w:rPr>
            </w:pPr>
            <w:r w:rsidRPr="00A17AB0">
              <w:rPr>
                <w:rFonts w:hint="eastAsia"/>
                <w:bCs/>
                <w:spacing w:val="-10"/>
                <w:kern w:val="0"/>
                <w:szCs w:val="21"/>
              </w:rPr>
              <w:t>0</w:t>
            </w:r>
            <w:r w:rsidRPr="00A17AB0">
              <w:rPr>
                <w:bCs/>
                <w:spacing w:val="-10"/>
                <w:kern w:val="0"/>
                <w:szCs w:val="21"/>
              </w:rPr>
              <w:t>~</w:t>
            </w:r>
            <w:r w:rsidRPr="00A17AB0">
              <w:rPr>
                <w:rFonts w:hint="eastAsia"/>
                <w:bCs/>
                <w:spacing w:val="-10"/>
                <w:kern w:val="0"/>
                <w:szCs w:val="21"/>
              </w:rPr>
              <w:t>500V</w:t>
            </w:r>
          </w:p>
        </w:tc>
        <w:tc>
          <w:tcPr>
            <w:tcW w:w="1558" w:type="dxa"/>
          </w:tcPr>
          <w:p w:rsidR="00F06DC7" w:rsidRPr="00A17AB0" w:rsidRDefault="00F06DC7" w:rsidP="001955D3">
            <w:pPr>
              <w:pStyle w:val="a7"/>
              <w:jc w:val="center"/>
              <w:rPr>
                <w:rFonts w:ascii="Times New Roman" w:eastAsia="宋体" w:hAnsi="Times New Roman"/>
                <w:bCs/>
                <w:spacing w:val="-10"/>
                <w:kern w:val="0"/>
                <w:sz w:val="21"/>
                <w:szCs w:val="21"/>
              </w:rPr>
            </w:pPr>
            <w:r w:rsidRPr="00A17AB0">
              <w:rPr>
                <w:rFonts w:ascii="Times New Roman" w:eastAsia="宋体" w:hAnsi="Times New Roman" w:hint="eastAsia"/>
                <w:bCs/>
                <w:spacing w:val="-10"/>
                <w:kern w:val="0"/>
                <w:sz w:val="21"/>
                <w:szCs w:val="21"/>
              </w:rPr>
              <w:t>0</w:t>
            </w:r>
            <w:r w:rsidRPr="00A17AB0">
              <w:rPr>
                <w:rFonts w:ascii="Times New Roman" w:eastAsia="宋体" w:hAnsi="Times New Roman"/>
                <w:bCs/>
                <w:spacing w:val="-10"/>
                <w:kern w:val="0"/>
                <w:sz w:val="21"/>
                <w:szCs w:val="21"/>
              </w:rPr>
              <w:t>~</w:t>
            </w:r>
            <w:r w:rsidRPr="00A17AB0">
              <w:rPr>
                <w:rFonts w:ascii="Times New Roman" w:eastAsia="宋体" w:hAnsi="Times New Roman" w:hint="eastAsia"/>
                <w:bCs/>
                <w:spacing w:val="-10"/>
                <w:kern w:val="0"/>
                <w:sz w:val="21"/>
                <w:szCs w:val="21"/>
              </w:rPr>
              <w:t>500V</w:t>
            </w:r>
          </w:p>
        </w:tc>
        <w:tc>
          <w:tcPr>
            <w:tcW w:w="1631" w:type="dxa"/>
          </w:tcPr>
          <w:p w:rsidR="00F06DC7" w:rsidRPr="00A17AB0" w:rsidRDefault="00F06DC7" w:rsidP="001955D3">
            <w:pPr>
              <w:jc w:val="center"/>
              <w:rPr>
                <w:bCs/>
                <w:spacing w:val="-10"/>
                <w:kern w:val="0"/>
                <w:szCs w:val="21"/>
              </w:rPr>
            </w:pPr>
            <w:r w:rsidRPr="00A17AB0">
              <w:rPr>
                <w:rFonts w:hint="eastAsia"/>
                <w:bCs/>
                <w:spacing w:val="-10"/>
                <w:kern w:val="0"/>
                <w:szCs w:val="21"/>
              </w:rPr>
              <w:t>0</w:t>
            </w:r>
            <w:r w:rsidRPr="00A17AB0">
              <w:rPr>
                <w:bCs/>
                <w:spacing w:val="-10"/>
                <w:kern w:val="0"/>
                <w:szCs w:val="21"/>
              </w:rPr>
              <w:t>~</w:t>
            </w:r>
            <w:r w:rsidRPr="00A17AB0">
              <w:rPr>
                <w:rFonts w:hint="eastAsia"/>
                <w:bCs/>
                <w:spacing w:val="-10"/>
                <w:kern w:val="0"/>
                <w:szCs w:val="21"/>
              </w:rPr>
              <w:t>500V</w:t>
            </w:r>
          </w:p>
        </w:tc>
      </w:tr>
      <w:tr w:rsidR="00F06DC7" w:rsidRPr="00A17AB0" w:rsidTr="00A17AB0">
        <w:trPr>
          <w:trHeight w:val="581"/>
        </w:trPr>
        <w:tc>
          <w:tcPr>
            <w:tcW w:w="2126" w:type="dxa"/>
          </w:tcPr>
          <w:p w:rsidR="00F06DC7" w:rsidRPr="00A17AB0" w:rsidRDefault="00F06DC7" w:rsidP="001955D3">
            <w:pPr>
              <w:rPr>
                <w:szCs w:val="21"/>
              </w:rPr>
            </w:pPr>
            <w:r w:rsidRPr="00A17AB0">
              <w:rPr>
                <w:rFonts w:ascii="Arial,Bold" w:hAnsi="Arial,Bold" w:cs="Arial,Bold" w:hint="eastAsia"/>
                <w:b/>
                <w:bCs/>
                <w:kern w:val="0"/>
                <w:szCs w:val="21"/>
              </w:rPr>
              <w:t>MEAS:POW</w:t>
            </w:r>
            <w:r w:rsidRPr="00A17AB0">
              <w:rPr>
                <w:rFonts w:ascii="Arial,Bold" w:hAnsi="Arial,Bold" w:cs="Arial,Bold"/>
                <w:b/>
                <w:bCs/>
                <w:kern w:val="0"/>
                <w:szCs w:val="21"/>
              </w:rPr>
              <w:t xml:space="preserve"> </w:t>
            </w:r>
            <w:r w:rsidRPr="00A17AB0">
              <w:rPr>
                <w:rFonts w:ascii="Arial" w:hAnsi="Arial" w:cs="Arial"/>
                <w:kern w:val="0"/>
                <w:szCs w:val="21"/>
              </w:rPr>
              <w:t>&lt;Nrf+&gt;</w:t>
            </w:r>
          </w:p>
        </w:tc>
        <w:tc>
          <w:tcPr>
            <w:tcW w:w="568" w:type="dxa"/>
          </w:tcPr>
          <w:p w:rsidR="00F06DC7" w:rsidRPr="00A17AB0" w:rsidRDefault="00F06DC7" w:rsidP="001955D3">
            <w:pPr>
              <w:rPr>
                <w:szCs w:val="21"/>
              </w:rPr>
            </w:pPr>
          </w:p>
        </w:tc>
        <w:tc>
          <w:tcPr>
            <w:tcW w:w="1559" w:type="dxa"/>
          </w:tcPr>
          <w:p w:rsidR="00F06DC7" w:rsidRPr="00A17AB0" w:rsidRDefault="00F06DC7" w:rsidP="001955D3">
            <w:pPr>
              <w:jc w:val="center"/>
              <w:rPr>
                <w:bCs/>
                <w:spacing w:val="-10"/>
                <w:kern w:val="0"/>
                <w:szCs w:val="21"/>
              </w:rPr>
            </w:pPr>
            <w:r w:rsidRPr="00A17AB0">
              <w:rPr>
                <w:rFonts w:hint="eastAsia"/>
                <w:bCs/>
                <w:spacing w:val="-10"/>
                <w:kern w:val="0"/>
                <w:szCs w:val="21"/>
              </w:rPr>
              <w:t>0</w:t>
            </w:r>
            <w:r w:rsidRPr="00A17AB0">
              <w:rPr>
                <w:bCs/>
                <w:spacing w:val="-10"/>
                <w:kern w:val="0"/>
                <w:szCs w:val="21"/>
              </w:rPr>
              <w:t>~</w:t>
            </w:r>
            <w:r w:rsidRPr="00A17AB0">
              <w:rPr>
                <w:rFonts w:hint="eastAsia"/>
                <w:bCs/>
                <w:spacing w:val="-10"/>
                <w:kern w:val="0"/>
                <w:szCs w:val="21"/>
              </w:rPr>
              <w:t>1000W</w:t>
            </w:r>
          </w:p>
        </w:tc>
        <w:tc>
          <w:tcPr>
            <w:tcW w:w="1558" w:type="dxa"/>
          </w:tcPr>
          <w:p w:rsidR="00F06DC7" w:rsidRPr="00A17AB0" w:rsidRDefault="00F06DC7" w:rsidP="001955D3">
            <w:pPr>
              <w:jc w:val="center"/>
              <w:rPr>
                <w:bCs/>
                <w:spacing w:val="-10"/>
                <w:kern w:val="0"/>
                <w:szCs w:val="21"/>
              </w:rPr>
            </w:pPr>
            <w:r w:rsidRPr="00A17AB0">
              <w:rPr>
                <w:rFonts w:hint="eastAsia"/>
                <w:bCs/>
                <w:spacing w:val="-10"/>
                <w:kern w:val="0"/>
                <w:szCs w:val="21"/>
              </w:rPr>
              <w:t>0</w:t>
            </w:r>
            <w:r w:rsidRPr="00A17AB0">
              <w:rPr>
                <w:bCs/>
                <w:spacing w:val="-10"/>
                <w:kern w:val="0"/>
                <w:szCs w:val="21"/>
              </w:rPr>
              <w:t>~</w:t>
            </w:r>
            <w:r w:rsidRPr="00A17AB0">
              <w:rPr>
                <w:rFonts w:hint="eastAsia"/>
                <w:bCs/>
                <w:spacing w:val="-10"/>
                <w:kern w:val="0"/>
                <w:szCs w:val="21"/>
              </w:rPr>
              <w:t>1500W</w:t>
            </w:r>
          </w:p>
        </w:tc>
        <w:tc>
          <w:tcPr>
            <w:tcW w:w="1558" w:type="dxa"/>
          </w:tcPr>
          <w:p w:rsidR="00F06DC7" w:rsidRPr="00A17AB0" w:rsidRDefault="00F06DC7" w:rsidP="001955D3">
            <w:pPr>
              <w:jc w:val="center"/>
              <w:rPr>
                <w:bCs/>
                <w:spacing w:val="-10"/>
                <w:kern w:val="0"/>
                <w:szCs w:val="21"/>
              </w:rPr>
            </w:pPr>
            <w:r w:rsidRPr="00A17AB0">
              <w:rPr>
                <w:rFonts w:hint="eastAsia"/>
                <w:bCs/>
                <w:spacing w:val="-10"/>
                <w:kern w:val="0"/>
                <w:szCs w:val="21"/>
              </w:rPr>
              <w:t>0</w:t>
            </w:r>
            <w:r w:rsidRPr="00A17AB0">
              <w:rPr>
                <w:bCs/>
                <w:spacing w:val="-10"/>
                <w:kern w:val="0"/>
                <w:szCs w:val="21"/>
              </w:rPr>
              <w:t>~</w:t>
            </w:r>
            <w:r w:rsidRPr="00A17AB0">
              <w:rPr>
                <w:rFonts w:hint="eastAsia"/>
                <w:bCs/>
                <w:spacing w:val="-10"/>
                <w:kern w:val="0"/>
                <w:szCs w:val="21"/>
              </w:rPr>
              <w:t>2000W</w:t>
            </w:r>
          </w:p>
        </w:tc>
        <w:tc>
          <w:tcPr>
            <w:tcW w:w="1631" w:type="dxa"/>
          </w:tcPr>
          <w:p w:rsidR="00F06DC7" w:rsidRPr="00A17AB0" w:rsidRDefault="00F06DC7" w:rsidP="001955D3">
            <w:pPr>
              <w:jc w:val="center"/>
              <w:rPr>
                <w:bCs/>
                <w:spacing w:val="-10"/>
                <w:kern w:val="0"/>
                <w:szCs w:val="21"/>
              </w:rPr>
            </w:pPr>
            <w:r w:rsidRPr="00A17AB0">
              <w:rPr>
                <w:rFonts w:hint="eastAsia"/>
                <w:bCs/>
                <w:spacing w:val="-10"/>
                <w:kern w:val="0"/>
                <w:szCs w:val="21"/>
              </w:rPr>
              <w:t>0</w:t>
            </w:r>
            <w:r w:rsidRPr="00A17AB0">
              <w:rPr>
                <w:bCs/>
                <w:spacing w:val="-10"/>
                <w:kern w:val="0"/>
                <w:szCs w:val="21"/>
              </w:rPr>
              <w:t>~</w:t>
            </w:r>
            <w:r w:rsidRPr="00A17AB0">
              <w:rPr>
                <w:rFonts w:hint="eastAsia"/>
                <w:bCs/>
                <w:spacing w:val="-10"/>
                <w:kern w:val="0"/>
                <w:szCs w:val="21"/>
              </w:rPr>
              <w:t>2400W</w:t>
            </w:r>
          </w:p>
        </w:tc>
      </w:tr>
      <w:tr w:rsidR="00F06DC7" w:rsidRPr="00A17AB0" w:rsidTr="001955D3">
        <w:tc>
          <w:tcPr>
            <w:tcW w:w="2694" w:type="dxa"/>
            <w:gridSpan w:val="2"/>
            <w:vAlign w:val="center"/>
          </w:tcPr>
          <w:p w:rsidR="00F06DC7" w:rsidRPr="00A17AB0" w:rsidRDefault="00F06DC7" w:rsidP="001955D3">
            <w:pPr>
              <w:rPr>
                <w:rFonts w:ascii="Arial" w:hAnsi="Arial" w:cs="Arial"/>
                <w:kern w:val="0"/>
                <w:szCs w:val="21"/>
              </w:rPr>
            </w:pPr>
            <w:r w:rsidRPr="00A17AB0">
              <w:rPr>
                <w:rFonts w:ascii="Arial,Bold" w:hAnsi="Arial,Bold" w:cs="Arial,Bold"/>
                <w:b/>
                <w:bCs/>
                <w:kern w:val="0"/>
                <w:szCs w:val="21"/>
              </w:rPr>
              <w:t xml:space="preserve">CURR:PROT </w:t>
            </w:r>
            <w:r w:rsidRPr="00A17AB0">
              <w:rPr>
                <w:rFonts w:ascii="Arial" w:hAnsi="Arial" w:cs="Arial"/>
                <w:kern w:val="0"/>
                <w:szCs w:val="21"/>
              </w:rPr>
              <w:t>&lt;Nrf+&gt;</w:t>
            </w:r>
          </w:p>
        </w:tc>
        <w:tc>
          <w:tcPr>
            <w:tcW w:w="1559" w:type="dxa"/>
          </w:tcPr>
          <w:p w:rsidR="00F06DC7" w:rsidRPr="00A17AB0" w:rsidRDefault="00F06DC7" w:rsidP="001955D3">
            <w:pPr>
              <w:jc w:val="center"/>
              <w:rPr>
                <w:bCs/>
                <w:spacing w:val="-10"/>
                <w:kern w:val="0"/>
                <w:szCs w:val="21"/>
              </w:rPr>
            </w:pPr>
            <w:r w:rsidRPr="00A17AB0">
              <w:rPr>
                <w:rFonts w:hint="eastAsia"/>
                <w:bCs/>
                <w:spacing w:val="-10"/>
                <w:kern w:val="0"/>
                <w:szCs w:val="21"/>
              </w:rPr>
              <w:t>0</w:t>
            </w:r>
            <w:r w:rsidRPr="00A17AB0">
              <w:rPr>
                <w:bCs/>
                <w:spacing w:val="-10"/>
                <w:kern w:val="0"/>
                <w:szCs w:val="21"/>
              </w:rPr>
              <w:t>~</w:t>
            </w:r>
            <w:r w:rsidRPr="00A17AB0">
              <w:rPr>
                <w:rFonts w:hint="eastAsia"/>
                <w:bCs/>
                <w:spacing w:val="-10"/>
                <w:kern w:val="0"/>
                <w:szCs w:val="21"/>
              </w:rPr>
              <w:t>60A</w:t>
            </w:r>
          </w:p>
        </w:tc>
        <w:tc>
          <w:tcPr>
            <w:tcW w:w="1558" w:type="dxa"/>
          </w:tcPr>
          <w:p w:rsidR="00F06DC7" w:rsidRPr="00A17AB0" w:rsidRDefault="00F06DC7" w:rsidP="001955D3">
            <w:pPr>
              <w:jc w:val="center"/>
              <w:rPr>
                <w:szCs w:val="21"/>
              </w:rPr>
            </w:pPr>
            <w:r w:rsidRPr="00A17AB0">
              <w:rPr>
                <w:rFonts w:hint="eastAsia"/>
                <w:bCs/>
                <w:spacing w:val="-10"/>
                <w:kern w:val="0"/>
                <w:szCs w:val="21"/>
              </w:rPr>
              <w:t>0</w:t>
            </w:r>
            <w:r w:rsidRPr="00A17AB0">
              <w:rPr>
                <w:bCs/>
                <w:spacing w:val="-10"/>
                <w:kern w:val="0"/>
                <w:szCs w:val="21"/>
              </w:rPr>
              <w:t>~</w:t>
            </w:r>
            <w:r w:rsidRPr="00A17AB0">
              <w:rPr>
                <w:rFonts w:hint="eastAsia"/>
                <w:bCs/>
                <w:spacing w:val="-10"/>
                <w:kern w:val="0"/>
                <w:szCs w:val="21"/>
              </w:rPr>
              <w:t>90A</w:t>
            </w:r>
          </w:p>
        </w:tc>
        <w:tc>
          <w:tcPr>
            <w:tcW w:w="1558" w:type="dxa"/>
          </w:tcPr>
          <w:p w:rsidR="00F06DC7" w:rsidRPr="00A17AB0" w:rsidRDefault="00F06DC7" w:rsidP="001955D3">
            <w:pPr>
              <w:jc w:val="center"/>
              <w:rPr>
                <w:szCs w:val="21"/>
              </w:rPr>
            </w:pPr>
            <w:r w:rsidRPr="00A17AB0">
              <w:rPr>
                <w:rFonts w:hint="eastAsia"/>
                <w:bCs/>
                <w:spacing w:val="-10"/>
                <w:kern w:val="0"/>
                <w:szCs w:val="21"/>
              </w:rPr>
              <w:t>0</w:t>
            </w:r>
            <w:r w:rsidRPr="00A17AB0">
              <w:rPr>
                <w:bCs/>
                <w:spacing w:val="-10"/>
                <w:kern w:val="0"/>
                <w:szCs w:val="21"/>
              </w:rPr>
              <w:t>~</w:t>
            </w:r>
            <w:r w:rsidRPr="00A17AB0">
              <w:rPr>
                <w:rFonts w:hint="eastAsia"/>
                <w:bCs/>
                <w:spacing w:val="-10"/>
                <w:kern w:val="0"/>
                <w:szCs w:val="21"/>
              </w:rPr>
              <w:t>12A</w:t>
            </w:r>
          </w:p>
        </w:tc>
        <w:tc>
          <w:tcPr>
            <w:tcW w:w="1631" w:type="dxa"/>
          </w:tcPr>
          <w:p w:rsidR="00F06DC7" w:rsidRPr="00A17AB0" w:rsidRDefault="00F06DC7" w:rsidP="001955D3">
            <w:pPr>
              <w:jc w:val="center"/>
              <w:rPr>
                <w:szCs w:val="21"/>
              </w:rPr>
            </w:pPr>
            <w:r w:rsidRPr="00A17AB0">
              <w:rPr>
                <w:rFonts w:hint="eastAsia"/>
                <w:bCs/>
                <w:spacing w:val="-10"/>
                <w:kern w:val="0"/>
                <w:szCs w:val="21"/>
              </w:rPr>
              <w:t>0</w:t>
            </w:r>
            <w:r w:rsidRPr="00A17AB0">
              <w:rPr>
                <w:bCs/>
                <w:spacing w:val="-10"/>
                <w:kern w:val="0"/>
                <w:szCs w:val="21"/>
              </w:rPr>
              <w:t>~</w:t>
            </w:r>
            <w:r w:rsidRPr="00A17AB0">
              <w:rPr>
                <w:rFonts w:hint="eastAsia"/>
                <w:bCs/>
                <w:spacing w:val="-10"/>
                <w:kern w:val="0"/>
                <w:szCs w:val="21"/>
              </w:rPr>
              <w:t>140A</w:t>
            </w:r>
          </w:p>
        </w:tc>
      </w:tr>
      <w:tr w:rsidR="00F06DC7" w:rsidRPr="00A17AB0" w:rsidTr="001955D3">
        <w:trPr>
          <w:trHeight w:val="1213"/>
        </w:trPr>
        <w:tc>
          <w:tcPr>
            <w:tcW w:w="2694" w:type="dxa"/>
            <w:gridSpan w:val="2"/>
          </w:tcPr>
          <w:p w:rsidR="00F06DC7" w:rsidRPr="00A17AB0" w:rsidRDefault="00F06DC7" w:rsidP="001955D3">
            <w:pPr>
              <w:autoSpaceDE w:val="0"/>
              <w:autoSpaceDN w:val="0"/>
              <w:adjustRightInd w:val="0"/>
              <w:jc w:val="left"/>
              <w:rPr>
                <w:rFonts w:ascii="Arial,Bold" w:hAnsi="Arial,Bold" w:cs="Arial,Bold"/>
                <w:b/>
                <w:bCs/>
                <w:kern w:val="0"/>
                <w:szCs w:val="21"/>
              </w:rPr>
            </w:pPr>
            <w:r w:rsidRPr="00A17AB0">
              <w:rPr>
                <w:rFonts w:ascii="Arial,Bold" w:hAnsi="Arial,Bold" w:cs="Arial,Bold" w:hint="eastAsia"/>
                <w:b/>
                <w:bCs/>
                <w:kern w:val="0"/>
                <w:szCs w:val="21"/>
              </w:rPr>
              <w:t>TRAN:LTIM</w:t>
            </w:r>
            <w:r w:rsidRPr="00A17AB0">
              <w:rPr>
                <w:rFonts w:ascii="Arial,Bold" w:hAnsi="Arial,Bold" w:cs="Arial,Bold"/>
                <w:b/>
                <w:bCs/>
                <w:kern w:val="0"/>
                <w:szCs w:val="21"/>
              </w:rPr>
              <w:t xml:space="preserve"> </w:t>
            </w:r>
            <w:r w:rsidRPr="00A17AB0">
              <w:rPr>
                <w:rFonts w:ascii="Arial" w:hAnsi="Arial" w:cs="Arial"/>
                <w:kern w:val="0"/>
                <w:szCs w:val="21"/>
              </w:rPr>
              <w:t>&lt;Nrf+&gt;</w:t>
            </w:r>
          </w:p>
          <w:p w:rsidR="00F06DC7" w:rsidRPr="00A17AB0" w:rsidRDefault="00F06DC7" w:rsidP="001955D3">
            <w:pPr>
              <w:autoSpaceDE w:val="0"/>
              <w:autoSpaceDN w:val="0"/>
              <w:adjustRightInd w:val="0"/>
              <w:jc w:val="left"/>
              <w:rPr>
                <w:rFonts w:ascii="Arial,Bold" w:hAnsi="Arial,Bold" w:cs="Arial,Bold"/>
                <w:b/>
                <w:bCs/>
                <w:kern w:val="0"/>
                <w:szCs w:val="21"/>
              </w:rPr>
            </w:pPr>
            <w:r w:rsidRPr="00A17AB0">
              <w:rPr>
                <w:rFonts w:ascii="Arial,Bold" w:hAnsi="Arial,Bold" w:cs="Arial,Bold" w:hint="eastAsia"/>
                <w:b/>
                <w:bCs/>
                <w:kern w:val="0"/>
                <w:szCs w:val="21"/>
              </w:rPr>
              <w:t>TRAN:HTIM</w:t>
            </w:r>
            <w:r w:rsidRPr="00A17AB0">
              <w:rPr>
                <w:rFonts w:ascii="Arial,Bold" w:hAnsi="Arial,Bold" w:cs="Arial,Bold"/>
                <w:b/>
                <w:bCs/>
                <w:kern w:val="0"/>
                <w:szCs w:val="21"/>
              </w:rPr>
              <w:t xml:space="preserve"> </w:t>
            </w:r>
            <w:r w:rsidRPr="00A17AB0">
              <w:rPr>
                <w:rFonts w:ascii="Arial" w:hAnsi="Arial" w:cs="Arial"/>
                <w:kern w:val="0"/>
                <w:szCs w:val="21"/>
              </w:rPr>
              <w:t>&lt;Nrf+&gt;</w:t>
            </w:r>
          </w:p>
          <w:p w:rsidR="00F06DC7" w:rsidRPr="00A17AB0" w:rsidRDefault="00F06DC7" w:rsidP="001955D3">
            <w:pPr>
              <w:autoSpaceDE w:val="0"/>
              <w:autoSpaceDN w:val="0"/>
              <w:adjustRightInd w:val="0"/>
              <w:jc w:val="left"/>
              <w:rPr>
                <w:rFonts w:ascii="Arial,Bold" w:hAnsi="Arial,Bold" w:cs="Arial,Bold"/>
                <w:b/>
                <w:bCs/>
                <w:kern w:val="0"/>
                <w:szCs w:val="21"/>
              </w:rPr>
            </w:pPr>
            <w:r w:rsidRPr="00A17AB0">
              <w:rPr>
                <w:rFonts w:ascii="Arial,Bold" w:hAnsi="Arial,Bold" w:cs="Arial,Bold" w:hint="eastAsia"/>
                <w:b/>
                <w:bCs/>
                <w:kern w:val="0"/>
                <w:szCs w:val="21"/>
              </w:rPr>
              <w:t>TRAN:RTIM</w:t>
            </w:r>
            <w:r w:rsidRPr="00A17AB0">
              <w:rPr>
                <w:rFonts w:ascii="Arial,Bold" w:hAnsi="Arial,Bold" w:cs="Arial,Bold"/>
                <w:b/>
                <w:bCs/>
                <w:kern w:val="0"/>
                <w:szCs w:val="21"/>
              </w:rPr>
              <w:t xml:space="preserve"> </w:t>
            </w:r>
            <w:r w:rsidRPr="00A17AB0">
              <w:rPr>
                <w:rFonts w:ascii="Arial" w:hAnsi="Arial" w:cs="Arial"/>
                <w:kern w:val="0"/>
                <w:szCs w:val="21"/>
              </w:rPr>
              <w:t>&lt;Nrf+&gt;</w:t>
            </w:r>
          </w:p>
          <w:p w:rsidR="00F06DC7" w:rsidRPr="00A17AB0" w:rsidRDefault="00F06DC7" w:rsidP="001955D3">
            <w:pPr>
              <w:rPr>
                <w:szCs w:val="21"/>
              </w:rPr>
            </w:pPr>
            <w:r w:rsidRPr="00A17AB0">
              <w:rPr>
                <w:rFonts w:ascii="Arial,Bold" w:hAnsi="Arial,Bold" w:cs="Arial,Bold" w:hint="eastAsia"/>
                <w:b/>
                <w:bCs/>
                <w:kern w:val="0"/>
                <w:szCs w:val="21"/>
              </w:rPr>
              <w:t xml:space="preserve">TRAN:FTIM </w:t>
            </w:r>
            <w:r w:rsidRPr="00A17AB0">
              <w:rPr>
                <w:rFonts w:ascii="Arial" w:hAnsi="Arial" w:cs="Arial"/>
                <w:kern w:val="0"/>
                <w:szCs w:val="21"/>
              </w:rPr>
              <w:t>&lt;Nrf+&gt;</w:t>
            </w:r>
          </w:p>
        </w:tc>
        <w:tc>
          <w:tcPr>
            <w:tcW w:w="1559" w:type="dxa"/>
          </w:tcPr>
          <w:p w:rsidR="00F06DC7" w:rsidRPr="00A17AB0" w:rsidRDefault="00F06DC7" w:rsidP="001955D3">
            <w:pPr>
              <w:pStyle w:val="a7"/>
              <w:jc w:val="center"/>
              <w:rPr>
                <w:rFonts w:ascii="Times New Roman" w:hAnsi="Times New Roman" w:cs="宋体"/>
                <w:kern w:val="0"/>
                <w:sz w:val="21"/>
                <w:szCs w:val="21"/>
              </w:rPr>
            </w:pPr>
            <w:r w:rsidRPr="00A17AB0">
              <w:rPr>
                <w:rFonts w:ascii="Times New Roman" w:hAnsi="Times New Roman" w:cs="宋体" w:hint="eastAsia"/>
                <w:kern w:val="0"/>
                <w:sz w:val="21"/>
                <w:szCs w:val="21"/>
              </w:rPr>
              <w:t>10us</w:t>
            </w:r>
            <w:r w:rsidRPr="00A17AB0">
              <w:rPr>
                <w:bCs/>
                <w:kern w:val="0"/>
                <w:sz w:val="21"/>
                <w:szCs w:val="21"/>
              </w:rPr>
              <w:t>~</w:t>
            </w:r>
            <w:r w:rsidRPr="00A17AB0">
              <w:rPr>
                <w:rFonts w:ascii="Times New Roman" w:hAnsi="Times New Roman" w:cs="宋体" w:hint="eastAsia"/>
                <w:kern w:val="0"/>
                <w:sz w:val="21"/>
                <w:szCs w:val="21"/>
              </w:rPr>
              <w:t>10s</w:t>
            </w:r>
          </w:p>
          <w:p w:rsidR="00F06DC7" w:rsidRPr="00A17AB0" w:rsidRDefault="00F06DC7" w:rsidP="001955D3">
            <w:pPr>
              <w:pStyle w:val="a7"/>
              <w:jc w:val="center"/>
              <w:rPr>
                <w:rFonts w:ascii="Times New Roman" w:hAnsi="Times New Roman" w:cs="宋体"/>
                <w:kern w:val="0"/>
                <w:sz w:val="21"/>
                <w:szCs w:val="21"/>
              </w:rPr>
            </w:pPr>
            <w:r w:rsidRPr="00A17AB0">
              <w:rPr>
                <w:rFonts w:ascii="Times New Roman" w:hAnsi="Times New Roman" w:cs="宋体" w:hint="eastAsia"/>
                <w:kern w:val="0"/>
                <w:sz w:val="21"/>
                <w:szCs w:val="21"/>
              </w:rPr>
              <w:t>10us</w:t>
            </w:r>
            <w:r w:rsidRPr="00A17AB0">
              <w:rPr>
                <w:bCs/>
                <w:kern w:val="0"/>
                <w:sz w:val="21"/>
                <w:szCs w:val="21"/>
              </w:rPr>
              <w:t>~</w:t>
            </w:r>
            <w:r w:rsidRPr="00A17AB0">
              <w:rPr>
                <w:rFonts w:ascii="Times New Roman" w:hAnsi="Times New Roman" w:cs="宋体" w:hint="eastAsia"/>
                <w:kern w:val="0"/>
                <w:sz w:val="21"/>
                <w:szCs w:val="21"/>
              </w:rPr>
              <w:t>10s</w:t>
            </w:r>
          </w:p>
          <w:p w:rsidR="00F06DC7" w:rsidRPr="00A17AB0" w:rsidRDefault="00F06DC7" w:rsidP="001955D3">
            <w:pPr>
              <w:pStyle w:val="a7"/>
              <w:jc w:val="center"/>
              <w:rPr>
                <w:rFonts w:ascii="Times New Roman" w:hAnsi="Times New Roman" w:cs="宋体"/>
                <w:kern w:val="0"/>
                <w:sz w:val="21"/>
                <w:szCs w:val="21"/>
              </w:rPr>
            </w:pPr>
            <w:r w:rsidRPr="00A17AB0">
              <w:rPr>
                <w:rFonts w:ascii="Times New Roman" w:hAnsi="Times New Roman" w:cs="宋体" w:hint="eastAsia"/>
                <w:kern w:val="0"/>
                <w:sz w:val="21"/>
                <w:szCs w:val="21"/>
              </w:rPr>
              <w:t>10us</w:t>
            </w:r>
            <w:r w:rsidRPr="00A17AB0">
              <w:rPr>
                <w:bCs/>
                <w:kern w:val="0"/>
                <w:sz w:val="21"/>
                <w:szCs w:val="21"/>
              </w:rPr>
              <w:t>~</w:t>
            </w:r>
            <w:r w:rsidRPr="00A17AB0">
              <w:rPr>
                <w:rFonts w:ascii="Times New Roman" w:hAnsi="Times New Roman" w:cs="宋体" w:hint="eastAsia"/>
                <w:kern w:val="0"/>
                <w:sz w:val="21"/>
                <w:szCs w:val="21"/>
              </w:rPr>
              <w:t>10s</w:t>
            </w:r>
          </w:p>
          <w:p w:rsidR="00F06DC7" w:rsidRPr="00A17AB0" w:rsidRDefault="00F06DC7" w:rsidP="001955D3">
            <w:pPr>
              <w:pStyle w:val="a7"/>
              <w:jc w:val="center"/>
              <w:rPr>
                <w:rFonts w:ascii="Times New Roman" w:hAnsi="Times New Roman" w:cs="宋体"/>
                <w:kern w:val="0"/>
                <w:sz w:val="21"/>
                <w:szCs w:val="21"/>
              </w:rPr>
            </w:pPr>
            <w:r w:rsidRPr="00A17AB0">
              <w:rPr>
                <w:rFonts w:ascii="Times New Roman" w:hAnsi="Times New Roman" w:cs="宋体" w:hint="eastAsia"/>
                <w:kern w:val="0"/>
                <w:sz w:val="21"/>
                <w:szCs w:val="21"/>
              </w:rPr>
              <w:t>10us</w:t>
            </w:r>
            <w:r w:rsidRPr="00A17AB0">
              <w:rPr>
                <w:bCs/>
                <w:kern w:val="0"/>
                <w:sz w:val="21"/>
                <w:szCs w:val="21"/>
              </w:rPr>
              <w:t>~</w:t>
            </w:r>
            <w:r w:rsidRPr="00A17AB0">
              <w:rPr>
                <w:rFonts w:ascii="Times New Roman" w:hAnsi="Times New Roman" w:cs="宋体" w:hint="eastAsia"/>
                <w:kern w:val="0"/>
                <w:sz w:val="21"/>
                <w:szCs w:val="21"/>
              </w:rPr>
              <w:t>10s</w:t>
            </w:r>
          </w:p>
        </w:tc>
        <w:tc>
          <w:tcPr>
            <w:tcW w:w="1558" w:type="dxa"/>
          </w:tcPr>
          <w:p w:rsidR="00F06DC7" w:rsidRPr="00A17AB0" w:rsidRDefault="00F06DC7" w:rsidP="001955D3">
            <w:pPr>
              <w:pStyle w:val="a7"/>
              <w:jc w:val="center"/>
              <w:rPr>
                <w:rFonts w:ascii="Times New Roman" w:hAnsi="Times New Roman" w:cs="宋体"/>
                <w:kern w:val="0"/>
                <w:sz w:val="21"/>
                <w:szCs w:val="21"/>
              </w:rPr>
            </w:pPr>
            <w:r w:rsidRPr="00A17AB0">
              <w:rPr>
                <w:rFonts w:ascii="Times New Roman" w:hAnsi="Times New Roman" w:cs="宋体" w:hint="eastAsia"/>
                <w:kern w:val="0"/>
                <w:sz w:val="21"/>
                <w:szCs w:val="21"/>
              </w:rPr>
              <w:t>10us</w:t>
            </w:r>
            <w:r w:rsidRPr="00A17AB0">
              <w:rPr>
                <w:bCs/>
                <w:kern w:val="0"/>
                <w:sz w:val="21"/>
                <w:szCs w:val="21"/>
              </w:rPr>
              <w:t>~</w:t>
            </w:r>
            <w:r w:rsidRPr="00A17AB0">
              <w:rPr>
                <w:rFonts w:ascii="Times New Roman" w:hAnsi="Times New Roman" w:cs="宋体" w:hint="eastAsia"/>
                <w:kern w:val="0"/>
                <w:sz w:val="21"/>
                <w:szCs w:val="21"/>
              </w:rPr>
              <w:t>10s</w:t>
            </w:r>
          </w:p>
          <w:p w:rsidR="00F06DC7" w:rsidRPr="00A17AB0" w:rsidRDefault="00F06DC7" w:rsidP="001955D3">
            <w:pPr>
              <w:pStyle w:val="a7"/>
              <w:jc w:val="center"/>
              <w:rPr>
                <w:rFonts w:ascii="Times New Roman" w:hAnsi="Times New Roman" w:cs="宋体"/>
                <w:kern w:val="0"/>
                <w:sz w:val="21"/>
                <w:szCs w:val="21"/>
              </w:rPr>
            </w:pPr>
            <w:r w:rsidRPr="00A17AB0">
              <w:rPr>
                <w:rFonts w:ascii="Times New Roman" w:hAnsi="Times New Roman" w:cs="宋体" w:hint="eastAsia"/>
                <w:kern w:val="0"/>
                <w:sz w:val="21"/>
                <w:szCs w:val="21"/>
              </w:rPr>
              <w:t>10us</w:t>
            </w:r>
            <w:r w:rsidRPr="00A17AB0">
              <w:rPr>
                <w:bCs/>
                <w:kern w:val="0"/>
                <w:sz w:val="21"/>
                <w:szCs w:val="21"/>
              </w:rPr>
              <w:t>~</w:t>
            </w:r>
            <w:r w:rsidRPr="00A17AB0">
              <w:rPr>
                <w:rFonts w:ascii="Times New Roman" w:hAnsi="Times New Roman" w:cs="宋体" w:hint="eastAsia"/>
                <w:kern w:val="0"/>
                <w:sz w:val="21"/>
                <w:szCs w:val="21"/>
              </w:rPr>
              <w:t>10s</w:t>
            </w:r>
          </w:p>
          <w:p w:rsidR="00F06DC7" w:rsidRPr="00A17AB0" w:rsidRDefault="00F06DC7" w:rsidP="001955D3">
            <w:pPr>
              <w:pStyle w:val="a7"/>
              <w:jc w:val="center"/>
              <w:rPr>
                <w:rFonts w:ascii="Times New Roman" w:hAnsi="Times New Roman" w:cs="宋体"/>
                <w:kern w:val="0"/>
                <w:sz w:val="21"/>
                <w:szCs w:val="21"/>
              </w:rPr>
            </w:pPr>
            <w:r w:rsidRPr="00A17AB0">
              <w:rPr>
                <w:rFonts w:ascii="Times New Roman" w:hAnsi="Times New Roman" w:cs="宋体" w:hint="eastAsia"/>
                <w:kern w:val="0"/>
                <w:sz w:val="21"/>
                <w:szCs w:val="21"/>
              </w:rPr>
              <w:t>10us</w:t>
            </w:r>
            <w:r w:rsidRPr="00A17AB0">
              <w:rPr>
                <w:bCs/>
                <w:kern w:val="0"/>
                <w:sz w:val="21"/>
                <w:szCs w:val="21"/>
              </w:rPr>
              <w:t>~</w:t>
            </w:r>
            <w:r w:rsidRPr="00A17AB0">
              <w:rPr>
                <w:rFonts w:ascii="Times New Roman" w:hAnsi="Times New Roman" w:cs="宋体" w:hint="eastAsia"/>
                <w:kern w:val="0"/>
                <w:sz w:val="21"/>
                <w:szCs w:val="21"/>
              </w:rPr>
              <w:t>10s</w:t>
            </w:r>
          </w:p>
          <w:p w:rsidR="00F06DC7" w:rsidRPr="00A17AB0" w:rsidRDefault="00F06DC7" w:rsidP="001955D3">
            <w:pPr>
              <w:jc w:val="center"/>
              <w:rPr>
                <w:szCs w:val="21"/>
              </w:rPr>
            </w:pPr>
            <w:r w:rsidRPr="00A17AB0">
              <w:rPr>
                <w:rFonts w:cs="宋体" w:hint="eastAsia"/>
                <w:kern w:val="0"/>
                <w:szCs w:val="21"/>
              </w:rPr>
              <w:t>10us</w:t>
            </w:r>
            <w:r w:rsidRPr="00A17AB0">
              <w:rPr>
                <w:bCs/>
                <w:kern w:val="0"/>
                <w:szCs w:val="21"/>
              </w:rPr>
              <w:t>~</w:t>
            </w:r>
            <w:r w:rsidRPr="00A17AB0">
              <w:rPr>
                <w:rFonts w:cs="宋体" w:hint="eastAsia"/>
                <w:kern w:val="0"/>
                <w:szCs w:val="21"/>
              </w:rPr>
              <w:t>10s</w:t>
            </w:r>
          </w:p>
        </w:tc>
        <w:tc>
          <w:tcPr>
            <w:tcW w:w="1558" w:type="dxa"/>
          </w:tcPr>
          <w:p w:rsidR="00F06DC7" w:rsidRPr="00A17AB0" w:rsidRDefault="00F06DC7" w:rsidP="001955D3">
            <w:pPr>
              <w:pStyle w:val="a7"/>
              <w:jc w:val="center"/>
              <w:rPr>
                <w:rFonts w:ascii="Times New Roman" w:hAnsi="Times New Roman" w:cs="宋体"/>
                <w:kern w:val="0"/>
                <w:sz w:val="21"/>
                <w:szCs w:val="21"/>
              </w:rPr>
            </w:pPr>
            <w:r w:rsidRPr="00A17AB0">
              <w:rPr>
                <w:rFonts w:ascii="Times New Roman" w:hAnsi="Times New Roman" w:cs="宋体" w:hint="eastAsia"/>
                <w:kern w:val="0"/>
                <w:sz w:val="21"/>
                <w:szCs w:val="21"/>
              </w:rPr>
              <w:t>10us</w:t>
            </w:r>
            <w:r w:rsidRPr="00A17AB0">
              <w:rPr>
                <w:bCs/>
                <w:kern w:val="0"/>
                <w:sz w:val="21"/>
                <w:szCs w:val="21"/>
              </w:rPr>
              <w:t>~</w:t>
            </w:r>
            <w:r w:rsidRPr="00A17AB0">
              <w:rPr>
                <w:rFonts w:ascii="Times New Roman" w:hAnsi="Times New Roman" w:cs="宋体" w:hint="eastAsia"/>
                <w:kern w:val="0"/>
                <w:sz w:val="21"/>
                <w:szCs w:val="21"/>
              </w:rPr>
              <w:t>10s</w:t>
            </w:r>
          </w:p>
          <w:p w:rsidR="00F06DC7" w:rsidRPr="00A17AB0" w:rsidRDefault="00F06DC7" w:rsidP="001955D3">
            <w:pPr>
              <w:pStyle w:val="a7"/>
              <w:jc w:val="center"/>
              <w:rPr>
                <w:rFonts w:ascii="Times New Roman" w:hAnsi="Times New Roman" w:cs="宋体"/>
                <w:kern w:val="0"/>
                <w:sz w:val="21"/>
                <w:szCs w:val="21"/>
              </w:rPr>
            </w:pPr>
            <w:r w:rsidRPr="00A17AB0">
              <w:rPr>
                <w:rFonts w:ascii="Times New Roman" w:hAnsi="Times New Roman" w:cs="宋体" w:hint="eastAsia"/>
                <w:kern w:val="0"/>
                <w:sz w:val="21"/>
                <w:szCs w:val="21"/>
              </w:rPr>
              <w:t>10us</w:t>
            </w:r>
            <w:r w:rsidRPr="00A17AB0">
              <w:rPr>
                <w:bCs/>
                <w:kern w:val="0"/>
                <w:sz w:val="21"/>
                <w:szCs w:val="21"/>
              </w:rPr>
              <w:t>~</w:t>
            </w:r>
            <w:r w:rsidRPr="00A17AB0">
              <w:rPr>
                <w:rFonts w:ascii="Times New Roman" w:hAnsi="Times New Roman" w:cs="宋体" w:hint="eastAsia"/>
                <w:kern w:val="0"/>
                <w:sz w:val="21"/>
                <w:szCs w:val="21"/>
              </w:rPr>
              <w:t>10s</w:t>
            </w:r>
          </w:p>
          <w:p w:rsidR="00F06DC7" w:rsidRPr="00A17AB0" w:rsidRDefault="00F06DC7" w:rsidP="001955D3">
            <w:pPr>
              <w:pStyle w:val="a7"/>
              <w:jc w:val="center"/>
              <w:rPr>
                <w:rFonts w:ascii="Times New Roman" w:hAnsi="Times New Roman" w:cs="宋体"/>
                <w:kern w:val="0"/>
                <w:sz w:val="21"/>
                <w:szCs w:val="21"/>
              </w:rPr>
            </w:pPr>
            <w:r w:rsidRPr="00A17AB0">
              <w:rPr>
                <w:rFonts w:ascii="Times New Roman" w:hAnsi="Times New Roman" w:cs="宋体" w:hint="eastAsia"/>
                <w:kern w:val="0"/>
                <w:sz w:val="21"/>
                <w:szCs w:val="21"/>
              </w:rPr>
              <w:t>10us</w:t>
            </w:r>
            <w:r w:rsidRPr="00A17AB0">
              <w:rPr>
                <w:bCs/>
                <w:kern w:val="0"/>
                <w:sz w:val="21"/>
                <w:szCs w:val="21"/>
              </w:rPr>
              <w:t>~</w:t>
            </w:r>
            <w:r w:rsidRPr="00A17AB0">
              <w:rPr>
                <w:rFonts w:ascii="Times New Roman" w:hAnsi="Times New Roman" w:cs="宋体" w:hint="eastAsia"/>
                <w:kern w:val="0"/>
                <w:sz w:val="21"/>
                <w:szCs w:val="21"/>
              </w:rPr>
              <w:t>10s</w:t>
            </w:r>
          </w:p>
          <w:p w:rsidR="00F06DC7" w:rsidRPr="00A17AB0" w:rsidRDefault="00F06DC7" w:rsidP="001955D3">
            <w:pPr>
              <w:jc w:val="center"/>
              <w:rPr>
                <w:szCs w:val="21"/>
              </w:rPr>
            </w:pPr>
            <w:r w:rsidRPr="00A17AB0">
              <w:rPr>
                <w:rFonts w:cs="宋体" w:hint="eastAsia"/>
                <w:kern w:val="0"/>
                <w:szCs w:val="21"/>
              </w:rPr>
              <w:t>10us</w:t>
            </w:r>
            <w:r w:rsidRPr="00A17AB0">
              <w:rPr>
                <w:bCs/>
                <w:kern w:val="0"/>
                <w:szCs w:val="21"/>
              </w:rPr>
              <w:t>~</w:t>
            </w:r>
            <w:r w:rsidRPr="00A17AB0">
              <w:rPr>
                <w:rFonts w:cs="宋体" w:hint="eastAsia"/>
                <w:kern w:val="0"/>
                <w:szCs w:val="21"/>
              </w:rPr>
              <w:t>10s</w:t>
            </w:r>
          </w:p>
        </w:tc>
        <w:tc>
          <w:tcPr>
            <w:tcW w:w="1631" w:type="dxa"/>
          </w:tcPr>
          <w:p w:rsidR="00F06DC7" w:rsidRPr="00A17AB0" w:rsidRDefault="00F06DC7" w:rsidP="001955D3">
            <w:pPr>
              <w:pStyle w:val="a7"/>
              <w:jc w:val="center"/>
              <w:rPr>
                <w:rFonts w:ascii="Times New Roman" w:hAnsi="Times New Roman" w:cs="宋体"/>
                <w:kern w:val="0"/>
                <w:sz w:val="21"/>
                <w:szCs w:val="21"/>
              </w:rPr>
            </w:pPr>
            <w:r w:rsidRPr="00A17AB0">
              <w:rPr>
                <w:rFonts w:ascii="Times New Roman" w:hAnsi="Times New Roman" w:cs="宋体" w:hint="eastAsia"/>
                <w:kern w:val="0"/>
                <w:sz w:val="21"/>
                <w:szCs w:val="21"/>
              </w:rPr>
              <w:t>10us</w:t>
            </w:r>
            <w:r w:rsidRPr="00A17AB0">
              <w:rPr>
                <w:bCs/>
                <w:kern w:val="0"/>
                <w:sz w:val="21"/>
                <w:szCs w:val="21"/>
              </w:rPr>
              <w:t>~</w:t>
            </w:r>
            <w:r w:rsidRPr="00A17AB0">
              <w:rPr>
                <w:rFonts w:ascii="Times New Roman" w:hAnsi="Times New Roman" w:cs="宋体" w:hint="eastAsia"/>
                <w:kern w:val="0"/>
                <w:sz w:val="21"/>
                <w:szCs w:val="21"/>
              </w:rPr>
              <w:t>10s</w:t>
            </w:r>
          </w:p>
          <w:p w:rsidR="00F06DC7" w:rsidRPr="00A17AB0" w:rsidRDefault="00F06DC7" w:rsidP="001955D3">
            <w:pPr>
              <w:pStyle w:val="a7"/>
              <w:jc w:val="center"/>
              <w:rPr>
                <w:rFonts w:ascii="Times New Roman" w:hAnsi="Times New Roman" w:cs="宋体"/>
                <w:kern w:val="0"/>
                <w:sz w:val="21"/>
                <w:szCs w:val="21"/>
              </w:rPr>
            </w:pPr>
            <w:r w:rsidRPr="00A17AB0">
              <w:rPr>
                <w:rFonts w:ascii="Times New Roman" w:hAnsi="Times New Roman" w:cs="宋体" w:hint="eastAsia"/>
                <w:kern w:val="0"/>
                <w:sz w:val="21"/>
                <w:szCs w:val="21"/>
              </w:rPr>
              <w:t>10us</w:t>
            </w:r>
            <w:r w:rsidRPr="00A17AB0">
              <w:rPr>
                <w:bCs/>
                <w:kern w:val="0"/>
                <w:sz w:val="21"/>
                <w:szCs w:val="21"/>
              </w:rPr>
              <w:t>~</w:t>
            </w:r>
            <w:r w:rsidRPr="00A17AB0">
              <w:rPr>
                <w:rFonts w:ascii="Times New Roman" w:hAnsi="Times New Roman" w:cs="宋体" w:hint="eastAsia"/>
                <w:kern w:val="0"/>
                <w:sz w:val="21"/>
                <w:szCs w:val="21"/>
              </w:rPr>
              <w:t>10s</w:t>
            </w:r>
          </w:p>
          <w:p w:rsidR="00F06DC7" w:rsidRPr="00A17AB0" w:rsidRDefault="00F06DC7" w:rsidP="001955D3">
            <w:pPr>
              <w:pStyle w:val="a7"/>
              <w:jc w:val="center"/>
              <w:rPr>
                <w:rFonts w:ascii="Times New Roman" w:hAnsi="Times New Roman" w:cs="宋体"/>
                <w:kern w:val="0"/>
                <w:sz w:val="21"/>
                <w:szCs w:val="21"/>
              </w:rPr>
            </w:pPr>
            <w:r w:rsidRPr="00A17AB0">
              <w:rPr>
                <w:rFonts w:ascii="Times New Roman" w:hAnsi="Times New Roman" w:cs="宋体" w:hint="eastAsia"/>
                <w:kern w:val="0"/>
                <w:sz w:val="21"/>
                <w:szCs w:val="21"/>
              </w:rPr>
              <w:t>10us</w:t>
            </w:r>
            <w:r w:rsidRPr="00A17AB0">
              <w:rPr>
                <w:bCs/>
                <w:kern w:val="0"/>
                <w:sz w:val="21"/>
                <w:szCs w:val="21"/>
              </w:rPr>
              <w:t>~</w:t>
            </w:r>
            <w:r w:rsidRPr="00A17AB0">
              <w:rPr>
                <w:rFonts w:ascii="Times New Roman" w:hAnsi="Times New Roman" w:cs="宋体" w:hint="eastAsia"/>
                <w:kern w:val="0"/>
                <w:sz w:val="21"/>
                <w:szCs w:val="21"/>
              </w:rPr>
              <w:t>10s</w:t>
            </w:r>
          </w:p>
          <w:p w:rsidR="00F06DC7" w:rsidRPr="00A17AB0" w:rsidRDefault="00F06DC7" w:rsidP="001955D3">
            <w:pPr>
              <w:pStyle w:val="a7"/>
              <w:jc w:val="center"/>
              <w:rPr>
                <w:sz w:val="21"/>
                <w:szCs w:val="21"/>
              </w:rPr>
            </w:pPr>
            <w:r w:rsidRPr="00A17AB0">
              <w:rPr>
                <w:rFonts w:ascii="Times New Roman" w:hAnsi="Times New Roman" w:cs="宋体" w:hint="eastAsia"/>
                <w:kern w:val="0"/>
                <w:sz w:val="21"/>
                <w:szCs w:val="21"/>
              </w:rPr>
              <w:t>10us</w:t>
            </w:r>
            <w:r w:rsidRPr="00A17AB0">
              <w:rPr>
                <w:bCs/>
                <w:kern w:val="0"/>
                <w:sz w:val="21"/>
                <w:szCs w:val="21"/>
              </w:rPr>
              <w:t>~</w:t>
            </w:r>
            <w:r w:rsidRPr="00A17AB0">
              <w:rPr>
                <w:rFonts w:ascii="Times New Roman" w:hAnsi="Times New Roman" w:cs="宋体" w:hint="eastAsia"/>
                <w:kern w:val="0"/>
                <w:sz w:val="21"/>
                <w:szCs w:val="21"/>
              </w:rPr>
              <w:t>10s</w:t>
            </w:r>
          </w:p>
        </w:tc>
      </w:tr>
      <w:tr w:rsidR="00F06DC7" w:rsidRPr="00A17AB0" w:rsidTr="001955D3">
        <w:tc>
          <w:tcPr>
            <w:tcW w:w="2694" w:type="dxa"/>
            <w:gridSpan w:val="2"/>
          </w:tcPr>
          <w:p w:rsidR="00F06DC7" w:rsidRPr="00A17AB0" w:rsidRDefault="00F06DC7" w:rsidP="001955D3">
            <w:pPr>
              <w:rPr>
                <w:szCs w:val="21"/>
              </w:rPr>
            </w:pPr>
            <w:r w:rsidRPr="00A17AB0">
              <w:rPr>
                <w:rFonts w:ascii="Arial,Bold" w:hAnsi="Arial,Bold" w:cs="Arial,Bold" w:hint="eastAsia"/>
                <w:b/>
                <w:bCs/>
                <w:kern w:val="0"/>
                <w:szCs w:val="21"/>
              </w:rPr>
              <w:t>LIST: NUMB</w:t>
            </w:r>
            <w:r w:rsidRPr="00A17AB0">
              <w:rPr>
                <w:rFonts w:ascii="Arial,Bold" w:hAnsi="Arial,Bold" w:cs="Arial,Bold" w:hint="eastAsia"/>
                <w:bCs/>
                <w:kern w:val="0"/>
                <w:szCs w:val="21"/>
              </w:rPr>
              <w:t xml:space="preserve"> </w:t>
            </w:r>
            <w:r w:rsidRPr="00A17AB0">
              <w:rPr>
                <w:rFonts w:ascii="Arial,Bold" w:hAnsi="Arial,Bold" w:cs="Arial,Bold"/>
                <w:bCs/>
                <w:kern w:val="0"/>
                <w:szCs w:val="21"/>
              </w:rPr>
              <w:t>&lt;</w:t>
            </w:r>
            <w:r w:rsidRPr="00A17AB0">
              <w:rPr>
                <w:rFonts w:hint="eastAsia"/>
                <w:szCs w:val="21"/>
              </w:rPr>
              <w:t xml:space="preserve"> NRl</w:t>
            </w:r>
            <w:r w:rsidRPr="00A17AB0">
              <w:rPr>
                <w:rFonts w:ascii="Arial,Bold" w:hAnsi="Arial,Bold" w:cs="Arial,Bold"/>
                <w:bCs/>
                <w:kern w:val="0"/>
                <w:szCs w:val="21"/>
              </w:rPr>
              <w:t xml:space="preserve"> &gt;</w:t>
            </w:r>
          </w:p>
        </w:tc>
        <w:tc>
          <w:tcPr>
            <w:tcW w:w="1559" w:type="dxa"/>
          </w:tcPr>
          <w:p w:rsidR="00F06DC7" w:rsidRPr="00A17AB0" w:rsidRDefault="00F06DC7" w:rsidP="001955D3">
            <w:pPr>
              <w:pStyle w:val="a7"/>
              <w:jc w:val="center"/>
              <w:rPr>
                <w:rFonts w:ascii="Times New Roman" w:hAnsi="Times New Roman" w:cs="宋体"/>
                <w:kern w:val="0"/>
                <w:sz w:val="21"/>
                <w:szCs w:val="21"/>
              </w:rPr>
            </w:pPr>
            <w:r w:rsidRPr="00A17AB0">
              <w:rPr>
                <w:rFonts w:ascii="Times New Roman" w:hAnsi="Times New Roman" w:cs="宋体" w:hint="eastAsia"/>
                <w:kern w:val="0"/>
                <w:sz w:val="21"/>
                <w:szCs w:val="21"/>
              </w:rPr>
              <w:t>0</w:t>
            </w:r>
            <w:r w:rsidRPr="00A17AB0">
              <w:rPr>
                <w:rFonts w:ascii="Times New Roman" w:hAnsi="Times New Roman" w:cs="宋体"/>
                <w:kern w:val="0"/>
                <w:sz w:val="21"/>
                <w:szCs w:val="21"/>
              </w:rPr>
              <w:t>~</w:t>
            </w:r>
            <w:r w:rsidRPr="00A17AB0">
              <w:rPr>
                <w:rFonts w:ascii="Times New Roman" w:hAnsi="Times New Roman" w:cs="宋体" w:hint="eastAsia"/>
                <w:kern w:val="0"/>
                <w:sz w:val="21"/>
                <w:szCs w:val="21"/>
              </w:rPr>
              <w:t>9</w:t>
            </w:r>
          </w:p>
        </w:tc>
        <w:tc>
          <w:tcPr>
            <w:tcW w:w="1558" w:type="dxa"/>
          </w:tcPr>
          <w:p w:rsidR="00F06DC7" w:rsidRPr="00A17AB0" w:rsidRDefault="00F06DC7" w:rsidP="001955D3">
            <w:pPr>
              <w:pStyle w:val="a7"/>
              <w:jc w:val="center"/>
              <w:rPr>
                <w:rFonts w:ascii="Times New Roman" w:hAnsi="Times New Roman" w:cs="宋体"/>
                <w:kern w:val="0"/>
                <w:sz w:val="21"/>
                <w:szCs w:val="21"/>
              </w:rPr>
            </w:pPr>
            <w:r w:rsidRPr="00A17AB0">
              <w:rPr>
                <w:rFonts w:ascii="Times New Roman" w:hAnsi="Times New Roman" w:cs="宋体" w:hint="eastAsia"/>
                <w:kern w:val="0"/>
                <w:sz w:val="21"/>
                <w:szCs w:val="21"/>
              </w:rPr>
              <w:t>0</w:t>
            </w:r>
            <w:r w:rsidRPr="00A17AB0">
              <w:rPr>
                <w:rFonts w:ascii="Times New Roman" w:hAnsi="Times New Roman" w:cs="宋体"/>
                <w:kern w:val="0"/>
                <w:sz w:val="21"/>
                <w:szCs w:val="21"/>
              </w:rPr>
              <w:t>~</w:t>
            </w:r>
            <w:r w:rsidRPr="00A17AB0">
              <w:rPr>
                <w:rFonts w:ascii="Times New Roman" w:hAnsi="Times New Roman" w:cs="宋体" w:hint="eastAsia"/>
                <w:kern w:val="0"/>
                <w:sz w:val="21"/>
                <w:szCs w:val="21"/>
              </w:rPr>
              <w:t>9</w:t>
            </w:r>
          </w:p>
        </w:tc>
        <w:tc>
          <w:tcPr>
            <w:tcW w:w="1558" w:type="dxa"/>
          </w:tcPr>
          <w:p w:rsidR="00F06DC7" w:rsidRPr="00A17AB0" w:rsidRDefault="00F06DC7" w:rsidP="001955D3">
            <w:pPr>
              <w:pStyle w:val="a7"/>
              <w:jc w:val="center"/>
              <w:rPr>
                <w:rFonts w:ascii="Times New Roman" w:hAnsi="Times New Roman" w:cs="宋体"/>
                <w:kern w:val="0"/>
                <w:sz w:val="21"/>
                <w:szCs w:val="21"/>
              </w:rPr>
            </w:pPr>
            <w:r w:rsidRPr="00A17AB0">
              <w:rPr>
                <w:rFonts w:ascii="Times New Roman" w:hAnsi="Times New Roman" w:cs="宋体" w:hint="eastAsia"/>
                <w:kern w:val="0"/>
                <w:sz w:val="21"/>
                <w:szCs w:val="21"/>
              </w:rPr>
              <w:t>0</w:t>
            </w:r>
            <w:r w:rsidRPr="00A17AB0">
              <w:rPr>
                <w:rFonts w:ascii="Times New Roman" w:hAnsi="Times New Roman" w:cs="宋体"/>
                <w:kern w:val="0"/>
                <w:sz w:val="21"/>
                <w:szCs w:val="21"/>
              </w:rPr>
              <w:t>~</w:t>
            </w:r>
            <w:r w:rsidRPr="00A17AB0">
              <w:rPr>
                <w:rFonts w:ascii="Times New Roman" w:hAnsi="Times New Roman" w:cs="宋体" w:hint="eastAsia"/>
                <w:kern w:val="0"/>
                <w:sz w:val="21"/>
                <w:szCs w:val="21"/>
              </w:rPr>
              <w:t>9</w:t>
            </w:r>
          </w:p>
        </w:tc>
        <w:tc>
          <w:tcPr>
            <w:tcW w:w="1631" w:type="dxa"/>
          </w:tcPr>
          <w:p w:rsidR="00F06DC7" w:rsidRPr="00A17AB0" w:rsidRDefault="00F06DC7" w:rsidP="001955D3">
            <w:pPr>
              <w:pStyle w:val="a7"/>
              <w:jc w:val="center"/>
              <w:rPr>
                <w:rFonts w:ascii="Times New Roman" w:hAnsi="Times New Roman" w:cs="宋体"/>
                <w:kern w:val="0"/>
                <w:sz w:val="21"/>
                <w:szCs w:val="21"/>
              </w:rPr>
            </w:pPr>
            <w:r w:rsidRPr="00A17AB0">
              <w:rPr>
                <w:rFonts w:ascii="Times New Roman" w:hAnsi="Times New Roman" w:cs="宋体" w:hint="eastAsia"/>
                <w:kern w:val="0"/>
                <w:sz w:val="21"/>
                <w:szCs w:val="21"/>
              </w:rPr>
              <w:t>0</w:t>
            </w:r>
            <w:r w:rsidRPr="00A17AB0">
              <w:rPr>
                <w:rFonts w:ascii="Times New Roman" w:hAnsi="Times New Roman" w:cs="宋体"/>
                <w:kern w:val="0"/>
                <w:sz w:val="21"/>
                <w:szCs w:val="21"/>
              </w:rPr>
              <w:t>~</w:t>
            </w:r>
            <w:r w:rsidRPr="00A17AB0">
              <w:rPr>
                <w:rFonts w:ascii="Times New Roman" w:hAnsi="Times New Roman" w:cs="宋体" w:hint="eastAsia"/>
                <w:kern w:val="0"/>
                <w:sz w:val="21"/>
                <w:szCs w:val="21"/>
              </w:rPr>
              <w:t>9</w:t>
            </w:r>
          </w:p>
        </w:tc>
      </w:tr>
      <w:tr w:rsidR="00F06DC7" w:rsidRPr="00A17AB0" w:rsidTr="001955D3">
        <w:tc>
          <w:tcPr>
            <w:tcW w:w="2694" w:type="dxa"/>
            <w:gridSpan w:val="2"/>
          </w:tcPr>
          <w:p w:rsidR="00F06DC7" w:rsidRPr="00A17AB0" w:rsidRDefault="00F06DC7" w:rsidP="001955D3">
            <w:pPr>
              <w:rPr>
                <w:szCs w:val="21"/>
              </w:rPr>
            </w:pPr>
            <w:r w:rsidRPr="00A17AB0">
              <w:rPr>
                <w:rFonts w:ascii="Arial,Bold" w:hAnsi="Arial,Bold" w:cs="Arial,Bold" w:hint="eastAsia"/>
                <w:b/>
                <w:bCs/>
                <w:kern w:val="0"/>
                <w:szCs w:val="21"/>
              </w:rPr>
              <w:t xml:space="preserve">LIST:CHIAN </w:t>
            </w:r>
            <w:r w:rsidRPr="00A17AB0">
              <w:rPr>
                <w:rFonts w:ascii="Arial,Bold" w:hAnsi="Arial,Bold" w:cs="Arial,Bold"/>
                <w:bCs/>
                <w:kern w:val="0"/>
                <w:szCs w:val="21"/>
              </w:rPr>
              <w:t>&lt;</w:t>
            </w:r>
            <w:r w:rsidRPr="00A17AB0">
              <w:rPr>
                <w:rFonts w:hint="eastAsia"/>
                <w:szCs w:val="21"/>
              </w:rPr>
              <w:t xml:space="preserve"> NRl</w:t>
            </w:r>
            <w:r w:rsidRPr="00A17AB0">
              <w:rPr>
                <w:rFonts w:ascii="Arial,Bold" w:hAnsi="Arial,Bold" w:cs="Arial,Bold"/>
                <w:bCs/>
                <w:kern w:val="0"/>
                <w:szCs w:val="21"/>
              </w:rPr>
              <w:t xml:space="preserve"> &gt;</w:t>
            </w:r>
          </w:p>
        </w:tc>
        <w:tc>
          <w:tcPr>
            <w:tcW w:w="1559" w:type="dxa"/>
          </w:tcPr>
          <w:p w:rsidR="00F06DC7" w:rsidRPr="00A17AB0" w:rsidRDefault="00F06DC7" w:rsidP="001955D3">
            <w:pPr>
              <w:pStyle w:val="a7"/>
              <w:jc w:val="center"/>
              <w:rPr>
                <w:rFonts w:ascii="Times New Roman" w:hAnsi="Times New Roman" w:cs="宋体"/>
                <w:kern w:val="0"/>
                <w:sz w:val="21"/>
                <w:szCs w:val="21"/>
              </w:rPr>
            </w:pPr>
            <w:r w:rsidRPr="00A17AB0">
              <w:rPr>
                <w:rFonts w:ascii="Times New Roman" w:hAnsi="Times New Roman" w:cs="宋体" w:hint="eastAsia"/>
                <w:kern w:val="0"/>
                <w:sz w:val="21"/>
                <w:szCs w:val="21"/>
              </w:rPr>
              <w:t>0</w:t>
            </w:r>
            <w:r w:rsidRPr="00A17AB0">
              <w:rPr>
                <w:rFonts w:ascii="Times New Roman" w:hAnsi="Times New Roman" w:cs="宋体"/>
                <w:kern w:val="0"/>
                <w:sz w:val="21"/>
                <w:szCs w:val="21"/>
              </w:rPr>
              <w:t>~</w:t>
            </w:r>
            <w:r w:rsidRPr="00A17AB0">
              <w:rPr>
                <w:rFonts w:ascii="Times New Roman" w:hAnsi="Times New Roman" w:cs="宋体" w:hint="eastAsia"/>
                <w:kern w:val="0"/>
                <w:sz w:val="21"/>
                <w:szCs w:val="21"/>
              </w:rPr>
              <w:t>9</w:t>
            </w:r>
          </w:p>
        </w:tc>
        <w:tc>
          <w:tcPr>
            <w:tcW w:w="1558" w:type="dxa"/>
          </w:tcPr>
          <w:p w:rsidR="00F06DC7" w:rsidRPr="00A17AB0" w:rsidRDefault="00F06DC7" w:rsidP="001955D3">
            <w:pPr>
              <w:pStyle w:val="a7"/>
              <w:jc w:val="center"/>
              <w:rPr>
                <w:rFonts w:ascii="Times New Roman" w:hAnsi="Times New Roman" w:cs="宋体"/>
                <w:kern w:val="0"/>
                <w:sz w:val="21"/>
                <w:szCs w:val="21"/>
              </w:rPr>
            </w:pPr>
            <w:r w:rsidRPr="00A17AB0">
              <w:rPr>
                <w:rFonts w:ascii="Times New Roman" w:hAnsi="Times New Roman" w:cs="宋体" w:hint="eastAsia"/>
                <w:kern w:val="0"/>
                <w:sz w:val="21"/>
                <w:szCs w:val="21"/>
              </w:rPr>
              <w:t>0</w:t>
            </w:r>
            <w:r w:rsidRPr="00A17AB0">
              <w:rPr>
                <w:rFonts w:ascii="Times New Roman" w:hAnsi="Times New Roman" w:cs="宋体"/>
                <w:kern w:val="0"/>
                <w:sz w:val="21"/>
                <w:szCs w:val="21"/>
              </w:rPr>
              <w:t>~</w:t>
            </w:r>
            <w:r w:rsidRPr="00A17AB0">
              <w:rPr>
                <w:rFonts w:ascii="Times New Roman" w:hAnsi="Times New Roman" w:cs="宋体" w:hint="eastAsia"/>
                <w:kern w:val="0"/>
                <w:sz w:val="21"/>
                <w:szCs w:val="21"/>
              </w:rPr>
              <w:t>9</w:t>
            </w:r>
          </w:p>
        </w:tc>
        <w:tc>
          <w:tcPr>
            <w:tcW w:w="1558" w:type="dxa"/>
          </w:tcPr>
          <w:p w:rsidR="00F06DC7" w:rsidRPr="00A17AB0" w:rsidRDefault="00F06DC7" w:rsidP="001955D3">
            <w:pPr>
              <w:pStyle w:val="a7"/>
              <w:jc w:val="center"/>
              <w:rPr>
                <w:rFonts w:ascii="Times New Roman" w:hAnsi="Times New Roman" w:cs="宋体"/>
                <w:kern w:val="0"/>
                <w:sz w:val="21"/>
                <w:szCs w:val="21"/>
              </w:rPr>
            </w:pPr>
            <w:r w:rsidRPr="00A17AB0">
              <w:rPr>
                <w:rFonts w:ascii="Times New Roman" w:hAnsi="Times New Roman" w:cs="宋体" w:hint="eastAsia"/>
                <w:kern w:val="0"/>
                <w:sz w:val="21"/>
                <w:szCs w:val="21"/>
              </w:rPr>
              <w:t>0</w:t>
            </w:r>
            <w:r w:rsidRPr="00A17AB0">
              <w:rPr>
                <w:rFonts w:ascii="Times New Roman" w:hAnsi="Times New Roman" w:cs="宋体"/>
                <w:kern w:val="0"/>
                <w:sz w:val="21"/>
                <w:szCs w:val="21"/>
              </w:rPr>
              <w:t>~</w:t>
            </w:r>
            <w:r w:rsidRPr="00A17AB0">
              <w:rPr>
                <w:rFonts w:ascii="Times New Roman" w:hAnsi="Times New Roman" w:cs="宋体" w:hint="eastAsia"/>
                <w:kern w:val="0"/>
                <w:sz w:val="21"/>
                <w:szCs w:val="21"/>
              </w:rPr>
              <w:t>9</w:t>
            </w:r>
          </w:p>
        </w:tc>
        <w:tc>
          <w:tcPr>
            <w:tcW w:w="1631" w:type="dxa"/>
          </w:tcPr>
          <w:p w:rsidR="00F06DC7" w:rsidRPr="00A17AB0" w:rsidRDefault="00F06DC7" w:rsidP="001955D3">
            <w:pPr>
              <w:pStyle w:val="a7"/>
              <w:jc w:val="center"/>
              <w:rPr>
                <w:rFonts w:ascii="Times New Roman" w:hAnsi="Times New Roman" w:cs="宋体"/>
                <w:kern w:val="0"/>
                <w:sz w:val="21"/>
                <w:szCs w:val="21"/>
              </w:rPr>
            </w:pPr>
            <w:r w:rsidRPr="00A17AB0">
              <w:rPr>
                <w:rFonts w:ascii="Times New Roman" w:hAnsi="Times New Roman" w:cs="宋体" w:hint="eastAsia"/>
                <w:kern w:val="0"/>
                <w:sz w:val="21"/>
                <w:szCs w:val="21"/>
              </w:rPr>
              <w:t>0</w:t>
            </w:r>
            <w:r w:rsidRPr="00A17AB0">
              <w:rPr>
                <w:rFonts w:ascii="Times New Roman" w:hAnsi="Times New Roman" w:cs="宋体"/>
                <w:kern w:val="0"/>
                <w:sz w:val="21"/>
                <w:szCs w:val="21"/>
              </w:rPr>
              <w:t>~</w:t>
            </w:r>
            <w:r w:rsidRPr="00A17AB0">
              <w:rPr>
                <w:rFonts w:ascii="Times New Roman" w:hAnsi="Times New Roman" w:cs="宋体" w:hint="eastAsia"/>
                <w:kern w:val="0"/>
                <w:sz w:val="21"/>
                <w:szCs w:val="21"/>
              </w:rPr>
              <w:t>9</w:t>
            </w:r>
          </w:p>
        </w:tc>
      </w:tr>
      <w:tr w:rsidR="00F06DC7" w:rsidRPr="00A17AB0" w:rsidTr="001955D3">
        <w:tc>
          <w:tcPr>
            <w:tcW w:w="2694" w:type="dxa"/>
            <w:gridSpan w:val="2"/>
          </w:tcPr>
          <w:p w:rsidR="00F06DC7" w:rsidRPr="00A17AB0" w:rsidRDefault="00F06DC7" w:rsidP="001955D3">
            <w:pPr>
              <w:rPr>
                <w:szCs w:val="21"/>
              </w:rPr>
            </w:pPr>
            <w:r w:rsidRPr="00A17AB0">
              <w:rPr>
                <w:rFonts w:ascii="Arial,Bold" w:hAnsi="Arial,Bold" w:cs="Arial,Bold" w:hint="eastAsia"/>
                <w:b/>
                <w:bCs/>
                <w:kern w:val="0"/>
                <w:szCs w:val="21"/>
              </w:rPr>
              <w:t xml:space="preserve">LIST:STEP </w:t>
            </w:r>
            <w:r w:rsidRPr="00A17AB0">
              <w:rPr>
                <w:rFonts w:ascii="Arial,Bold" w:hAnsi="Arial,Bold" w:cs="Arial,Bold"/>
                <w:bCs/>
                <w:kern w:val="0"/>
                <w:szCs w:val="21"/>
              </w:rPr>
              <w:t>&lt;</w:t>
            </w:r>
            <w:r w:rsidRPr="00A17AB0">
              <w:rPr>
                <w:rFonts w:hint="eastAsia"/>
                <w:szCs w:val="21"/>
              </w:rPr>
              <w:t xml:space="preserve"> NRl</w:t>
            </w:r>
            <w:r w:rsidRPr="00A17AB0">
              <w:rPr>
                <w:rFonts w:ascii="Arial,Bold" w:hAnsi="Arial,Bold" w:cs="Arial,Bold"/>
                <w:bCs/>
                <w:kern w:val="0"/>
                <w:szCs w:val="21"/>
              </w:rPr>
              <w:t xml:space="preserve"> &gt;</w:t>
            </w:r>
          </w:p>
        </w:tc>
        <w:tc>
          <w:tcPr>
            <w:tcW w:w="1559" w:type="dxa"/>
          </w:tcPr>
          <w:p w:rsidR="00F06DC7" w:rsidRPr="00A17AB0" w:rsidRDefault="00F06DC7" w:rsidP="001955D3">
            <w:pPr>
              <w:pStyle w:val="a7"/>
              <w:jc w:val="center"/>
              <w:rPr>
                <w:rFonts w:ascii="Times New Roman" w:hAnsi="Times New Roman" w:cs="宋体"/>
                <w:kern w:val="0"/>
                <w:sz w:val="21"/>
                <w:szCs w:val="21"/>
              </w:rPr>
            </w:pPr>
            <w:r w:rsidRPr="00A17AB0">
              <w:rPr>
                <w:rFonts w:ascii="Times New Roman" w:hAnsi="Times New Roman" w:cs="宋体" w:hint="eastAsia"/>
                <w:kern w:val="0"/>
                <w:sz w:val="21"/>
                <w:szCs w:val="21"/>
              </w:rPr>
              <w:t>1</w:t>
            </w:r>
            <w:r w:rsidRPr="00A17AB0">
              <w:rPr>
                <w:rFonts w:ascii="Times New Roman" w:hAnsi="Times New Roman" w:cs="宋体"/>
                <w:kern w:val="0"/>
                <w:sz w:val="21"/>
                <w:szCs w:val="21"/>
              </w:rPr>
              <w:t>~</w:t>
            </w:r>
            <w:r w:rsidRPr="00A17AB0">
              <w:rPr>
                <w:rFonts w:ascii="Times New Roman" w:hAnsi="Times New Roman" w:cs="宋体" w:hint="eastAsia"/>
                <w:kern w:val="0"/>
                <w:sz w:val="21"/>
                <w:szCs w:val="21"/>
              </w:rPr>
              <w:t>50</w:t>
            </w:r>
          </w:p>
        </w:tc>
        <w:tc>
          <w:tcPr>
            <w:tcW w:w="1558" w:type="dxa"/>
          </w:tcPr>
          <w:p w:rsidR="00F06DC7" w:rsidRPr="00A17AB0" w:rsidRDefault="00F06DC7" w:rsidP="001955D3">
            <w:pPr>
              <w:pStyle w:val="a7"/>
              <w:jc w:val="center"/>
              <w:rPr>
                <w:rFonts w:ascii="Times New Roman" w:hAnsi="Times New Roman" w:cs="宋体"/>
                <w:kern w:val="0"/>
                <w:sz w:val="21"/>
                <w:szCs w:val="21"/>
              </w:rPr>
            </w:pPr>
            <w:r w:rsidRPr="00A17AB0">
              <w:rPr>
                <w:rFonts w:ascii="Times New Roman" w:hAnsi="Times New Roman" w:cs="宋体" w:hint="eastAsia"/>
                <w:kern w:val="0"/>
                <w:sz w:val="21"/>
                <w:szCs w:val="21"/>
              </w:rPr>
              <w:t>1</w:t>
            </w:r>
            <w:r w:rsidRPr="00A17AB0">
              <w:rPr>
                <w:rFonts w:ascii="Times New Roman" w:hAnsi="Times New Roman" w:cs="宋体"/>
                <w:kern w:val="0"/>
                <w:sz w:val="21"/>
                <w:szCs w:val="21"/>
              </w:rPr>
              <w:t>~</w:t>
            </w:r>
            <w:r w:rsidRPr="00A17AB0">
              <w:rPr>
                <w:rFonts w:ascii="Times New Roman" w:hAnsi="Times New Roman" w:cs="宋体" w:hint="eastAsia"/>
                <w:kern w:val="0"/>
                <w:sz w:val="21"/>
                <w:szCs w:val="21"/>
              </w:rPr>
              <w:t>50</w:t>
            </w:r>
          </w:p>
        </w:tc>
        <w:tc>
          <w:tcPr>
            <w:tcW w:w="1558" w:type="dxa"/>
          </w:tcPr>
          <w:p w:rsidR="00F06DC7" w:rsidRPr="00A17AB0" w:rsidRDefault="00F06DC7" w:rsidP="001955D3">
            <w:pPr>
              <w:pStyle w:val="a7"/>
              <w:jc w:val="center"/>
              <w:rPr>
                <w:rFonts w:ascii="Times New Roman" w:hAnsi="Times New Roman" w:cs="宋体"/>
                <w:kern w:val="0"/>
                <w:sz w:val="21"/>
                <w:szCs w:val="21"/>
              </w:rPr>
            </w:pPr>
            <w:r w:rsidRPr="00A17AB0">
              <w:rPr>
                <w:rFonts w:ascii="Times New Roman" w:hAnsi="Times New Roman" w:cs="宋体" w:hint="eastAsia"/>
                <w:kern w:val="0"/>
                <w:sz w:val="21"/>
                <w:szCs w:val="21"/>
              </w:rPr>
              <w:t>1</w:t>
            </w:r>
            <w:r w:rsidRPr="00A17AB0">
              <w:rPr>
                <w:rFonts w:ascii="Times New Roman" w:hAnsi="Times New Roman" w:cs="宋体"/>
                <w:kern w:val="0"/>
                <w:sz w:val="21"/>
                <w:szCs w:val="21"/>
              </w:rPr>
              <w:t>~</w:t>
            </w:r>
            <w:r w:rsidRPr="00A17AB0">
              <w:rPr>
                <w:rFonts w:ascii="Times New Roman" w:hAnsi="Times New Roman" w:cs="宋体" w:hint="eastAsia"/>
                <w:kern w:val="0"/>
                <w:sz w:val="21"/>
                <w:szCs w:val="21"/>
              </w:rPr>
              <w:t>50</w:t>
            </w:r>
          </w:p>
        </w:tc>
        <w:tc>
          <w:tcPr>
            <w:tcW w:w="1631" w:type="dxa"/>
          </w:tcPr>
          <w:p w:rsidR="00F06DC7" w:rsidRPr="00A17AB0" w:rsidRDefault="00F06DC7" w:rsidP="001955D3">
            <w:pPr>
              <w:pStyle w:val="a7"/>
              <w:jc w:val="center"/>
              <w:rPr>
                <w:rFonts w:ascii="Times New Roman" w:hAnsi="Times New Roman" w:cs="宋体"/>
                <w:kern w:val="0"/>
                <w:sz w:val="21"/>
                <w:szCs w:val="21"/>
              </w:rPr>
            </w:pPr>
            <w:r w:rsidRPr="00A17AB0">
              <w:rPr>
                <w:rFonts w:ascii="Times New Roman" w:hAnsi="Times New Roman" w:cs="宋体" w:hint="eastAsia"/>
                <w:kern w:val="0"/>
                <w:sz w:val="21"/>
                <w:szCs w:val="21"/>
              </w:rPr>
              <w:t>1</w:t>
            </w:r>
            <w:r w:rsidRPr="00A17AB0">
              <w:rPr>
                <w:rFonts w:ascii="Times New Roman" w:hAnsi="Times New Roman" w:cs="宋体"/>
                <w:kern w:val="0"/>
                <w:sz w:val="21"/>
                <w:szCs w:val="21"/>
              </w:rPr>
              <w:t>~</w:t>
            </w:r>
            <w:r w:rsidRPr="00A17AB0">
              <w:rPr>
                <w:rFonts w:ascii="Times New Roman" w:hAnsi="Times New Roman" w:cs="宋体" w:hint="eastAsia"/>
                <w:kern w:val="0"/>
                <w:sz w:val="21"/>
                <w:szCs w:val="21"/>
              </w:rPr>
              <w:t>50</w:t>
            </w:r>
          </w:p>
        </w:tc>
      </w:tr>
      <w:tr w:rsidR="00F06DC7" w:rsidRPr="00A17AB0" w:rsidTr="001955D3">
        <w:tc>
          <w:tcPr>
            <w:tcW w:w="2694" w:type="dxa"/>
            <w:gridSpan w:val="2"/>
          </w:tcPr>
          <w:p w:rsidR="00F06DC7" w:rsidRPr="00A17AB0" w:rsidRDefault="00F06DC7" w:rsidP="001955D3">
            <w:pPr>
              <w:rPr>
                <w:szCs w:val="21"/>
              </w:rPr>
            </w:pPr>
            <w:r w:rsidRPr="00A17AB0">
              <w:rPr>
                <w:rFonts w:ascii="Arial,Bold" w:hAnsi="Arial,Bold" w:cs="Arial,Bold" w:hint="eastAsia"/>
                <w:b/>
                <w:bCs/>
                <w:kern w:val="0"/>
                <w:szCs w:val="21"/>
              </w:rPr>
              <w:t xml:space="preserve">LIST:COUNT </w:t>
            </w:r>
            <w:r w:rsidRPr="00A17AB0">
              <w:rPr>
                <w:rFonts w:ascii="Arial,Bold" w:hAnsi="Arial,Bold" w:cs="Arial,Bold"/>
                <w:bCs/>
                <w:kern w:val="0"/>
                <w:szCs w:val="21"/>
              </w:rPr>
              <w:t>&lt;</w:t>
            </w:r>
            <w:r w:rsidRPr="00A17AB0">
              <w:rPr>
                <w:rFonts w:hint="eastAsia"/>
                <w:szCs w:val="21"/>
              </w:rPr>
              <w:t xml:space="preserve"> NRl</w:t>
            </w:r>
            <w:r w:rsidRPr="00A17AB0">
              <w:rPr>
                <w:rFonts w:ascii="Arial,Bold" w:hAnsi="Arial,Bold" w:cs="Arial,Bold"/>
                <w:bCs/>
                <w:kern w:val="0"/>
                <w:szCs w:val="21"/>
              </w:rPr>
              <w:t xml:space="preserve"> &gt;</w:t>
            </w:r>
          </w:p>
        </w:tc>
        <w:tc>
          <w:tcPr>
            <w:tcW w:w="1559" w:type="dxa"/>
          </w:tcPr>
          <w:p w:rsidR="00F06DC7" w:rsidRPr="00A17AB0" w:rsidRDefault="00F06DC7" w:rsidP="001955D3">
            <w:pPr>
              <w:pStyle w:val="a7"/>
              <w:jc w:val="center"/>
              <w:rPr>
                <w:rFonts w:ascii="Times New Roman" w:hAnsi="Times New Roman" w:cs="宋体"/>
                <w:kern w:val="0"/>
                <w:sz w:val="21"/>
                <w:szCs w:val="21"/>
              </w:rPr>
            </w:pPr>
            <w:r w:rsidRPr="00A17AB0">
              <w:rPr>
                <w:rFonts w:ascii="Times New Roman" w:hAnsi="Times New Roman" w:cs="宋体" w:hint="eastAsia"/>
                <w:kern w:val="0"/>
                <w:sz w:val="21"/>
                <w:szCs w:val="21"/>
              </w:rPr>
              <w:t>1</w:t>
            </w:r>
            <w:r w:rsidRPr="00A17AB0">
              <w:rPr>
                <w:rFonts w:ascii="Times New Roman" w:hAnsi="Times New Roman" w:cs="宋体"/>
                <w:kern w:val="0"/>
                <w:sz w:val="21"/>
                <w:szCs w:val="21"/>
              </w:rPr>
              <w:t>~</w:t>
            </w:r>
            <w:r w:rsidRPr="00A17AB0">
              <w:rPr>
                <w:rFonts w:ascii="Times New Roman" w:hAnsi="Times New Roman" w:cs="宋体" w:hint="eastAsia"/>
                <w:kern w:val="0"/>
                <w:sz w:val="21"/>
                <w:szCs w:val="21"/>
              </w:rPr>
              <w:t>65535</w:t>
            </w:r>
          </w:p>
        </w:tc>
        <w:tc>
          <w:tcPr>
            <w:tcW w:w="1558" w:type="dxa"/>
          </w:tcPr>
          <w:p w:rsidR="00F06DC7" w:rsidRPr="00A17AB0" w:rsidRDefault="00F06DC7" w:rsidP="001955D3">
            <w:pPr>
              <w:pStyle w:val="a7"/>
              <w:jc w:val="center"/>
              <w:rPr>
                <w:rFonts w:ascii="Times New Roman" w:hAnsi="Times New Roman" w:cs="宋体"/>
                <w:kern w:val="0"/>
                <w:sz w:val="21"/>
                <w:szCs w:val="21"/>
              </w:rPr>
            </w:pPr>
            <w:r w:rsidRPr="00A17AB0">
              <w:rPr>
                <w:rFonts w:ascii="Times New Roman" w:hAnsi="Times New Roman" w:cs="宋体" w:hint="eastAsia"/>
                <w:kern w:val="0"/>
                <w:sz w:val="21"/>
                <w:szCs w:val="21"/>
              </w:rPr>
              <w:t>1</w:t>
            </w:r>
            <w:r w:rsidRPr="00A17AB0">
              <w:rPr>
                <w:rFonts w:ascii="Times New Roman" w:hAnsi="Times New Roman" w:cs="宋体"/>
                <w:kern w:val="0"/>
                <w:sz w:val="21"/>
                <w:szCs w:val="21"/>
              </w:rPr>
              <w:t>~</w:t>
            </w:r>
            <w:r w:rsidRPr="00A17AB0">
              <w:rPr>
                <w:rFonts w:ascii="Times New Roman" w:hAnsi="Times New Roman" w:cs="宋体" w:hint="eastAsia"/>
                <w:kern w:val="0"/>
                <w:sz w:val="21"/>
                <w:szCs w:val="21"/>
              </w:rPr>
              <w:t>65535</w:t>
            </w:r>
          </w:p>
        </w:tc>
        <w:tc>
          <w:tcPr>
            <w:tcW w:w="1558" w:type="dxa"/>
          </w:tcPr>
          <w:p w:rsidR="00F06DC7" w:rsidRPr="00A17AB0" w:rsidRDefault="00F06DC7" w:rsidP="001955D3">
            <w:pPr>
              <w:pStyle w:val="a7"/>
              <w:jc w:val="center"/>
              <w:rPr>
                <w:rFonts w:ascii="Times New Roman" w:hAnsi="Times New Roman" w:cs="宋体"/>
                <w:kern w:val="0"/>
                <w:sz w:val="21"/>
                <w:szCs w:val="21"/>
              </w:rPr>
            </w:pPr>
            <w:r w:rsidRPr="00A17AB0">
              <w:rPr>
                <w:rFonts w:ascii="Times New Roman" w:hAnsi="Times New Roman" w:cs="宋体" w:hint="eastAsia"/>
                <w:kern w:val="0"/>
                <w:sz w:val="21"/>
                <w:szCs w:val="21"/>
              </w:rPr>
              <w:t>1</w:t>
            </w:r>
            <w:r w:rsidRPr="00A17AB0">
              <w:rPr>
                <w:rFonts w:ascii="Times New Roman" w:hAnsi="Times New Roman" w:cs="宋体"/>
                <w:kern w:val="0"/>
                <w:sz w:val="21"/>
                <w:szCs w:val="21"/>
              </w:rPr>
              <w:t>~</w:t>
            </w:r>
            <w:r w:rsidRPr="00A17AB0">
              <w:rPr>
                <w:rFonts w:ascii="Times New Roman" w:hAnsi="Times New Roman" w:cs="宋体" w:hint="eastAsia"/>
                <w:kern w:val="0"/>
                <w:sz w:val="21"/>
                <w:szCs w:val="21"/>
              </w:rPr>
              <w:t>65535</w:t>
            </w:r>
          </w:p>
        </w:tc>
        <w:tc>
          <w:tcPr>
            <w:tcW w:w="1631" w:type="dxa"/>
          </w:tcPr>
          <w:p w:rsidR="00F06DC7" w:rsidRPr="00A17AB0" w:rsidRDefault="00F06DC7" w:rsidP="001955D3">
            <w:pPr>
              <w:pStyle w:val="a7"/>
              <w:jc w:val="center"/>
              <w:rPr>
                <w:rFonts w:ascii="Times New Roman" w:hAnsi="Times New Roman" w:cs="宋体"/>
                <w:kern w:val="0"/>
                <w:sz w:val="21"/>
                <w:szCs w:val="21"/>
              </w:rPr>
            </w:pPr>
            <w:r w:rsidRPr="00A17AB0">
              <w:rPr>
                <w:rFonts w:ascii="Times New Roman" w:hAnsi="Times New Roman" w:cs="宋体" w:hint="eastAsia"/>
                <w:kern w:val="0"/>
                <w:sz w:val="21"/>
                <w:szCs w:val="21"/>
              </w:rPr>
              <w:t>1</w:t>
            </w:r>
            <w:r w:rsidRPr="00A17AB0">
              <w:rPr>
                <w:rFonts w:ascii="Times New Roman" w:hAnsi="Times New Roman" w:cs="宋体"/>
                <w:kern w:val="0"/>
                <w:sz w:val="21"/>
                <w:szCs w:val="21"/>
              </w:rPr>
              <w:t>~</w:t>
            </w:r>
            <w:r w:rsidRPr="00A17AB0">
              <w:rPr>
                <w:rFonts w:ascii="Times New Roman" w:hAnsi="Times New Roman" w:cs="宋体" w:hint="eastAsia"/>
                <w:kern w:val="0"/>
                <w:sz w:val="21"/>
                <w:szCs w:val="21"/>
              </w:rPr>
              <w:t>65535</w:t>
            </w:r>
          </w:p>
        </w:tc>
      </w:tr>
    </w:tbl>
    <w:p w:rsidR="00F06DC7" w:rsidRDefault="00F06DC7" w:rsidP="00043D36">
      <w:pPr>
        <w:rPr>
          <w:b/>
          <w:sz w:val="24"/>
        </w:rPr>
      </w:pPr>
    </w:p>
    <w:p w:rsidR="00F06DC7" w:rsidRDefault="00F06DC7" w:rsidP="00043D36">
      <w:pPr>
        <w:rPr>
          <w:b/>
          <w:sz w:val="24"/>
        </w:rPr>
      </w:pPr>
    </w:p>
    <w:p w:rsidR="00F06DC7" w:rsidRDefault="00F06DC7" w:rsidP="00043D36">
      <w:pPr>
        <w:rPr>
          <w:b/>
          <w:sz w:val="24"/>
        </w:rPr>
      </w:pPr>
    </w:p>
    <w:p w:rsidR="00F06DC7" w:rsidRDefault="00F06DC7" w:rsidP="00043D36">
      <w:pPr>
        <w:rPr>
          <w:b/>
          <w:sz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6"/>
        <w:gridCol w:w="568"/>
        <w:gridCol w:w="1559"/>
        <w:gridCol w:w="1558"/>
        <w:gridCol w:w="1560"/>
      </w:tblGrid>
      <w:tr w:rsidR="0071486A" w:rsidRPr="00B74011" w:rsidTr="00B74011">
        <w:tc>
          <w:tcPr>
            <w:tcW w:w="2126" w:type="dxa"/>
            <w:vMerge w:val="restart"/>
            <w:vAlign w:val="center"/>
          </w:tcPr>
          <w:p w:rsidR="0071486A" w:rsidRPr="00B74011" w:rsidRDefault="0071486A" w:rsidP="001955D3">
            <w:pPr>
              <w:jc w:val="center"/>
              <w:rPr>
                <w:szCs w:val="21"/>
              </w:rPr>
            </w:pPr>
            <w:r w:rsidRPr="00B74011">
              <w:rPr>
                <w:rFonts w:ascii="Arial,Bold" w:hAnsi="Arial,Bold" w:cs="Arial,Bold"/>
                <w:b/>
                <w:bCs/>
                <w:kern w:val="0"/>
                <w:szCs w:val="21"/>
              </w:rPr>
              <w:t>Parameter</w:t>
            </w:r>
          </w:p>
        </w:tc>
        <w:tc>
          <w:tcPr>
            <w:tcW w:w="568" w:type="dxa"/>
            <w:vMerge w:val="restart"/>
            <w:vAlign w:val="center"/>
          </w:tcPr>
          <w:p w:rsidR="0071486A" w:rsidRPr="00B74011" w:rsidRDefault="0071486A" w:rsidP="001955D3">
            <w:pPr>
              <w:jc w:val="center"/>
              <w:rPr>
                <w:szCs w:val="21"/>
              </w:rPr>
            </w:pPr>
            <w:r w:rsidRPr="00B74011">
              <w:rPr>
                <w:rFonts w:ascii="Arial,Bold" w:hAnsi="Arial,Bold" w:cs="Arial,Bold"/>
                <w:b/>
                <w:bCs/>
                <w:kern w:val="0"/>
                <w:szCs w:val="21"/>
              </w:rPr>
              <w:t>Code</w:t>
            </w:r>
          </w:p>
        </w:tc>
        <w:tc>
          <w:tcPr>
            <w:tcW w:w="4677" w:type="dxa"/>
            <w:gridSpan w:val="3"/>
          </w:tcPr>
          <w:p w:rsidR="0071486A" w:rsidRPr="00B74011" w:rsidRDefault="0071486A" w:rsidP="001955D3">
            <w:pPr>
              <w:jc w:val="center"/>
              <w:rPr>
                <w:szCs w:val="21"/>
              </w:rPr>
            </w:pPr>
            <w:r w:rsidRPr="00B74011">
              <w:rPr>
                <w:rFonts w:ascii="Arial,Bold" w:hAnsi="Arial,Bold" w:cs="Arial,Bold"/>
                <w:b/>
                <w:bCs/>
                <w:kern w:val="0"/>
                <w:szCs w:val="21"/>
              </w:rPr>
              <w:t>Model and Value</w:t>
            </w:r>
          </w:p>
        </w:tc>
      </w:tr>
      <w:tr w:rsidR="0071486A" w:rsidRPr="00B74011" w:rsidTr="00B74011">
        <w:tc>
          <w:tcPr>
            <w:tcW w:w="2126" w:type="dxa"/>
            <w:vMerge/>
          </w:tcPr>
          <w:p w:rsidR="0071486A" w:rsidRPr="00B74011" w:rsidRDefault="0071486A" w:rsidP="001955D3">
            <w:pPr>
              <w:rPr>
                <w:szCs w:val="21"/>
              </w:rPr>
            </w:pPr>
          </w:p>
        </w:tc>
        <w:tc>
          <w:tcPr>
            <w:tcW w:w="568" w:type="dxa"/>
            <w:vMerge/>
          </w:tcPr>
          <w:p w:rsidR="0071486A" w:rsidRPr="00B74011" w:rsidRDefault="0071486A" w:rsidP="001955D3">
            <w:pPr>
              <w:jc w:val="center"/>
              <w:rPr>
                <w:szCs w:val="21"/>
              </w:rPr>
            </w:pPr>
          </w:p>
        </w:tc>
        <w:tc>
          <w:tcPr>
            <w:tcW w:w="1559" w:type="dxa"/>
          </w:tcPr>
          <w:p w:rsidR="0071486A" w:rsidRPr="00B74011" w:rsidRDefault="0071486A" w:rsidP="001955D3">
            <w:pPr>
              <w:jc w:val="center"/>
              <w:rPr>
                <w:b/>
                <w:szCs w:val="21"/>
              </w:rPr>
            </w:pPr>
            <w:r w:rsidRPr="00B74011">
              <w:rPr>
                <w:rFonts w:cs="宋体" w:hint="eastAsia"/>
                <w:b/>
                <w:kern w:val="0"/>
                <w:szCs w:val="21"/>
              </w:rPr>
              <w:t>3764A</w:t>
            </w:r>
          </w:p>
        </w:tc>
        <w:tc>
          <w:tcPr>
            <w:tcW w:w="1558" w:type="dxa"/>
          </w:tcPr>
          <w:p w:rsidR="0071486A" w:rsidRPr="00B74011" w:rsidRDefault="0071486A" w:rsidP="001955D3">
            <w:pPr>
              <w:jc w:val="center"/>
              <w:rPr>
                <w:b/>
                <w:szCs w:val="21"/>
              </w:rPr>
            </w:pPr>
            <w:r w:rsidRPr="00B74011">
              <w:rPr>
                <w:rFonts w:cs="宋体" w:hint="eastAsia"/>
                <w:b/>
                <w:kern w:val="0"/>
                <w:szCs w:val="21"/>
              </w:rPr>
              <w:t>3765A</w:t>
            </w:r>
          </w:p>
        </w:tc>
        <w:tc>
          <w:tcPr>
            <w:tcW w:w="1560" w:type="dxa"/>
          </w:tcPr>
          <w:p w:rsidR="0071486A" w:rsidRPr="00B74011" w:rsidRDefault="0071486A" w:rsidP="001955D3">
            <w:pPr>
              <w:jc w:val="center"/>
              <w:rPr>
                <w:b/>
                <w:szCs w:val="21"/>
              </w:rPr>
            </w:pPr>
            <w:r w:rsidRPr="00B74011">
              <w:rPr>
                <w:rFonts w:cs="宋体" w:hint="eastAsia"/>
                <w:b/>
                <w:kern w:val="0"/>
                <w:szCs w:val="21"/>
              </w:rPr>
              <w:t>3766A</w:t>
            </w:r>
          </w:p>
        </w:tc>
      </w:tr>
      <w:tr w:rsidR="0071486A" w:rsidRPr="00B74011" w:rsidTr="00B74011">
        <w:trPr>
          <w:trHeight w:val="1369"/>
        </w:trPr>
        <w:tc>
          <w:tcPr>
            <w:tcW w:w="2126" w:type="dxa"/>
          </w:tcPr>
          <w:p w:rsidR="0071486A" w:rsidRPr="00B74011" w:rsidRDefault="0071486A" w:rsidP="001955D3">
            <w:pPr>
              <w:autoSpaceDE w:val="0"/>
              <w:autoSpaceDN w:val="0"/>
              <w:adjustRightInd w:val="0"/>
              <w:rPr>
                <w:rFonts w:ascii="Arial" w:hAnsi="Arial" w:cs="Arial"/>
                <w:kern w:val="0"/>
                <w:szCs w:val="21"/>
              </w:rPr>
            </w:pPr>
            <w:r w:rsidRPr="00B74011">
              <w:rPr>
                <w:rFonts w:ascii="Arial,Bold" w:hAnsi="Arial,Bold" w:cs="Arial,Bold"/>
                <w:b/>
                <w:bCs/>
                <w:kern w:val="0"/>
                <w:szCs w:val="21"/>
              </w:rPr>
              <w:t xml:space="preserve">CURR </w:t>
            </w:r>
            <w:r w:rsidRPr="00B74011">
              <w:rPr>
                <w:rFonts w:ascii="Arial" w:hAnsi="Arial" w:cs="Arial"/>
                <w:kern w:val="0"/>
                <w:szCs w:val="21"/>
              </w:rPr>
              <w:t>&lt;Nrf+&gt;</w:t>
            </w:r>
          </w:p>
          <w:p w:rsidR="0071486A" w:rsidRPr="00B74011" w:rsidRDefault="0071486A" w:rsidP="001955D3">
            <w:pPr>
              <w:rPr>
                <w:rFonts w:ascii="Arial" w:hAnsi="Arial" w:cs="Arial"/>
                <w:kern w:val="0"/>
                <w:szCs w:val="21"/>
              </w:rPr>
            </w:pPr>
            <w:r w:rsidRPr="00B74011">
              <w:rPr>
                <w:rFonts w:ascii="Arial,Bold" w:hAnsi="Arial,Bold" w:cs="Arial,Bold"/>
                <w:b/>
                <w:bCs/>
                <w:kern w:val="0"/>
                <w:szCs w:val="21"/>
              </w:rPr>
              <w:t xml:space="preserve">CURR:TRIG </w:t>
            </w:r>
            <w:r w:rsidRPr="00B74011">
              <w:rPr>
                <w:rFonts w:ascii="Arial" w:hAnsi="Arial" w:cs="Arial"/>
                <w:kern w:val="0"/>
                <w:szCs w:val="21"/>
              </w:rPr>
              <w:t>&lt;Nrf+&gt;</w:t>
            </w:r>
          </w:p>
          <w:p w:rsidR="0071486A" w:rsidRPr="00B74011" w:rsidRDefault="0071486A" w:rsidP="001955D3">
            <w:pPr>
              <w:rPr>
                <w:rFonts w:ascii="Arial" w:hAnsi="Arial" w:cs="Arial"/>
                <w:kern w:val="0"/>
                <w:szCs w:val="21"/>
              </w:rPr>
            </w:pPr>
            <w:r w:rsidRPr="00B74011">
              <w:rPr>
                <w:rFonts w:ascii="Arial,Bold" w:hAnsi="Arial,Bold" w:cs="Arial,Bold" w:hint="eastAsia"/>
                <w:b/>
                <w:bCs/>
                <w:kern w:val="0"/>
                <w:szCs w:val="21"/>
              </w:rPr>
              <w:t>CURR:LIM</w:t>
            </w:r>
            <w:r w:rsidRPr="00B74011">
              <w:rPr>
                <w:rFonts w:ascii="Arial" w:hAnsi="Arial" w:cs="Arial" w:hint="eastAsia"/>
                <w:kern w:val="0"/>
                <w:szCs w:val="21"/>
              </w:rPr>
              <w:t xml:space="preserve"> </w:t>
            </w:r>
            <w:r w:rsidRPr="00B74011">
              <w:rPr>
                <w:rFonts w:ascii="Arial" w:hAnsi="Arial" w:cs="Arial"/>
                <w:kern w:val="0"/>
                <w:szCs w:val="21"/>
              </w:rPr>
              <w:t>&lt;Nrf+&gt;</w:t>
            </w:r>
          </w:p>
          <w:p w:rsidR="0071486A" w:rsidRPr="00B74011" w:rsidRDefault="0071486A" w:rsidP="001955D3">
            <w:pPr>
              <w:rPr>
                <w:szCs w:val="21"/>
              </w:rPr>
            </w:pPr>
            <w:r w:rsidRPr="00B74011">
              <w:rPr>
                <w:rFonts w:ascii="Arial,Bold" w:hAnsi="Arial,Bold" w:cs="Arial,Bold" w:hint="eastAsia"/>
                <w:b/>
                <w:bCs/>
                <w:kern w:val="0"/>
                <w:szCs w:val="21"/>
              </w:rPr>
              <w:t xml:space="preserve">CURR:TLEV </w:t>
            </w:r>
            <w:r w:rsidRPr="00B74011">
              <w:rPr>
                <w:rFonts w:ascii="Arial,Bold" w:hAnsi="Arial,Bold" w:cs="Arial,Bold"/>
                <w:bCs/>
                <w:kern w:val="0"/>
                <w:szCs w:val="21"/>
              </w:rPr>
              <w:t>&lt;Nrf+&gt;</w:t>
            </w:r>
          </w:p>
        </w:tc>
        <w:tc>
          <w:tcPr>
            <w:tcW w:w="568" w:type="dxa"/>
            <w:vAlign w:val="center"/>
          </w:tcPr>
          <w:p w:rsidR="0071486A" w:rsidRPr="00B74011" w:rsidRDefault="0071486A" w:rsidP="001955D3">
            <w:pPr>
              <w:jc w:val="center"/>
              <w:rPr>
                <w:szCs w:val="21"/>
              </w:rPr>
            </w:pPr>
            <w:r w:rsidRPr="00B74011">
              <w:rPr>
                <w:rFonts w:hint="eastAsia"/>
                <w:szCs w:val="21"/>
              </w:rPr>
              <w:t>L</w:t>
            </w:r>
          </w:p>
          <w:p w:rsidR="0071486A" w:rsidRPr="00B74011" w:rsidRDefault="0071486A" w:rsidP="001955D3">
            <w:pPr>
              <w:jc w:val="center"/>
              <w:rPr>
                <w:szCs w:val="21"/>
              </w:rPr>
            </w:pPr>
            <w:r w:rsidRPr="00B74011">
              <w:rPr>
                <w:rFonts w:hint="eastAsia"/>
                <w:szCs w:val="21"/>
              </w:rPr>
              <w:t>H</w:t>
            </w:r>
          </w:p>
        </w:tc>
        <w:tc>
          <w:tcPr>
            <w:tcW w:w="1559" w:type="dxa"/>
            <w:vAlign w:val="center"/>
          </w:tcPr>
          <w:p w:rsidR="0071486A" w:rsidRPr="00B74011" w:rsidRDefault="0071486A" w:rsidP="001955D3">
            <w:pPr>
              <w:jc w:val="center"/>
              <w:rPr>
                <w:bCs/>
                <w:spacing w:val="-10"/>
                <w:kern w:val="0"/>
                <w:szCs w:val="21"/>
              </w:rPr>
            </w:pPr>
            <w:r w:rsidRPr="00B74011">
              <w:rPr>
                <w:rFonts w:hint="eastAsia"/>
                <w:bCs/>
                <w:spacing w:val="-10"/>
                <w:kern w:val="0"/>
                <w:szCs w:val="21"/>
              </w:rPr>
              <w:t>0</w:t>
            </w:r>
            <w:r w:rsidRPr="00B74011">
              <w:rPr>
                <w:bCs/>
                <w:spacing w:val="-10"/>
                <w:kern w:val="0"/>
                <w:szCs w:val="21"/>
              </w:rPr>
              <w:t>~</w:t>
            </w:r>
            <w:r w:rsidRPr="00B74011">
              <w:rPr>
                <w:rFonts w:hint="eastAsia"/>
                <w:bCs/>
                <w:spacing w:val="-10"/>
                <w:kern w:val="0"/>
                <w:szCs w:val="21"/>
              </w:rPr>
              <w:t>8A</w:t>
            </w:r>
          </w:p>
          <w:p w:rsidR="0071486A" w:rsidRPr="00B74011" w:rsidRDefault="0071486A" w:rsidP="001955D3">
            <w:pPr>
              <w:jc w:val="center"/>
              <w:rPr>
                <w:bCs/>
                <w:spacing w:val="-10"/>
                <w:kern w:val="0"/>
                <w:szCs w:val="21"/>
              </w:rPr>
            </w:pPr>
            <w:r w:rsidRPr="00B74011">
              <w:rPr>
                <w:rFonts w:hint="eastAsia"/>
                <w:bCs/>
                <w:spacing w:val="-10"/>
                <w:kern w:val="0"/>
                <w:szCs w:val="21"/>
              </w:rPr>
              <w:t>0</w:t>
            </w:r>
            <w:r w:rsidRPr="00B74011">
              <w:rPr>
                <w:bCs/>
                <w:spacing w:val="-10"/>
                <w:kern w:val="0"/>
                <w:szCs w:val="21"/>
              </w:rPr>
              <w:t>~</w:t>
            </w:r>
            <w:r w:rsidR="003F1582" w:rsidRPr="00B74011">
              <w:rPr>
                <w:rFonts w:hint="eastAsia"/>
                <w:bCs/>
                <w:spacing w:val="-10"/>
                <w:kern w:val="0"/>
                <w:szCs w:val="21"/>
              </w:rPr>
              <w:t>16</w:t>
            </w:r>
            <w:r w:rsidRPr="00B74011">
              <w:rPr>
                <w:rFonts w:hint="eastAsia"/>
                <w:bCs/>
                <w:spacing w:val="-10"/>
                <w:kern w:val="0"/>
                <w:szCs w:val="21"/>
              </w:rPr>
              <w:t>0A</w:t>
            </w:r>
          </w:p>
        </w:tc>
        <w:tc>
          <w:tcPr>
            <w:tcW w:w="1558" w:type="dxa"/>
            <w:vAlign w:val="center"/>
          </w:tcPr>
          <w:p w:rsidR="0071486A" w:rsidRPr="00B74011" w:rsidRDefault="0071486A" w:rsidP="001955D3">
            <w:pPr>
              <w:pStyle w:val="a7"/>
              <w:jc w:val="center"/>
              <w:rPr>
                <w:rFonts w:ascii="Times New Roman" w:eastAsia="宋体" w:hAnsi="Times New Roman"/>
                <w:bCs/>
                <w:spacing w:val="-10"/>
                <w:kern w:val="0"/>
                <w:sz w:val="21"/>
                <w:szCs w:val="21"/>
              </w:rPr>
            </w:pPr>
            <w:r w:rsidRPr="00B74011">
              <w:rPr>
                <w:rFonts w:ascii="Times New Roman" w:eastAsia="宋体" w:hAnsi="Times New Roman" w:hint="eastAsia"/>
                <w:bCs/>
                <w:spacing w:val="-10"/>
                <w:kern w:val="0"/>
                <w:sz w:val="21"/>
                <w:szCs w:val="21"/>
              </w:rPr>
              <w:t>0</w:t>
            </w:r>
            <w:r w:rsidRPr="00B74011">
              <w:rPr>
                <w:rFonts w:ascii="Times New Roman" w:eastAsia="宋体" w:hAnsi="Times New Roman"/>
                <w:bCs/>
                <w:spacing w:val="-10"/>
                <w:kern w:val="0"/>
                <w:sz w:val="21"/>
                <w:szCs w:val="21"/>
              </w:rPr>
              <w:t>~</w:t>
            </w:r>
            <w:r w:rsidRPr="00B74011">
              <w:rPr>
                <w:rFonts w:ascii="Times New Roman" w:eastAsia="宋体" w:hAnsi="Times New Roman" w:hint="eastAsia"/>
                <w:bCs/>
                <w:spacing w:val="-10"/>
                <w:kern w:val="0"/>
                <w:sz w:val="21"/>
                <w:szCs w:val="21"/>
              </w:rPr>
              <w:t>8A</w:t>
            </w:r>
          </w:p>
          <w:p w:rsidR="0071486A" w:rsidRPr="00B74011" w:rsidRDefault="0071486A" w:rsidP="003F1582">
            <w:pPr>
              <w:jc w:val="center"/>
              <w:rPr>
                <w:bCs/>
                <w:spacing w:val="-10"/>
                <w:kern w:val="0"/>
                <w:szCs w:val="21"/>
              </w:rPr>
            </w:pPr>
            <w:r w:rsidRPr="00B74011">
              <w:rPr>
                <w:rFonts w:hint="eastAsia"/>
                <w:bCs/>
                <w:spacing w:val="-10"/>
                <w:kern w:val="0"/>
                <w:szCs w:val="21"/>
              </w:rPr>
              <w:t>0</w:t>
            </w:r>
            <w:r w:rsidRPr="00B74011">
              <w:rPr>
                <w:bCs/>
                <w:spacing w:val="-10"/>
                <w:kern w:val="0"/>
                <w:szCs w:val="21"/>
              </w:rPr>
              <w:t>~</w:t>
            </w:r>
            <w:r w:rsidR="003F1582" w:rsidRPr="00B74011">
              <w:rPr>
                <w:rFonts w:hint="eastAsia"/>
                <w:bCs/>
                <w:spacing w:val="-10"/>
                <w:kern w:val="0"/>
                <w:szCs w:val="21"/>
              </w:rPr>
              <w:t>180</w:t>
            </w:r>
            <w:r w:rsidRPr="00B74011">
              <w:rPr>
                <w:rFonts w:hint="eastAsia"/>
                <w:bCs/>
                <w:spacing w:val="-10"/>
                <w:kern w:val="0"/>
                <w:szCs w:val="21"/>
              </w:rPr>
              <w:t>A</w:t>
            </w:r>
          </w:p>
        </w:tc>
        <w:tc>
          <w:tcPr>
            <w:tcW w:w="1560" w:type="dxa"/>
            <w:vAlign w:val="center"/>
          </w:tcPr>
          <w:p w:rsidR="0071486A" w:rsidRPr="00B74011" w:rsidRDefault="0071486A" w:rsidP="001955D3">
            <w:pPr>
              <w:pStyle w:val="a7"/>
              <w:jc w:val="center"/>
              <w:rPr>
                <w:rFonts w:ascii="Times New Roman" w:eastAsia="宋体" w:hAnsi="Times New Roman"/>
                <w:bCs/>
                <w:spacing w:val="-10"/>
                <w:kern w:val="0"/>
                <w:sz w:val="21"/>
                <w:szCs w:val="21"/>
              </w:rPr>
            </w:pPr>
            <w:r w:rsidRPr="00B74011">
              <w:rPr>
                <w:rFonts w:ascii="Times New Roman" w:eastAsia="宋体" w:hAnsi="Times New Roman" w:hint="eastAsia"/>
                <w:bCs/>
                <w:spacing w:val="-10"/>
                <w:kern w:val="0"/>
                <w:sz w:val="21"/>
                <w:szCs w:val="21"/>
              </w:rPr>
              <w:t>0</w:t>
            </w:r>
            <w:r w:rsidRPr="00B74011">
              <w:rPr>
                <w:rFonts w:ascii="Times New Roman" w:eastAsia="宋体" w:hAnsi="Times New Roman"/>
                <w:bCs/>
                <w:spacing w:val="-10"/>
                <w:kern w:val="0"/>
                <w:sz w:val="21"/>
                <w:szCs w:val="21"/>
              </w:rPr>
              <w:t>~</w:t>
            </w:r>
            <w:r w:rsidRPr="00B74011">
              <w:rPr>
                <w:rFonts w:ascii="Times New Roman" w:eastAsia="宋体" w:hAnsi="Times New Roman" w:hint="eastAsia"/>
                <w:bCs/>
                <w:spacing w:val="-10"/>
                <w:kern w:val="0"/>
                <w:sz w:val="21"/>
                <w:szCs w:val="21"/>
              </w:rPr>
              <w:t>8A</w:t>
            </w:r>
          </w:p>
          <w:p w:rsidR="0071486A" w:rsidRPr="00B74011" w:rsidRDefault="0071486A" w:rsidP="001955D3">
            <w:pPr>
              <w:jc w:val="center"/>
              <w:rPr>
                <w:bCs/>
                <w:spacing w:val="-10"/>
                <w:kern w:val="0"/>
                <w:szCs w:val="21"/>
              </w:rPr>
            </w:pPr>
            <w:r w:rsidRPr="00B74011">
              <w:rPr>
                <w:rFonts w:hint="eastAsia"/>
                <w:bCs/>
                <w:spacing w:val="-10"/>
                <w:kern w:val="0"/>
                <w:szCs w:val="21"/>
              </w:rPr>
              <w:t>0</w:t>
            </w:r>
            <w:r w:rsidRPr="00B74011">
              <w:rPr>
                <w:bCs/>
                <w:spacing w:val="-10"/>
                <w:kern w:val="0"/>
                <w:szCs w:val="21"/>
              </w:rPr>
              <w:t>~</w:t>
            </w:r>
            <w:r w:rsidR="003F1582" w:rsidRPr="00B74011">
              <w:rPr>
                <w:rFonts w:hint="eastAsia"/>
                <w:bCs/>
                <w:spacing w:val="-10"/>
                <w:kern w:val="0"/>
                <w:szCs w:val="21"/>
              </w:rPr>
              <w:t>20</w:t>
            </w:r>
            <w:r w:rsidRPr="00B74011">
              <w:rPr>
                <w:rFonts w:hint="eastAsia"/>
                <w:bCs/>
                <w:spacing w:val="-10"/>
                <w:kern w:val="0"/>
                <w:szCs w:val="21"/>
              </w:rPr>
              <w:t>0A</w:t>
            </w:r>
          </w:p>
        </w:tc>
      </w:tr>
      <w:tr w:rsidR="0071486A" w:rsidRPr="00B74011" w:rsidTr="00B74011">
        <w:tc>
          <w:tcPr>
            <w:tcW w:w="2126" w:type="dxa"/>
            <w:vAlign w:val="center"/>
          </w:tcPr>
          <w:p w:rsidR="0071486A" w:rsidRPr="00B74011" w:rsidRDefault="0071486A" w:rsidP="001955D3">
            <w:pPr>
              <w:rPr>
                <w:szCs w:val="21"/>
              </w:rPr>
            </w:pPr>
            <w:r w:rsidRPr="00B74011">
              <w:rPr>
                <w:rFonts w:ascii="Arial,Bold" w:hAnsi="Arial,Bold" w:cs="Arial,Bold" w:hint="eastAsia"/>
                <w:b/>
                <w:bCs/>
                <w:kern w:val="0"/>
                <w:szCs w:val="21"/>
              </w:rPr>
              <w:t xml:space="preserve">CURR:SLEW:POS </w:t>
            </w:r>
            <w:r w:rsidRPr="00B74011">
              <w:rPr>
                <w:rFonts w:ascii="Arial" w:hAnsi="Arial" w:cs="Arial"/>
                <w:kern w:val="0"/>
                <w:szCs w:val="21"/>
              </w:rPr>
              <w:t>&lt;Nrf+&gt;</w:t>
            </w:r>
          </w:p>
        </w:tc>
        <w:tc>
          <w:tcPr>
            <w:tcW w:w="568" w:type="dxa"/>
          </w:tcPr>
          <w:p w:rsidR="0071486A" w:rsidRPr="00B74011" w:rsidRDefault="0071486A" w:rsidP="001955D3">
            <w:pPr>
              <w:jc w:val="center"/>
              <w:rPr>
                <w:szCs w:val="21"/>
              </w:rPr>
            </w:pPr>
            <w:r w:rsidRPr="00B74011">
              <w:rPr>
                <w:rFonts w:hint="eastAsia"/>
                <w:szCs w:val="21"/>
              </w:rPr>
              <w:t>L</w:t>
            </w:r>
          </w:p>
          <w:p w:rsidR="0071486A" w:rsidRPr="00B74011" w:rsidRDefault="0071486A" w:rsidP="001955D3">
            <w:pPr>
              <w:jc w:val="center"/>
              <w:rPr>
                <w:szCs w:val="21"/>
              </w:rPr>
            </w:pPr>
            <w:r w:rsidRPr="00B74011">
              <w:rPr>
                <w:rFonts w:hint="eastAsia"/>
                <w:szCs w:val="21"/>
              </w:rPr>
              <w:t>H</w:t>
            </w:r>
          </w:p>
        </w:tc>
        <w:tc>
          <w:tcPr>
            <w:tcW w:w="1559" w:type="dxa"/>
          </w:tcPr>
          <w:p w:rsidR="0071486A" w:rsidRPr="00B74011" w:rsidRDefault="0071486A" w:rsidP="001955D3">
            <w:pPr>
              <w:jc w:val="center"/>
              <w:rPr>
                <w:bCs/>
                <w:spacing w:val="-10"/>
                <w:kern w:val="0"/>
                <w:szCs w:val="21"/>
              </w:rPr>
            </w:pPr>
            <w:r w:rsidRPr="00B74011">
              <w:rPr>
                <w:rFonts w:hint="eastAsia"/>
                <w:bCs/>
                <w:spacing w:val="-10"/>
                <w:kern w:val="0"/>
                <w:szCs w:val="21"/>
              </w:rPr>
              <w:t>0.001</w:t>
            </w:r>
            <w:r w:rsidRPr="00B74011">
              <w:rPr>
                <w:bCs/>
                <w:spacing w:val="-10"/>
                <w:kern w:val="0"/>
                <w:szCs w:val="21"/>
              </w:rPr>
              <w:t>~</w:t>
            </w:r>
            <w:r w:rsidRPr="00B74011">
              <w:rPr>
                <w:rFonts w:hint="eastAsia"/>
                <w:bCs/>
                <w:spacing w:val="-10"/>
                <w:kern w:val="0"/>
                <w:szCs w:val="21"/>
              </w:rPr>
              <w:t>0.8</w:t>
            </w:r>
            <w:r w:rsidRPr="00B74011">
              <w:rPr>
                <w:bCs/>
                <w:spacing w:val="-10"/>
                <w:kern w:val="0"/>
                <w:szCs w:val="21"/>
              </w:rPr>
              <w:t>A/us</w:t>
            </w:r>
          </w:p>
          <w:p w:rsidR="0071486A" w:rsidRPr="00B74011" w:rsidRDefault="0071486A" w:rsidP="003F1582">
            <w:pPr>
              <w:jc w:val="center"/>
              <w:rPr>
                <w:szCs w:val="21"/>
              </w:rPr>
            </w:pPr>
            <w:r w:rsidRPr="00B74011">
              <w:rPr>
                <w:rFonts w:hint="eastAsia"/>
                <w:bCs/>
                <w:kern w:val="0"/>
                <w:szCs w:val="21"/>
              </w:rPr>
              <w:t>0.001</w:t>
            </w:r>
            <w:r w:rsidRPr="00B74011">
              <w:rPr>
                <w:bCs/>
                <w:kern w:val="0"/>
                <w:szCs w:val="21"/>
              </w:rPr>
              <w:t>~</w:t>
            </w:r>
            <w:r w:rsidRPr="00B74011">
              <w:rPr>
                <w:rFonts w:hint="eastAsia"/>
                <w:bCs/>
                <w:kern w:val="0"/>
                <w:szCs w:val="21"/>
              </w:rPr>
              <w:t>1</w:t>
            </w:r>
            <w:r w:rsidR="003F1582" w:rsidRPr="00B74011">
              <w:rPr>
                <w:rFonts w:hint="eastAsia"/>
                <w:bCs/>
                <w:kern w:val="0"/>
                <w:szCs w:val="21"/>
              </w:rPr>
              <w:t>4</w:t>
            </w:r>
            <w:r w:rsidRPr="00B74011">
              <w:rPr>
                <w:bCs/>
                <w:kern w:val="0"/>
                <w:szCs w:val="21"/>
              </w:rPr>
              <w:t>A/us</w:t>
            </w:r>
          </w:p>
        </w:tc>
        <w:tc>
          <w:tcPr>
            <w:tcW w:w="1558" w:type="dxa"/>
          </w:tcPr>
          <w:p w:rsidR="0071486A" w:rsidRPr="00B74011" w:rsidRDefault="0071486A" w:rsidP="001955D3">
            <w:pPr>
              <w:jc w:val="center"/>
              <w:rPr>
                <w:bCs/>
                <w:spacing w:val="-10"/>
                <w:kern w:val="0"/>
                <w:szCs w:val="21"/>
              </w:rPr>
            </w:pPr>
            <w:r w:rsidRPr="00B74011">
              <w:rPr>
                <w:rFonts w:hint="eastAsia"/>
                <w:bCs/>
                <w:spacing w:val="-10"/>
                <w:kern w:val="0"/>
                <w:szCs w:val="21"/>
              </w:rPr>
              <w:t>0.001</w:t>
            </w:r>
            <w:r w:rsidRPr="00B74011">
              <w:rPr>
                <w:bCs/>
                <w:spacing w:val="-10"/>
                <w:kern w:val="0"/>
                <w:szCs w:val="21"/>
              </w:rPr>
              <w:t>~</w:t>
            </w:r>
            <w:r w:rsidRPr="00B74011">
              <w:rPr>
                <w:rFonts w:hint="eastAsia"/>
                <w:bCs/>
                <w:spacing w:val="-10"/>
                <w:kern w:val="0"/>
                <w:szCs w:val="21"/>
              </w:rPr>
              <w:t>0.8</w:t>
            </w:r>
            <w:r w:rsidRPr="00B74011">
              <w:rPr>
                <w:bCs/>
                <w:spacing w:val="-10"/>
                <w:kern w:val="0"/>
                <w:szCs w:val="21"/>
              </w:rPr>
              <w:t>A/us</w:t>
            </w:r>
          </w:p>
          <w:p w:rsidR="0071486A" w:rsidRPr="00B74011" w:rsidRDefault="0071486A" w:rsidP="003F1582">
            <w:pPr>
              <w:jc w:val="center"/>
              <w:rPr>
                <w:szCs w:val="21"/>
              </w:rPr>
            </w:pPr>
            <w:r w:rsidRPr="00B74011">
              <w:rPr>
                <w:rFonts w:hint="eastAsia"/>
                <w:bCs/>
                <w:kern w:val="0"/>
                <w:szCs w:val="21"/>
              </w:rPr>
              <w:t>0.001</w:t>
            </w:r>
            <w:r w:rsidRPr="00B74011">
              <w:rPr>
                <w:bCs/>
                <w:kern w:val="0"/>
                <w:szCs w:val="21"/>
              </w:rPr>
              <w:t>~</w:t>
            </w:r>
            <w:r w:rsidR="003F1582" w:rsidRPr="00B74011">
              <w:rPr>
                <w:rFonts w:hint="eastAsia"/>
                <w:bCs/>
                <w:kern w:val="0"/>
                <w:szCs w:val="21"/>
              </w:rPr>
              <w:t>15</w:t>
            </w:r>
            <w:r w:rsidRPr="00B74011">
              <w:rPr>
                <w:bCs/>
                <w:kern w:val="0"/>
                <w:szCs w:val="21"/>
              </w:rPr>
              <w:t>A/us</w:t>
            </w:r>
          </w:p>
        </w:tc>
        <w:tc>
          <w:tcPr>
            <w:tcW w:w="1560" w:type="dxa"/>
          </w:tcPr>
          <w:p w:rsidR="0071486A" w:rsidRPr="00B74011" w:rsidRDefault="0071486A" w:rsidP="001955D3">
            <w:pPr>
              <w:jc w:val="center"/>
              <w:rPr>
                <w:bCs/>
                <w:spacing w:val="-10"/>
                <w:kern w:val="0"/>
                <w:szCs w:val="21"/>
              </w:rPr>
            </w:pPr>
            <w:r w:rsidRPr="00B74011">
              <w:rPr>
                <w:rFonts w:hint="eastAsia"/>
                <w:bCs/>
                <w:spacing w:val="-10"/>
                <w:kern w:val="0"/>
                <w:szCs w:val="21"/>
              </w:rPr>
              <w:t>0.001</w:t>
            </w:r>
            <w:r w:rsidRPr="00B74011">
              <w:rPr>
                <w:bCs/>
                <w:spacing w:val="-10"/>
                <w:kern w:val="0"/>
                <w:szCs w:val="21"/>
              </w:rPr>
              <w:t>~</w:t>
            </w:r>
            <w:r w:rsidRPr="00B74011">
              <w:rPr>
                <w:rFonts w:hint="eastAsia"/>
                <w:bCs/>
                <w:spacing w:val="-10"/>
                <w:kern w:val="0"/>
                <w:szCs w:val="21"/>
              </w:rPr>
              <w:t>0.8</w:t>
            </w:r>
            <w:r w:rsidRPr="00B74011">
              <w:rPr>
                <w:bCs/>
                <w:spacing w:val="-10"/>
                <w:kern w:val="0"/>
                <w:szCs w:val="21"/>
              </w:rPr>
              <w:t>A/us</w:t>
            </w:r>
          </w:p>
          <w:p w:rsidR="0071486A" w:rsidRPr="00B74011" w:rsidRDefault="0071486A" w:rsidP="003F1582">
            <w:pPr>
              <w:jc w:val="center"/>
              <w:rPr>
                <w:szCs w:val="21"/>
              </w:rPr>
            </w:pPr>
            <w:r w:rsidRPr="00B74011">
              <w:rPr>
                <w:rFonts w:hint="eastAsia"/>
                <w:bCs/>
                <w:kern w:val="0"/>
                <w:szCs w:val="21"/>
              </w:rPr>
              <w:t>0.001</w:t>
            </w:r>
            <w:r w:rsidRPr="00B74011">
              <w:rPr>
                <w:bCs/>
                <w:kern w:val="0"/>
                <w:szCs w:val="21"/>
              </w:rPr>
              <w:t>~</w:t>
            </w:r>
            <w:r w:rsidR="003F1582" w:rsidRPr="00B74011">
              <w:rPr>
                <w:rFonts w:hint="eastAsia"/>
                <w:bCs/>
                <w:kern w:val="0"/>
                <w:szCs w:val="21"/>
              </w:rPr>
              <w:t>16</w:t>
            </w:r>
            <w:r w:rsidRPr="00B74011">
              <w:rPr>
                <w:bCs/>
                <w:kern w:val="0"/>
                <w:szCs w:val="21"/>
              </w:rPr>
              <w:t>A/us</w:t>
            </w:r>
          </w:p>
        </w:tc>
      </w:tr>
      <w:tr w:rsidR="0071486A" w:rsidRPr="00B74011" w:rsidTr="00B74011">
        <w:tc>
          <w:tcPr>
            <w:tcW w:w="2126" w:type="dxa"/>
            <w:vAlign w:val="center"/>
          </w:tcPr>
          <w:p w:rsidR="0071486A" w:rsidRPr="00B74011" w:rsidRDefault="0071486A" w:rsidP="001955D3">
            <w:pPr>
              <w:rPr>
                <w:szCs w:val="21"/>
              </w:rPr>
            </w:pPr>
            <w:r w:rsidRPr="00B74011">
              <w:rPr>
                <w:rFonts w:ascii="Arial,Bold" w:hAnsi="Arial,Bold" w:cs="Arial,Bold" w:hint="eastAsia"/>
                <w:b/>
                <w:bCs/>
                <w:kern w:val="0"/>
                <w:szCs w:val="21"/>
              </w:rPr>
              <w:t xml:space="preserve">CURR:SLEW:NEG </w:t>
            </w:r>
            <w:r w:rsidRPr="00B74011">
              <w:rPr>
                <w:rFonts w:ascii="Arial" w:hAnsi="Arial" w:cs="Arial"/>
                <w:kern w:val="0"/>
                <w:szCs w:val="21"/>
              </w:rPr>
              <w:t>&lt;Nrf+&gt;</w:t>
            </w:r>
          </w:p>
        </w:tc>
        <w:tc>
          <w:tcPr>
            <w:tcW w:w="568" w:type="dxa"/>
          </w:tcPr>
          <w:p w:rsidR="0071486A" w:rsidRPr="00B74011" w:rsidRDefault="0071486A" w:rsidP="001955D3">
            <w:pPr>
              <w:jc w:val="center"/>
              <w:rPr>
                <w:szCs w:val="21"/>
              </w:rPr>
            </w:pPr>
            <w:r w:rsidRPr="00B74011">
              <w:rPr>
                <w:rFonts w:hint="eastAsia"/>
                <w:szCs w:val="21"/>
              </w:rPr>
              <w:t>L</w:t>
            </w:r>
          </w:p>
          <w:p w:rsidR="0071486A" w:rsidRPr="00B74011" w:rsidRDefault="0071486A" w:rsidP="001955D3">
            <w:pPr>
              <w:jc w:val="center"/>
              <w:rPr>
                <w:szCs w:val="21"/>
              </w:rPr>
            </w:pPr>
            <w:r w:rsidRPr="00B74011">
              <w:rPr>
                <w:rFonts w:hint="eastAsia"/>
                <w:szCs w:val="21"/>
              </w:rPr>
              <w:t>H</w:t>
            </w:r>
          </w:p>
        </w:tc>
        <w:tc>
          <w:tcPr>
            <w:tcW w:w="1559" w:type="dxa"/>
          </w:tcPr>
          <w:p w:rsidR="0071486A" w:rsidRPr="00B74011" w:rsidRDefault="0071486A" w:rsidP="001955D3">
            <w:pPr>
              <w:jc w:val="center"/>
              <w:rPr>
                <w:bCs/>
                <w:spacing w:val="-10"/>
                <w:kern w:val="0"/>
                <w:szCs w:val="21"/>
              </w:rPr>
            </w:pPr>
            <w:r w:rsidRPr="00B74011">
              <w:rPr>
                <w:rFonts w:hint="eastAsia"/>
                <w:bCs/>
                <w:spacing w:val="-10"/>
                <w:kern w:val="0"/>
                <w:szCs w:val="21"/>
              </w:rPr>
              <w:t>0.1</w:t>
            </w:r>
            <w:r w:rsidRPr="00B74011">
              <w:rPr>
                <w:bCs/>
                <w:spacing w:val="-10"/>
                <w:kern w:val="0"/>
                <w:szCs w:val="21"/>
              </w:rPr>
              <w:t>~</w:t>
            </w:r>
            <w:r w:rsidRPr="00B74011">
              <w:rPr>
                <w:rFonts w:hint="eastAsia"/>
                <w:bCs/>
                <w:spacing w:val="-10"/>
                <w:kern w:val="0"/>
                <w:szCs w:val="21"/>
              </w:rPr>
              <w:t>0.8</w:t>
            </w:r>
            <w:r w:rsidRPr="00B74011">
              <w:rPr>
                <w:bCs/>
                <w:spacing w:val="-10"/>
                <w:kern w:val="0"/>
                <w:szCs w:val="21"/>
              </w:rPr>
              <w:t>A/us</w:t>
            </w:r>
          </w:p>
          <w:p w:rsidR="0071486A" w:rsidRPr="00B74011" w:rsidRDefault="0071486A" w:rsidP="001955D3">
            <w:pPr>
              <w:jc w:val="center"/>
              <w:rPr>
                <w:bCs/>
                <w:kern w:val="0"/>
                <w:szCs w:val="21"/>
              </w:rPr>
            </w:pPr>
            <w:r w:rsidRPr="00B74011">
              <w:rPr>
                <w:rFonts w:hint="eastAsia"/>
                <w:bCs/>
                <w:kern w:val="0"/>
                <w:szCs w:val="21"/>
              </w:rPr>
              <w:t>0.001</w:t>
            </w:r>
            <w:r w:rsidRPr="00B74011">
              <w:rPr>
                <w:bCs/>
                <w:kern w:val="0"/>
                <w:szCs w:val="21"/>
              </w:rPr>
              <w:t>~</w:t>
            </w:r>
            <w:r w:rsidR="003F1582" w:rsidRPr="00B74011">
              <w:rPr>
                <w:rFonts w:hint="eastAsia"/>
                <w:bCs/>
                <w:kern w:val="0"/>
                <w:szCs w:val="21"/>
              </w:rPr>
              <w:t>14</w:t>
            </w:r>
            <w:r w:rsidRPr="00B74011">
              <w:rPr>
                <w:bCs/>
                <w:kern w:val="0"/>
                <w:szCs w:val="21"/>
              </w:rPr>
              <w:t>A/us</w:t>
            </w:r>
          </w:p>
        </w:tc>
        <w:tc>
          <w:tcPr>
            <w:tcW w:w="1558" w:type="dxa"/>
          </w:tcPr>
          <w:p w:rsidR="0071486A" w:rsidRPr="00B74011" w:rsidRDefault="0071486A" w:rsidP="001955D3">
            <w:pPr>
              <w:jc w:val="center"/>
              <w:rPr>
                <w:bCs/>
                <w:spacing w:val="-10"/>
                <w:kern w:val="0"/>
                <w:szCs w:val="21"/>
              </w:rPr>
            </w:pPr>
            <w:r w:rsidRPr="00B74011">
              <w:rPr>
                <w:rFonts w:hint="eastAsia"/>
                <w:bCs/>
                <w:spacing w:val="-10"/>
                <w:kern w:val="0"/>
                <w:szCs w:val="21"/>
              </w:rPr>
              <w:t>0.1</w:t>
            </w:r>
            <w:r w:rsidRPr="00B74011">
              <w:rPr>
                <w:bCs/>
                <w:spacing w:val="-10"/>
                <w:kern w:val="0"/>
                <w:szCs w:val="21"/>
              </w:rPr>
              <w:t>~</w:t>
            </w:r>
            <w:r w:rsidRPr="00B74011">
              <w:rPr>
                <w:rFonts w:hint="eastAsia"/>
                <w:bCs/>
                <w:spacing w:val="-10"/>
                <w:kern w:val="0"/>
                <w:szCs w:val="21"/>
              </w:rPr>
              <w:t>0.8</w:t>
            </w:r>
            <w:r w:rsidRPr="00B74011">
              <w:rPr>
                <w:bCs/>
                <w:spacing w:val="-10"/>
                <w:kern w:val="0"/>
                <w:szCs w:val="21"/>
              </w:rPr>
              <w:t>A/us</w:t>
            </w:r>
          </w:p>
          <w:p w:rsidR="0071486A" w:rsidRPr="00B74011" w:rsidRDefault="0071486A" w:rsidP="003F1582">
            <w:pPr>
              <w:jc w:val="center"/>
              <w:rPr>
                <w:szCs w:val="21"/>
              </w:rPr>
            </w:pPr>
            <w:r w:rsidRPr="00B74011">
              <w:rPr>
                <w:rFonts w:hint="eastAsia"/>
                <w:bCs/>
                <w:kern w:val="0"/>
                <w:szCs w:val="21"/>
              </w:rPr>
              <w:t>0.001</w:t>
            </w:r>
            <w:r w:rsidRPr="00B74011">
              <w:rPr>
                <w:bCs/>
                <w:kern w:val="0"/>
                <w:szCs w:val="21"/>
              </w:rPr>
              <w:t>~</w:t>
            </w:r>
            <w:r w:rsidR="003F1582" w:rsidRPr="00B74011">
              <w:rPr>
                <w:rFonts w:hint="eastAsia"/>
                <w:bCs/>
                <w:kern w:val="0"/>
                <w:szCs w:val="21"/>
              </w:rPr>
              <w:t>15</w:t>
            </w:r>
            <w:r w:rsidRPr="00B74011">
              <w:rPr>
                <w:bCs/>
                <w:kern w:val="0"/>
                <w:szCs w:val="21"/>
              </w:rPr>
              <w:t>A/us</w:t>
            </w:r>
          </w:p>
        </w:tc>
        <w:tc>
          <w:tcPr>
            <w:tcW w:w="1560" w:type="dxa"/>
          </w:tcPr>
          <w:p w:rsidR="0071486A" w:rsidRPr="00B74011" w:rsidRDefault="0071486A" w:rsidP="001955D3">
            <w:pPr>
              <w:jc w:val="center"/>
              <w:rPr>
                <w:bCs/>
                <w:spacing w:val="-10"/>
                <w:kern w:val="0"/>
                <w:szCs w:val="21"/>
              </w:rPr>
            </w:pPr>
            <w:r w:rsidRPr="00B74011">
              <w:rPr>
                <w:rFonts w:hint="eastAsia"/>
                <w:bCs/>
                <w:spacing w:val="-10"/>
                <w:kern w:val="0"/>
                <w:szCs w:val="21"/>
              </w:rPr>
              <w:t>0.1</w:t>
            </w:r>
            <w:r w:rsidRPr="00B74011">
              <w:rPr>
                <w:bCs/>
                <w:spacing w:val="-10"/>
                <w:kern w:val="0"/>
                <w:szCs w:val="21"/>
              </w:rPr>
              <w:t>~</w:t>
            </w:r>
            <w:r w:rsidRPr="00B74011">
              <w:rPr>
                <w:rFonts w:hint="eastAsia"/>
                <w:bCs/>
                <w:spacing w:val="-10"/>
                <w:kern w:val="0"/>
                <w:szCs w:val="21"/>
              </w:rPr>
              <w:t>0.8</w:t>
            </w:r>
            <w:r w:rsidRPr="00B74011">
              <w:rPr>
                <w:bCs/>
                <w:spacing w:val="-10"/>
                <w:kern w:val="0"/>
                <w:szCs w:val="21"/>
              </w:rPr>
              <w:t>/us</w:t>
            </w:r>
          </w:p>
          <w:p w:rsidR="0071486A" w:rsidRPr="00B74011" w:rsidRDefault="0071486A" w:rsidP="003F1582">
            <w:pPr>
              <w:jc w:val="center"/>
              <w:rPr>
                <w:szCs w:val="21"/>
              </w:rPr>
            </w:pPr>
            <w:r w:rsidRPr="00B74011">
              <w:rPr>
                <w:rFonts w:hint="eastAsia"/>
                <w:bCs/>
                <w:kern w:val="0"/>
                <w:szCs w:val="21"/>
              </w:rPr>
              <w:t>0.001</w:t>
            </w:r>
            <w:r w:rsidRPr="00B74011">
              <w:rPr>
                <w:bCs/>
                <w:kern w:val="0"/>
                <w:szCs w:val="21"/>
              </w:rPr>
              <w:t>~</w:t>
            </w:r>
            <w:r w:rsidR="003F1582" w:rsidRPr="00B74011">
              <w:rPr>
                <w:rFonts w:hint="eastAsia"/>
                <w:bCs/>
                <w:kern w:val="0"/>
                <w:szCs w:val="21"/>
              </w:rPr>
              <w:t>16</w:t>
            </w:r>
            <w:r w:rsidRPr="00B74011">
              <w:rPr>
                <w:bCs/>
                <w:kern w:val="0"/>
                <w:szCs w:val="21"/>
              </w:rPr>
              <w:t>A/us</w:t>
            </w:r>
          </w:p>
        </w:tc>
      </w:tr>
      <w:tr w:rsidR="0071486A" w:rsidRPr="00B74011" w:rsidTr="00B74011">
        <w:tc>
          <w:tcPr>
            <w:tcW w:w="2126" w:type="dxa"/>
            <w:vAlign w:val="center"/>
          </w:tcPr>
          <w:p w:rsidR="0071486A" w:rsidRPr="00B74011" w:rsidRDefault="0071486A" w:rsidP="001955D3">
            <w:pPr>
              <w:autoSpaceDE w:val="0"/>
              <w:autoSpaceDN w:val="0"/>
              <w:adjustRightInd w:val="0"/>
              <w:jc w:val="left"/>
              <w:rPr>
                <w:rFonts w:ascii="Arial" w:hAnsi="Arial" w:cs="Arial"/>
                <w:kern w:val="0"/>
                <w:szCs w:val="21"/>
              </w:rPr>
            </w:pPr>
            <w:r w:rsidRPr="00B74011">
              <w:rPr>
                <w:rFonts w:ascii="Arial,Bold" w:hAnsi="Arial,Bold" w:cs="Arial,Bold"/>
                <w:b/>
                <w:bCs/>
                <w:kern w:val="0"/>
                <w:szCs w:val="21"/>
              </w:rPr>
              <w:t xml:space="preserve">RES </w:t>
            </w:r>
            <w:r w:rsidRPr="00B74011">
              <w:rPr>
                <w:rFonts w:ascii="Arial" w:hAnsi="Arial" w:cs="Arial"/>
                <w:kern w:val="0"/>
                <w:szCs w:val="21"/>
              </w:rPr>
              <w:t>&lt;Nrf+&gt;</w:t>
            </w:r>
          </w:p>
          <w:p w:rsidR="0071486A" w:rsidRPr="00B74011" w:rsidRDefault="0071486A" w:rsidP="001955D3">
            <w:pPr>
              <w:rPr>
                <w:rFonts w:ascii="Arial" w:hAnsi="Arial" w:cs="Arial"/>
                <w:kern w:val="0"/>
                <w:szCs w:val="21"/>
              </w:rPr>
            </w:pPr>
            <w:r w:rsidRPr="00B74011">
              <w:rPr>
                <w:rFonts w:ascii="Arial,Bold" w:hAnsi="Arial,Bold" w:cs="Arial,Bold"/>
                <w:b/>
                <w:bCs/>
                <w:kern w:val="0"/>
                <w:szCs w:val="21"/>
              </w:rPr>
              <w:t xml:space="preserve">RES:TRIG </w:t>
            </w:r>
            <w:r w:rsidRPr="00B74011">
              <w:rPr>
                <w:rFonts w:ascii="Arial" w:hAnsi="Arial" w:cs="Arial"/>
                <w:kern w:val="0"/>
                <w:szCs w:val="21"/>
              </w:rPr>
              <w:t>&lt;Nrf+&gt;</w:t>
            </w:r>
          </w:p>
          <w:p w:rsidR="0071486A" w:rsidRPr="00B74011" w:rsidRDefault="0071486A" w:rsidP="001955D3">
            <w:pPr>
              <w:rPr>
                <w:rFonts w:ascii="Arial" w:hAnsi="Arial" w:cs="Arial"/>
                <w:kern w:val="0"/>
                <w:szCs w:val="21"/>
              </w:rPr>
            </w:pPr>
            <w:r w:rsidRPr="00B74011">
              <w:rPr>
                <w:rFonts w:ascii="Arial,Bold" w:hAnsi="Arial,Bold" w:cs="Arial,Bold" w:hint="eastAsia"/>
                <w:b/>
                <w:bCs/>
                <w:kern w:val="0"/>
                <w:szCs w:val="21"/>
              </w:rPr>
              <w:t>RES:LIM</w:t>
            </w:r>
            <w:r w:rsidRPr="00B74011">
              <w:rPr>
                <w:rFonts w:ascii="Arial" w:hAnsi="Arial" w:cs="Arial"/>
                <w:kern w:val="0"/>
                <w:szCs w:val="21"/>
              </w:rPr>
              <w:t>&lt;Nrf+&gt;</w:t>
            </w:r>
          </w:p>
          <w:p w:rsidR="0071486A" w:rsidRPr="00B74011" w:rsidRDefault="0071486A" w:rsidP="001955D3">
            <w:pPr>
              <w:rPr>
                <w:szCs w:val="21"/>
              </w:rPr>
            </w:pPr>
            <w:r w:rsidRPr="00B74011">
              <w:rPr>
                <w:rFonts w:ascii="Arial,Bold" w:hAnsi="Arial,Bold" w:cs="Arial,Bold" w:hint="eastAsia"/>
                <w:b/>
                <w:bCs/>
                <w:kern w:val="0"/>
                <w:szCs w:val="21"/>
              </w:rPr>
              <w:t>RES:TLEV</w:t>
            </w:r>
            <w:r w:rsidRPr="00B74011">
              <w:rPr>
                <w:rFonts w:ascii="Arial" w:hAnsi="Arial" w:cs="Arial" w:hint="eastAsia"/>
                <w:kern w:val="0"/>
                <w:szCs w:val="21"/>
              </w:rPr>
              <w:t xml:space="preserve"> </w:t>
            </w:r>
            <w:r w:rsidRPr="00B74011">
              <w:rPr>
                <w:rFonts w:ascii="Arial" w:hAnsi="Arial" w:cs="Arial"/>
                <w:kern w:val="0"/>
                <w:szCs w:val="21"/>
              </w:rPr>
              <w:t>&lt;Nrf+&gt;</w:t>
            </w:r>
          </w:p>
        </w:tc>
        <w:tc>
          <w:tcPr>
            <w:tcW w:w="568" w:type="dxa"/>
            <w:vAlign w:val="center"/>
          </w:tcPr>
          <w:p w:rsidR="0071486A" w:rsidRPr="00B74011" w:rsidRDefault="0071486A" w:rsidP="001955D3">
            <w:pPr>
              <w:jc w:val="center"/>
              <w:rPr>
                <w:szCs w:val="21"/>
              </w:rPr>
            </w:pPr>
            <w:r w:rsidRPr="00B74011">
              <w:rPr>
                <w:rFonts w:hint="eastAsia"/>
                <w:szCs w:val="21"/>
              </w:rPr>
              <w:t>L</w:t>
            </w:r>
          </w:p>
          <w:p w:rsidR="0071486A" w:rsidRPr="00B74011" w:rsidRDefault="0071486A" w:rsidP="001955D3">
            <w:pPr>
              <w:jc w:val="center"/>
              <w:rPr>
                <w:szCs w:val="21"/>
              </w:rPr>
            </w:pPr>
            <w:r w:rsidRPr="00B74011">
              <w:rPr>
                <w:rFonts w:hint="eastAsia"/>
                <w:szCs w:val="21"/>
              </w:rPr>
              <w:t>H</w:t>
            </w:r>
          </w:p>
        </w:tc>
        <w:tc>
          <w:tcPr>
            <w:tcW w:w="1559" w:type="dxa"/>
            <w:vAlign w:val="center"/>
          </w:tcPr>
          <w:p w:rsidR="0071486A" w:rsidRPr="00B74011" w:rsidRDefault="003F1582" w:rsidP="001955D3">
            <w:pPr>
              <w:jc w:val="center"/>
              <w:rPr>
                <w:bCs/>
                <w:spacing w:val="-10"/>
                <w:kern w:val="0"/>
                <w:szCs w:val="21"/>
              </w:rPr>
            </w:pPr>
            <w:r w:rsidRPr="00B74011">
              <w:rPr>
                <w:rFonts w:hint="eastAsia"/>
                <w:bCs/>
                <w:spacing w:val="-10"/>
                <w:kern w:val="0"/>
                <w:szCs w:val="21"/>
              </w:rPr>
              <w:t>0.02</w:t>
            </w:r>
            <w:r w:rsidR="0071486A" w:rsidRPr="00B74011">
              <w:rPr>
                <w:bCs/>
                <w:spacing w:val="-10"/>
                <w:kern w:val="0"/>
                <w:szCs w:val="21"/>
              </w:rPr>
              <w:t>Ω~</w:t>
            </w:r>
            <w:r w:rsidR="0071486A" w:rsidRPr="00B74011">
              <w:rPr>
                <w:rFonts w:hint="eastAsia"/>
                <w:bCs/>
                <w:spacing w:val="-10"/>
                <w:kern w:val="0"/>
                <w:szCs w:val="21"/>
              </w:rPr>
              <w:t>240K</w:t>
            </w:r>
            <w:r w:rsidR="0071486A" w:rsidRPr="00B74011">
              <w:rPr>
                <w:bCs/>
                <w:spacing w:val="-10"/>
                <w:kern w:val="0"/>
                <w:szCs w:val="21"/>
              </w:rPr>
              <w:t>Ω</w:t>
            </w:r>
          </w:p>
          <w:p w:rsidR="0071486A" w:rsidRPr="00B74011" w:rsidRDefault="0071486A" w:rsidP="001955D3">
            <w:pPr>
              <w:jc w:val="center"/>
              <w:rPr>
                <w:bCs/>
                <w:spacing w:val="-10"/>
                <w:kern w:val="0"/>
                <w:szCs w:val="21"/>
              </w:rPr>
            </w:pPr>
            <w:r w:rsidRPr="00B74011">
              <w:rPr>
                <w:rFonts w:hint="eastAsia"/>
                <w:szCs w:val="21"/>
              </w:rPr>
              <w:t>0.2</w:t>
            </w:r>
            <w:r w:rsidRPr="00B74011">
              <w:rPr>
                <w:szCs w:val="21"/>
              </w:rPr>
              <w:t>Ω</w:t>
            </w:r>
            <w:r w:rsidRPr="00B74011">
              <w:rPr>
                <w:rFonts w:ascii="宋体" w:hAnsi="宋体" w:cs="宋体" w:hint="eastAsia"/>
                <w:kern w:val="0"/>
                <w:szCs w:val="21"/>
              </w:rPr>
              <w:t>～2.4M</w:t>
            </w:r>
            <w:r w:rsidRPr="00B74011">
              <w:rPr>
                <w:rFonts w:ascii="Calibri" w:hAnsi="Calibri" w:cs="宋体"/>
                <w:kern w:val="0"/>
                <w:szCs w:val="21"/>
              </w:rPr>
              <w:t>Ω</w:t>
            </w:r>
          </w:p>
        </w:tc>
        <w:tc>
          <w:tcPr>
            <w:tcW w:w="1558" w:type="dxa"/>
            <w:vAlign w:val="center"/>
          </w:tcPr>
          <w:p w:rsidR="0071486A" w:rsidRPr="00B74011" w:rsidRDefault="0071486A" w:rsidP="001955D3">
            <w:pPr>
              <w:jc w:val="center"/>
              <w:rPr>
                <w:bCs/>
                <w:spacing w:val="-10"/>
                <w:kern w:val="0"/>
                <w:szCs w:val="21"/>
              </w:rPr>
            </w:pPr>
            <w:r w:rsidRPr="00B74011">
              <w:rPr>
                <w:rFonts w:hint="eastAsia"/>
                <w:bCs/>
                <w:spacing w:val="-10"/>
                <w:kern w:val="0"/>
                <w:szCs w:val="21"/>
              </w:rPr>
              <w:t>0.0</w:t>
            </w:r>
            <w:r w:rsidR="003F1582" w:rsidRPr="00B74011">
              <w:rPr>
                <w:rFonts w:hint="eastAsia"/>
                <w:bCs/>
                <w:spacing w:val="-10"/>
                <w:kern w:val="0"/>
                <w:szCs w:val="21"/>
              </w:rPr>
              <w:t>2</w:t>
            </w:r>
            <w:r w:rsidRPr="00B74011">
              <w:rPr>
                <w:bCs/>
                <w:spacing w:val="-10"/>
                <w:kern w:val="0"/>
                <w:szCs w:val="21"/>
              </w:rPr>
              <w:t>Ω~</w:t>
            </w:r>
            <w:r w:rsidRPr="00B74011">
              <w:rPr>
                <w:rFonts w:hint="eastAsia"/>
                <w:bCs/>
                <w:spacing w:val="-10"/>
                <w:kern w:val="0"/>
                <w:szCs w:val="21"/>
              </w:rPr>
              <w:t>240K</w:t>
            </w:r>
            <w:r w:rsidRPr="00B74011">
              <w:rPr>
                <w:bCs/>
                <w:spacing w:val="-10"/>
                <w:kern w:val="0"/>
                <w:szCs w:val="21"/>
              </w:rPr>
              <w:t>Ω</w:t>
            </w:r>
          </w:p>
          <w:p w:rsidR="0071486A" w:rsidRPr="00B74011" w:rsidRDefault="0071486A" w:rsidP="001955D3">
            <w:pPr>
              <w:jc w:val="center"/>
              <w:rPr>
                <w:bCs/>
                <w:spacing w:val="-10"/>
                <w:kern w:val="0"/>
                <w:szCs w:val="21"/>
              </w:rPr>
            </w:pPr>
            <w:r w:rsidRPr="00B74011">
              <w:rPr>
                <w:rFonts w:hint="eastAsia"/>
                <w:szCs w:val="21"/>
              </w:rPr>
              <w:t>0.2</w:t>
            </w:r>
            <w:r w:rsidRPr="00B74011">
              <w:rPr>
                <w:szCs w:val="21"/>
              </w:rPr>
              <w:t>Ω</w:t>
            </w:r>
            <w:r w:rsidRPr="00B74011">
              <w:rPr>
                <w:rFonts w:ascii="宋体" w:hAnsi="宋体" w:cs="宋体" w:hint="eastAsia"/>
                <w:kern w:val="0"/>
                <w:szCs w:val="21"/>
              </w:rPr>
              <w:t>～2.4M</w:t>
            </w:r>
            <w:r w:rsidRPr="00B74011">
              <w:rPr>
                <w:rFonts w:ascii="Calibri" w:hAnsi="Calibri" w:cs="宋体"/>
                <w:kern w:val="0"/>
                <w:szCs w:val="21"/>
              </w:rPr>
              <w:t>Ω</w:t>
            </w:r>
          </w:p>
        </w:tc>
        <w:tc>
          <w:tcPr>
            <w:tcW w:w="1560" w:type="dxa"/>
            <w:vAlign w:val="center"/>
          </w:tcPr>
          <w:p w:rsidR="0071486A" w:rsidRPr="00B74011" w:rsidRDefault="0071486A" w:rsidP="001955D3">
            <w:pPr>
              <w:jc w:val="center"/>
              <w:rPr>
                <w:bCs/>
                <w:spacing w:val="-10"/>
                <w:kern w:val="0"/>
                <w:szCs w:val="21"/>
              </w:rPr>
            </w:pPr>
            <w:r w:rsidRPr="00B74011">
              <w:rPr>
                <w:bCs/>
                <w:spacing w:val="-10"/>
                <w:kern w:val="0"/>
                <w:szCs w:val="21"/>
              </w:rPr>
              <w:t>0.0</w:t>
            </w:r>
            <w:r w:rsidR="003F1582" w:rsidRPr="00B74011">
              <w:rPr>
                <w:rFonts w:hint="eastAsia"/>
                <w:bCs/>
                <w:spacing w:val="-10"/>
                <w:kern w:val="0"/>
                <w:szCs w:val="21"/>
              </w:rPr>
              <w:t>2</w:t>
            </w:r>
            <w:r w:rsidRPr="00B74011">
              <w:rPr>
                <w:bCs/>
                <w:spacing w:val="-10"/>
                <w:kern w:val="0"/>
                <w:szCs w:val="21"/>
              </w:rPr>
              <w:t>~</w:t>
            </w:r>
            <w:r w:rsidR="003F1582" w:rsidRPr="00B74011">
              <w:rPr>
                <w:rFonts w:hint="eastAsia"/>
                <w:bCs/>
                <w:spacing w:val="-10"/>
                <w:kern w:val="0"/>
                <w:szCs w:val="21"/>
              </w:rPr>
              <w:t>240K</w:t>
            </w:r>
            <w:r w:rsidR="003F1582" w:rsidRPr="00B74011">
              <w:rPr>
                <w:bCs/>
                <w:spacing w:val="-10"/>
                <w:kern w:val="0"/>
                <w:szCs w:val="21"/>
              </w:rPr>
              <w:t>Ω</w:t>
            </w:r>
          </w:p>
          <w:p w:rsidR="0071486A" w:rsidRPr="00B74011" w:rsidRDefault="0071486A" w:rsidP="001955D3">
            <w:pPr>
              <w:jc w:val="center"/>
              <w:rPr>
                <w:bCs/>
                <w:spacing w:val="-10"/>
                <w:kern w:val="0"/>
                <w:szCs w:val="21"/>
              </w:rPr>
            </w:pPr>
            <w:r w:rsidRPr="00B74011">
              <w:rPr>
                <w:rFonts w:hint="eastAsia"/>
                <w:szCs w:val="21"/>
              </w:rPr>
              <w:t>0.2</w:t>
            </w:r>
            <w:r w:rsidRPr="00B74011">
              <w:rPr>
                <w:szCs w:val="21"/>
              </w:rPr>
              <w:t>Ω</w:t>
            </w:r>
            <w:r w:rsidRPr="00B74011">
              <w:rPr>
                <w:rFonts w:ascii="宋体" w:hAnsi="宋体" w:cs="宋体" w:hint="eastAsia"/>
                <w:kern w:val="0"/>
                <w:szCs w:val="21"/>
              </w:rPr>
              <w:t>～2.4M</w:t>
            </w:r>
            <w:r w:rsidRPr="00B74011">
              <w:rPr>
                <w:rFonts w:ascii="Calibri" w:hAnsi="Calibri" w:cs="宋体"/>
                <w:kern w:val="0"/>
                <w:szCs w:val="21"/>
              </w:rPr>
              <w:t>Ω</w:t>
            </w:r>
          </w:p>
        </w:tc>
      </w:tr>
      <w:tr w:rsidR="0071486A" w:rsidRPr="00B74011" w:rsidTr="00B74011">
        <w:trPr>
          <w:trHeight w:val="1479"/>
        </w:trPr>
        <w:tc>
          <w:tcPr>
            <w:tcW w:w="2126" w:type="dxa"/>
          </w:tcPr>
          <w:p w:rsidR="0071486A" w:rsidRPr="00B74011" w:rsidRDefault="0071486A" w:rsidP="001955D3">
            <w:pPr>
              <w:autoSpaceDE w:val="0"/>
              <w:autoSpaceDN w:val="0"/>
              <w:adjustRightInd w:val="0"/>
              <w:jc w:val="left"/>
              <w:rPr>
                <w:rFonts w:ascii="Arial" w:hAnsi="Arial" w:cs="Arial"/>
                <w:kern w:val="0"/>
                <w:szCs w:val="21"/>
              </w:rPr>
            </w:pPr>
            <w:r w:rsidRPr="00B74011">
              <w:rPr>
                <w:rFonts w:ascii="Arial,Bold" w:hAnsi="Arial,Bold" w:cs="Arial,Bold"/>
                <w:b/>
                <w:bCs/>
                <w:kern w:val="0"/>
                <w:szCs w:val="21"/>
              </w:rPr>
              <w:t xml:space="preserve">VOLT </w:t>
            </w:r>
            <w:r w:rsidRPr="00B74011">
              <w:rPr>
                <w:rFonts w:ascii="Arial" w:hAnsi="Arial" w:cs="Arial"/>
                <w:kern w:val="0"/>
                <w:szCs w:val="21"/>
              </w:rPr>
              <w:t>&lt;Nrf+&gt;</w:t>
            </w:r>
          </w:p>
          <w:p w:rsidR="0071486A" w:rsidRPr="00B74011" w:rsidRDefault="0071486A" w:rsidP="001955D3">
            <w:pPr>
              <w:rPr>
                <w:rFonts w:ascii="Arial" w:hAnsi="Arial" w:cs="Arial"/>
                <w:kern w:val="0"/>
                <w:szCs w:val="21"/>
              </w:rPr>
            </w:pPr>
            <w:r w:rsidRPr="00B74011">
              <w:rPr>
                <w:rFonts w:ascii="Arial,Bold" w:hAnsi="Arial,Bold" w:cs="Arial,Bold"/>
                <w:b/>
                <w:bCs/>
                <w:kern w:val="0"/>
                <w:szCs w:val="21"/>
              </w:rPr>
              <w:t xml:space="preserve">VOLT:TRIG </w:t>
            </w:r>
            <w:r w:rsidRPr="00B74011">
              <w:rPr>
                <w:rFonts w:ascii="Arial" w:hAnsi="Arial" w:cs="Arial"/>
                <w:kern w:val="0"/>
                <w:szCs w:val="21"/>
              </w:rPr>
              <w:t>&lt;Nrf+&gt;</w:t>
            </w:r>
          </w:p>
          <w:p w:rsidR="0071486A" w:rsidRPr="00B74011" w:rsidRDefault="0071486A" w:rsidP="001955D3">
            <w:pPr>
              <w:rPr>
                <w:rFonts w:ascii="Arial" w:hAnsi="Arial" w:cs="Arial"/>
                <w:kern w:val="0"/>
                <w:szCs w:val="21"/>
              </w:rPr>
            </w:pPr>
            <w:r w:rsidRPr="00B74011">
              <w:rPr>
                <w:rFonts w:ascii="Arial,Bold" w:hAnsi="Arial,Bold" w:cs="Arial,Bold" w:hint="eastAsia"/>
                <w:b/>
                <w:bCs/>
                <w:kern w:val="0"/>
                <w:szCs w:val="21"/>
              </w:rPr>
              <w:t>VOLT:LIM</w:t>
            </w:r>
            <w:r w:rsidRPr="00B74011">
              <w:rPr>
                <w:rFonts w:ascii="Arial" w:hAnsi="Arial" w:cs="Arial"/>
                <w:kern w:val="0"/>
                <w:szCs w:val="21"/>
              </w:rPr>
              <w:t>&lt;Nrf+&gt;</w:t>
            </w:r>
          </w:p>
          <w:p w:rsidR="0071486A" w:rsidRPr="00B74011" w:rsidRDefault="0071486A" w:rsidP="001955D3">
            <w:pPr>
              <w:rPr>
                <w:rFonts w:ascii="Arial" w:hAnsi="Arial" w:cs="Arial"/>
                <w:kern w:val="0"/>
                <w:szCs w:val="21"/>
              </w:rPr>
            </w:pPr>
            <w:r w:rsidRPr="00B74011">
              <w:rPr>
                <w:rFonts w:ascii="Arial,Bold" w:hAnsi="Arial,Bold" w:cs="Arial,Bold" w:hint="eastAsia"/>
                <w:b/>
                <w:bCs/>
                <w:kern w:val="0"/>
                <w:szCs w:val="21"/>
              </w:rPr>
              <w:t>VOLT:TLEV</w:t>
            </w:r>
            <w:r w:rsidRPr="00B74011">
              <w:rPr>
                <w:rFonts w:ascii="Arial" w:hAnsi="Arial" w:cs="Arial" w:hint="eastAsia"/>
                <w:kern w:val="0"/>
                <w:szCs w:val="21"/>
              </w:rPr>
              <w:t xml:space="preserve"> </w:t>
            </w:r>
            <w:r w:rsidRPr="00B74011">
              <w:rPr>
                <w:rFonts w:ascii="Arial" w:hAnsi="Arial" w:cs="Arial"/>
                <w:kern w:val="0"/>
                <w:szCs w:val="21"/>
              </w:rPr>
              <w:t>&lt;Nrf+&gt;</w:t>
            </w:r>
          </w:p>
          <w:p w:rsidR="0071486A" w:rsidRPr="00B74011" w:rsidRDefault="0071486A" w:rsidP="001955D3">
            <w:pPr>
              <w:rPr>
                <w:rFonts w:ascii="Arial" w:hAnsi="Arial" w:cs="Arial"/>
                <w:kern w:val="0"/>
                <w:szCs w:val="21"/>
              </w:rPr>
            </w:pPr>
            <w:r w:rsidRPr="00B74011">
              <w:rPr>
                <w:rFonts w:ascii="Arial,Bold" w:hAnsi="Arial,Bold" w:cs="Arial,Bold" w:hint="eastAsia"/>
                <w:b/>
                <w:bCs/>
                <w:kern w:val="0"/>
                <w:szCs w:val="21"/>
              </w:rPr>
              <w:t>VOLT:STAR</w:t>
            </w:r>
            <w:r w:rsidRPr="00B74011">
              <w:rPr>
                <w:rFonts w:ascii="Arial" w:hAnsi="Arial" w:cs="Arial" w:hint="eastAsia"/>
                <w:kern w:val="0"/>
                <w:szCs w:val="21"/>
              </w:rPr>
              <w:t xml:space="preserve"> </w:t>
            </w:r>
            <w:r w:rsidRPr="00B74011">
              <w:rPr>
                <w:rFonts w:ascii="Arial" w:hAnsi="Arial" w:cs="Arial"/>
                <w:kern w:val="0"/>
                <w:szCs w:val="21"/>
              </w:rPr>
              <w:t>&lt;Nrf+&gt;</w:t>
            </w:r>
          </w:p>
        </w:tc>
        <w:tc>
          <w:tcPr>
            <w:tcW w:w="568" w:type="dxa"/>
          </w:tcPr>
          <w:p w:rsidR="0071486A" w:rsidRPr="00B74011" w:rsidRDefault="0071486A" w:rsidP="001955D3">
            <w:pPr>
              <w:jc w:val="center"/>
              <w:rPr>
                <w:szCs w:val="21"/>
              </w:rPr>
            </w:pPr>
          </w:p>
          <w:p w:rsidR="0071486A" w:rsidRPr="00B74011" w:rsidRDefault="0071486A" w:rsidP="001955D3">
            <w:pPr>
              <w:jc w:val="center"/>
              <w:rPr>
                <w:szCs w:val="21"/>
              </w:rPr>
            </w:pPr>
            <w:r w:rsidRPr="00B74011">
              <w:rPr>
                <w:rFonts w:hint="eastAsia"/>
                <w:szCs w:val="21"/>
              </w:rPr>
              <w:t>L</w:t>
            </w:r>
          </w:p>
          <w:p w:rsidR="0071486A" w:rsidRPr="00B74011" w:rsidRDefault="0071486A" w:rsidP="001955D3">
            <w:pPr>
              <w:jc w:val="center"/>
              <w:rPr>
                <w:szCs w:val="21"/>
              </w:rPr>
            </w:pPr>
            <w:r w:rsidRPr="00B74011">
              <w:rPr>
                <w:rFonts w:hint="eastAsia"/>
                <w:szCs w:val="21"/>
              </w:rPr>
              <w:t>H</w:t>
            </w:r>
          </w:p>
        </w:tc>
        <w:tc>
          <w:tcPr>
            <w:tcW w:w="1559" w:type="dxa"/>
            <w:vAlign w:val="center"/>
          </w:tcPr>
          <w:p w:rsidR="0071486A" w:rsidRPr="00B74011" w:rsidRDefault="0071486A" w:rsidP="001955D3">
            <w:pPr>
              <w:jc w:val="center"/>
              <w:rPr>
                <w:bCs/>
                <w:spacing w:val="-10"/>
                <w:kern w:val="0"/>
                <w:szCs w:val="21"/>
              </w:rPr>
            </w:pPr>
            <w:r w:rsidRPr="00B74011">
              <w:rPr>
                <w:rFonts w:hint="eastAsia"/>
                <w:bCs/>
                <w:spacing w:val="-10"/>
                <w:kern w:val="0"/>
                <w:szCs w:val="21"/>
              </w:rPr>
              <w:t>0</w:t>
            </w:r>
            <w:r w:rsidRPr="00B74011">
              <w:rPr>
                <w:bCs/>
                <w:spacing w:val="-10"/>
                <w:kern w:val="0"/>
                <w:szCs w:val="21"/>
              </w:rPr>
              <w:t>~</w:t>
            </w:r>
            <w:r w:rsidR="003F1582" w:rsidRPr="00B74011">
              <w:rPr>
                <w:rFonts w:hint="eastAsia"/>
                <w:bCs/>
                <w:spacing w:val="-10"/>
                <w:kern w:val="0"/>
                <w:szCs w:val="21"/>
              </w:rPr>
              <w:t>50</w:t>
            </w:r>
            <w:r w:rsidRPr="00B74011">
              <w:rPr>
                <w:rFonts w:hint="eastAsia"/>
                <w:bCs/>
                <w:spacing w:val="-10"/>
                <w:kern w:val="0"/>
                <w:szCs w:val="21"/>
              </w:rPr>
              <w:t>V</w:t>
            </w:r>
          </w:p>
          <w:p w:rsidR="0071486A" w:rsidRPr="00B74011" w:rsidRDefault="0071486A" w:rsidP="003F1582">
            <w:pPr>
              <w:jc w:val="center"/>
              <w:rPr>
                <w:bCs/>
                <w:spacing w:val="-10"/>
                <w:kern w:val="0"/>
                <w:szCs w:val="21"/>
              </w:rPr>
            </w:pPr>
            <w:r w:rsidRPr="00B74011">
              <w:rPr>
                <w:rFonts w:hint="eastAsia"/>
                <w:bCs/>
                <w:spacing w:val="-10"/>
                <w:kern w:val="0"/>
                <w:szCs w:val="21"/>
              </w:rPr>
              <w:t>0</w:t>
            </w:r>
            <w:r w:rsidRPr="00B74011">
              <w:rPr>
                <w:bCs/>
                <w:spacing w:val="-10"/>
                <w:kern w:val="0"/>
                <w:szCs w:val="21"/>
              </w:rPr>
              <w:t>~</w:t>
            </w:r>
            <w:r w:rsidR="003F1582" w:rsidRPr="00B74011">
              <w:rPr>
                <w:rFonts w:hint="eastAsia"/>
                <w:bCs/>
                <w:spacing w:val="-10"/>
                <w:kern w:val="0"/>
                <w:szCs w:val="21"/>
              </w:rPr>
              <w:t>500</w:t>
            </w:r>
            <w:r w:rsidRPr="00B74011">
              <w:rPr>
                <w:rFonts w:hint="eastAsia"/>
                <w:bCs/>
                <w:spacing w:val="-10"/>
                <w:kern w:val="0"/>
                <w:szCs w:val="21"/>
              </w:rPr>
              <w:t>V</w:t>
            </w:r>
          </w:p>
        </w:tc>
        <w:tc>
          <w:tcPr>
            <w:tcW w:w="1558" w:type="dxa"/>
            <w:vAlign w:val="center"/>
          </w:tcPr>
          <w:p w:rsidR="003F1582" w:rsidRPr="00B74011" w:rsidRDefault="003F1582" w:rsidP="003F1582">
            <w:pPr>
              <w:jc w:val="center"/>
              <w:rPr>
                <w:bCs/>
                <w:spacing w:val="-10"/>
                <w:kern w:val="0"/>
                <w:szCs w:val="21"/>
              </w:rPr>
            </w:pPr>
            <w:r w:rsidRPr="00B74011">
              <w:rPr>
                <w:rFonts w:hint="eastAsia"/>
                <w:bCs/>
                <w:spacing w:val="-10"/>
                <w:kern w:val="0"/>
                <w:szCs w:val="21"/>
              </w:rPr>
              <w:t>0</w:t>
            </w:r>
            <w:r w:rsidRPr="00B74011">
              <w:rPr>
                <w:bCs/>
                <w:spacing w:val="-10"/>
                <w:kern w:val="0"/>
                <w:szCs w:val="21"/>
              </w:rPr>
              <w:t>~</w:t>
            </w:r>
            <w:r w:rsidRPr="00B74011">
              <w:rPr>
                <w:rFonts w:hint="eastAsia"/>
                <w:bCs/>
                <w:spacing w:val="-10"/>
                <w:kern w:val="0"/>
                <w:szCs w:val="21"/>
              </w:rPr>
              <w:t>50V</w:t>
            </w:r>
          </w:p>
          <w:p w:rsidR="0071486A" w:rsidRPr="00B74011" w:rsidRDefault="003F1582" w:rsidP="003F1582">
            <w:pPr>
              <w:jc w:val="center"/>
              <w:rPr>
                <w:bCs/>
                <w:spacing w:val="-10"/>
                <w:kern w:val="0"/>
                <w:szCs w:val="21"/>
              </w:rPr>
            </w:pPr>
            <w:r w:rsidRPr="00B74011">
              <w:rPr>
                <w:rFonts w:hint="eastAsia"/>
                <w:bCs/>
                <w:spacing w:val="-10"/>
                <w:kern w:val="0"/>
                <w:szCs w:val="21"/>
              </w:rPr>
              <w:t>0</w:t>
            </w:r>
            <w:r w:rsidRPr="00B74011">
              <w:rPr>
                <w:bCs/>
                <w:spacing w:val="-10"/>
                <w:kern w:val="0"/>
                <w:szCs w:val="21"/>
              </w:rPr>
              <w:t>~</w:t>
            </w:r>
            <w:r w:rsidRPr="00B74011">
              <w:rPr>
                <w:rFonts w:hint="eastAsia"/>
                <w:bCs/>
                <w:spacing w:val="-10"/>
                <w:kern w:val="0"/>
                <w:szCs w:val="21"/>
              </w:rPr>
              <w:t>500V</w:t>
            </w:r>
          </w:p>
        </w:tc>
        <w:tc>
          <w:tcPr>
            <w:tcW w:w="1560" w:type="dxa"/>
            <w:vAlign w:val="center"/>
          </w:tcPr>
          <w:p w:rsidR="003F1582" w:rsidRPr="00B74011" w:rsidRDefault="003F1582" w:rsidP="003F1582">
            <w:pPr>
              <w:jc w:val="center"/>
              <w:rPr>
                <w:bCs/>
                <w:spacing w:val="-10"/>
                <w:kern w:val="0"/>
                <w:szCs w:val="21"/>
              </w:rPr>
            </w:pPr>
            <w:r w:rsidRPr="00B74011">
              <w:rPr>
                <w:rFonts w:hint="eastAsia"/>
                <w:bCs/>
                <w:spacing w:val="-10"/>
                <w:kern w:val="0"/>
                <w:szCs w:val="21"/>
              </w:rPr>
              <w:t>0</w:t>
            </w:r>
            <w:r w:rsidRPr="00B74011">
              <w:rPr>
                <w:bCs/>
                <w:spacing w:val="-10"/>
                <w:kern w:val="0"/>
                <w:szCs w:val="21"/>
              </w:rPr>
              <w:t>~</w:t>
            </w:r>
            <w:r w:rsidRPr="00B74011">
              <w:rPr>
                <w:rFonts w:hint="eastAsia"/>
                <w:bCs/>
                <w:spacing w:val="-10"/>
                <w:kern w:val="0"/>
                <w:szCs w:val="21"/>
              </w:rPr>
              <w:t>50V</w:t>
            </w:r>
          </w:p>
          <w:p w:rsidR="0071486A" w:rsidRPr="00B74011" w:rsidRDefault="003F1582" w:rsidP="003F1582">
            <w:pPr>
              <w:pStyle w:val="a7"/>
              <w:jc w:val="center"/>
              <w:rPr>
                <w:rFonts w:ascii="Times New Roman" w:eastAsia="宋体" w:hAnsi="Times New Roman"/>
                <w:bCs/>
                <w:spacing w:val="-10"/>
                <w:kern w:val="0"/>
                <w:sz w:val="21"/>
                <w:szCs w:val="21"/>
              </w:rPr>
            </w:pPr>
            <w:r w:rsidRPr="00B74011">
              <w:rPr>
                <w:rFonts w:hint="eastAsia"/>
                <w:bCs/>
                <w:spacing w:val="-10"/>
                <w:kern w:val="0"/>
                <w:sz w:val="21"/>
                <w:szCs w:val="21"/>
              </w:rPr>
              <w:t>0</w:t>
            </w:r>
            <w:r w:rsidRPr="00B74011">
              <w:rPr>
                <w:bCs/>
                <w:spacing w:val="-10"/>
                <w:kern w:val="0"/>
                <w:sz w:val="21"/>
                <w:szCs w:val="21"/>
              </w:rPr>
              <w:t>~</w:t>
            </w:r>
            <w:r w:rsidRPr="00B74011">
              <w:rPr>
                <w:rFonts w:hint="eastAsia"/>
                <w:bCs/>
                <w:spacing w:val="-10"/>
                <w:kern w:val="0"/>
                <w:sz w:val="21"/>
                <w:szCs w:val="21"/>
              </w:rPr>
              <w:t>500V</w:t>
            </w:r>
          </w:p>
        </w:tc>
      </w:tr>
      <w:tr w:rsidR="0071486A" w:rsidRPr="00B74011" w:rsidTr="00B74011">
        <w:trPr>
          <w:trHeight w:val="537"/>
        </w:trPr>
        <w:tc>
          <w:tcPr>
            <w:tcW w:w="2126" w:type="dxa"/>
          </w:tcPr>
          <w:p w:rsidR="0071486A" w:rsidRPr="00B74011" w:rsidRDefault="0071486A" w:rsidP="001955D3">
            <w:pPr>
              <w:autoSpaceDE w:val="0"/>
              <w:autoSpaceDN w:val="0"/>
              <w:adjustRightInd w:val="0"/>
              <w:jc w:val="left"/>
              <w:rPr>
                <w:rFonts w:ascii="Arial" w:hAnsi="Arial" w:cs="Arial"/>
                <w:kern w:val="0"/>
                <w:szCs w:val="21"/>
              </w:rPr>
            </w:pPr>
            <w:r w:rsidRPr="00B74011">
              <w:rPr>
                <w:rFonts w:ascii="Arial,Bold" w:hAnsi="Arial,Bold" w:cs="Arial,Bold" w:hint="eastAsia"/>
                <w:b/>
                <w:bCs/>
                <w:kern w:val="0"/>
                <w:szCs w:val="21"/>
              </w:rPr>
              <w:t>POW</w:t>
            </w:r>
            <w:r w:rsidRPr="00B74011">
              <w:rPr>
                <w:rFonts w:ascii="Arial,Bold" w:hAnsi="Arial,Bold" w:cs="Arial,Bold"/>
                <w:b/>
                <w:bCs/>
                <w:kern w:val="0"/>
                <w:szCs w:val="21"/>
              </w:rPr>
              <w:t xml:space="preserve"> </w:t>
            </w:r>
            <w:r w:rsidRPr="00B74011">
              <w:rPr>
                <w:rFonts w:ascii="Arial" w:hAnsi="Arial" w:cs="Arial"/>
                <w:kern w:val="0"/>
                <w:szCs w:val="21"/>
              </w:rPr>
              <w:t>&lt;Nrf+&gt;</w:t>
            </w:r>
          </w:p>
          <w:p w:rsidR="0071486A" w:rsidRPr="00B74011" w:rsidRDefault="0071486A" w:rsidP="001955D3">
            <w:pPr>
              <w:rPr>
                <w:szCs w:val="21"/>
              </w:rPr>
            </w:pPr>
            <w:r w:rsidRPr="00B74011">
              <w:rPr>
                <w:rFonts w:ascii="Arial,Bold" w:hAnsi="Arial,Bold" w:cs="Arial,Bold" w:hint="eastAsia"/>
                <w:b/>
                <w:bCs/>
                <w:kern w:val="0"/>
                <w:szCs w:val="21"/>
              </w:rPr>
              <w:t>POW</w:t>
            </w:r>
            <w:r w:rsidRPr="00B74011">
              <w:rPr>
                <w:rFonts w:ascii="Arial,Bold" w:hAnsi="Arial,Bold" w:cs="Arial,Bold"/>
                <w:b/>
                <w:bCs/>
                <w:kern w:val="0"/>
                <w:szCs w:val="21"/>
              </w:rPr>
              <w:t xml:space="preserve">:TRIG </w:t>
            </w:r>
            <w:r w:rsidRPr="00B74011">
              <w:rPr>
                <w:rFonts w:ascii="Arial" w:hAnsi="Arial" w:cs="Arial"/>
                <w:kern w:val="0"/>
                <w:szCs w:val="21"/>
              </w:rPr>
              <w:t>&lt;Nrf+&gt;</w:t>
            </w:r>
          </w:p>
        </w:tc>
        <w:tc>
          <w:tcPr>
            <w:tcW w:w="568" w:type="dxa"/>
          </w:tcPr>
          <w:p w:rsidR="0071486A" w:rsidRPr="00B74011" w:rsidRDefault="0071486A" w:rsidP="001955D3">
            <w:pPr>
              <w:rPr>
                <w:szCs w:val="21"/>
              </w:rPr>
            </w:pPr>
          </w:p>
        </w:tc>
        <w:tc>
          <w:tcPr>
            <w:tcW w:w="1559" w:type="dxa"/>
            <w:vAlign w:val="center"/>
          </w:tcPr>
          <w:p w:rsidR="0071486A" w:rsidRPr="00B74011" w:rsidRDefault="0071486A" w:rsidP="001955D3">
            <w:pPr>
              <w:jc w:val="center"/>
              <w:rPr>
                <w:bCs/>
                <w:spacing w:val="-10"/>
                <w:kern w:val="0"/>
                <w:szCs w:val="21"/>
              </w:rPr>
            </w:pPr>
            <w:r w:rsidRPr="00B74011">
              <w:rPr>
                <w:rFonts w:hint="eastAsia"/>
                <w:bCs/>
                <w:spacing w:val="-10"/>
                <w:kern w:val="0"/>
                <w:szCs w:val="21"/>
              </w:rPr>
              <w:t>0</w:t>
            </w:r>
            <w:r w:rsidRPr="00B74011">
              <w:rPr>
                <w:bCs/>
                <w:spacing w:val="-10"/>
                <w:kern w:val="0"/>
                <w:szCs w:val="21"/>
              </w:rPr>
              <w:t>~</w:t>
            </w:r>
            <w:r w:rsidRPr="00B74011">
              <w:rPr>
                <w:rFonts w:hint="eastAsia"/>
                <w:bCs/>
                <w:spacing w:val="-10"/>
                <w:kern w:val="0"/>
                <w:szCs w:val="21"/>
              </w:rPr>
              <w:t>3000W</w:t>
            </w:r>
          </w:p>
        </w:tc>
        <w:tc>
          <w:tcPr>
            <w:tcW w:w="1558" w:type="dxa"/>
            <w:vAlign w:val="center"/>
          </w:tcPr>
          <w:p w:rsidR="0071486A" w:rsidRPr="00B74011" w:rsidRDefault="0071486A" w:rsidP="001955D3">
            <w:pPr>
              <w:jc w:val="center"/>
              <w:rPr>
                <w:bCs/>
                <w:spacing w:val="-10"/>
                <w:kern w:val="0"/>
                <w:szCs w:val="21"/>
              </w:rPr>
            </w:pPr>
            <w:r w:rsidRPr="00B74011">
              <w:rPr>
                <w:rFonts w:hint="eastAsia"/>
                <w:bCs/>
                <w:spacing w:val="-10"/>
                <w:kern w:val="0"/>
                <w:szCs w:val="21"/>
              </w:rPr>
              <w:t>0</w:t>
            </w:r>
            <w:r w:rsidRPr="00B74011">
              <w:rPr>
                <w:bCs/>
                <w:spacing w:val="-10"/>
                <w:kern w:val="0"/>
                <w:szCs w:val="21"/>
              </w:rPr>
              <w:t>~</w:t>
            </w:r>
            <w:r w:rsidRPr="00B74011">
              <w:rPr>
                <w:rFonts w:hint="eastAsia"/>
                <w:bCs/>
                <w:spacing w:val="-10"/>
                <w:kern w:val="0"/>
                <w:szCs w:val="21"/>
              </w:rPr>
              <w:t>4000W</w:t>
            </w:r>
          </w:p>
        </w:tc>
        <w:tc>
          <w:tcPr>
            <w:tcW w:w="1560" w:type="dxa"/>
            <w:vAlign w:val="center"/>
          </w:tcPr>
          <w:p w:rsidR="0071486A" w:rsidRPr="00B74011" w:rsidRDefault="0071486A" w:rsidP="001955D3">
            <w:pPr>
              <w:jc w:val="center"/>
              <w:rPr>
                <w:bCs/>
                <w:spacing w:val="-10"/>
                <w:kern w:val="0"/>
                <w:szCs w:val="21"/>
              </w:rPr>
            </w:pPr>
            <w:r w:rsidRPr="00B74011">
              <w:rPr>
                <w:rFonts w:hint="eastAsia"/>
                <w:bCs/>
                <w:spacing w:val="-10"/>
                <w:kern w:val="0"/>
                <w:szCs w:val="21"/>
              </w:rPr>
              <w:t>0</w:t>
            </w:r>
            <w:r w:rsidRPr="00B74011">
              <w:rPr>
                <w:bCs/>
                <w:spacing w:val="-10"/>
                <w:kern w:val="0"/>
                <w:szCs w:val="21"/>
              </w:rPr>
              <w:t>~</w:t>
            </w:r>
            <w:r w:rsidRPr="00B74011">
              <w:rPr>
                <w:rFonts w:hint="eastAsia"/>
                <w:bCs/>
                <w:spacing w:val="-10"/>
                <w:kern w:val="0"/>
                <w:szCs w:val="21"/>
              </w:rPr>
              <w:t>5000W</w:t>
            </w:r>
          </w:p>
        </w:tc>
      </w:tr>
      <w:tr w:rsidR="0071486A" w:rsidRPr="00B74011" w:rsidTr="00B74011">
        <w:tc>
          <w:tcPr>
            <w:tcW w:w="2126" w:type="dxa"/>
            <w:vAlign w:val="center"/>
          </w:tcPr>
          <w:p w:rsidR="0071486A" w:rsidRPr="00B74011" w:rsidRDefault="0071486A" w:rsidP="001955D3">
            <w:pPr>
              <w:rPr>
                <w:rFonts w:ascii="Arial,Bold" w:hAnsi="Arial,Bold" w:cs="Arial,Bold"/>
                <w:b/>
                <w:bCs/>
                <w:kern w:val="0"/>
                <w:szCs w:val="21"/>
              </w:rPr>
            </w:pPr>
            <w:r w:rsidRPr="00B74011">
              <w:rPr>
                <w:rFonts w:ascii="Arial,Bold" w:hAnsi="Arial,Bold" w:cs="Arial,Bold" w:hint="eastAsia"/>
                <w:b/>
                <w:bCs/>
                <w:kern w:val="0"/>
                <w:szCs w:val="21"/>
              </w:rPr>
              <w:t xml:space="preserve">MEAS:CURR </w:t>
            </w:r>
            <w:r w:rsidRPr="00B74011">
              <w:rPr>
                <w:rFonts w:ascii="Arial" w:hAnsi="Arial" w:cs="Arial"/>
                <w:kern w:val="0"/>
                <w:szCs w:val="21"/>
              </w:rPr>
              <w:t>&lt;Nrf+&gt;</w:t>
            </w:r>
          </w:p>
        </w:tc>
        <w:tc>
          <w:tcPr>
            <w:tcW w:w="568" w:type="dxa"/>
          </w:tcPr>
          <w:p w:rsidR="0071486A" w:rsidRPr="00B74011" w:rsidRDefault="0071486A" w:rsidP="001955D3">
            <w:pPr>
              <w:jc w:val="center"/>
              <w:rPr>
                <w:szCs w:val="21"/>
              </w:rPr>
            </w:pPr>
            <w:r w:rsidRPr="00B74011">
              <w:rPr>
                <w:rFonts w:hint="eastAsia"/>
                <w:szCs w:val="21"/>
              </w:rPr>
              <w:t>L</w:t>
            </w:r>
          </w:p>
          <w:p w:rsidR="0071486A" w:rsidRPr="00B74011" w:rsidRDefault="0071486A" w:rsidP="001955D3">
            <w:pPr>
              <w:jc w:val="center"/>
              <w:rPr>
                <w:szCs w:val="21"/>
              </w:rPr>
            </w:pPr>
            <w:r w:rsidRPr="00B74011">
              <w:rPr>
                <w:rFonts w:hint="eastAsia"/>
                <w:szCs w:val="21"/>
              </w:rPr>
              <w:t>H</w:t>
            </w:r>
          </w:p>
        </w:tc>
        <w:tc>
          <w:tcPr>
            <w:tcW w:w="1559" w:type="dxa"/>
          </w:tcPr>
          <w:p w:rsidR="0071486A" w:rsidRPr="00B74011" w:rsidRDefault="0071486A" w:rsidP="001955D3">
            <w:pPr>
              <w:jc w:val="center"/>
              <w:rPr>
                <w:bCs/>
                <w:spacing w:val="-10"/>
                <w:kern w:val="0"/>
                <w:szCs w:val="21"/>
              </w:rPr>
            </w:pPr>
            <w:r w:rsidRPr="00B74011">
              <w:rPr>
                <w:rFonts w:hint="eastAsia"/>
                <w:bCs/>
                <w:spacing w:val="-10"/>
                <w:kern w:val="0"/>
                <w:szCs w:val="21"/>
              </w:rPr>
              <w:t>0</w:t>
            </w:r>
            <w:r w:rsidRPr="00B74011">
              <w:rPr>
                <w:bCs/>
                <w:spacing w:val="-10"/>
                <w:kern w:val="0"/>
                <w:szCs w:val="21"/>
              </w:rPr>
              <w:t>~</w:t>
            </w:r>
            <w:r w:rsidRPr="00B74011">
              <w:rPr>
                <w:rFonts w:hint="eastAsia"/>
                <w:bCs/>
                <w:spacing w:val="-10"/>
                <w:kern w:val="0"/>
                <w:szCs w:val="21"/>
              </w:rPr>
              <w:t>8A</w:t>
            </w:r>
          </w:p>
          <w:p w:rsidR="0071486A" w:rsidRPr="00B74011" w:rsidRDefault="0071486A" w:rsidP="001955D3">
            <w:pPr>
              <w:jc w:val="center"/>
              <w:rPr>
                <w:bCs/>
                <w:spacing w:val="-10"/>
                <w:kern w:val="0"/>
                <w:szCs w:val="21"/>
              </w:rPr>
            </w:pPr>
            <w:r w:rsidRPr="00B74011">
              <w:rPr>
                <w:rFonts w:hint="eastAsia"/>
                <w:bCs/>
                <w:spacing w:val="-10"/>
                <w:kern w:val="0"/>
                <w:szCs w:val="21"/>
              </w:rPr>
              <w:t>0</w:t>
            </w:r>
            <w:r w:rsidRPr="00B74011">
              <w:rPr>
                <w:bCs/>
                <w:spacing w:val="-10"/>
                <w:kern w:val="0"/>
                <w:szCs w:val="21"/>
              </w:rPr>
              <w:t>~</w:t>
            </w:r>
            <w:r w:rsidR="003F1582" w:rsidRPr="00B74011">
              <w:rPr>
                <w:rFonts w:hint="eastAsia"/>
                <w:bCs/>
                <w:spacing w:val="-10"/>
                <w:kern w:val="0"/>
                <w:szCs w:val="21"/>
              </w:rPr>
              <w:t>16</w:t>
            </w:r>
            <w:r w:rsidRPr="00B74011">
              <w:rPr>
                <w:rFonts w:hint="eastAsia"/>
                <w:bCs/>
                <w:spacing w:val="-10"/>
                <w:kern w:val="0"/>
                <w:szCs w:val="21"/>
              </w:rPr>
              <w:t>0A</w:t>
            </w:r>
          </w:p>
        </w:tc>
        <w:tc>
          <w:tcPr>
            <w:tcW w:w="1558" w:type="dxa"/>
          </w:tcPr>
          <w:p w:rsidR="0071486A" w:rsidRPr="00B74011" w:rsidRDefault="0071486A" w:rsidP="001955D3">
            <w:pPr>
              <w:pStyle w:val="a7"/>
              <w:jc w:val="center"/>
              <w:rPr>
                <w:rFonts w:ascii="Times New Roman" w:eastAsia="宋体" w:hAnsi="Times New Roman"/>
                <w:bCs/>
                <w:spacing w:val="-10"/>
                <w:kern w:val="0"/>
                <w:sz w:val="21"/>
                <w:szCs w:val="21"/>
              </w:rPr>
            </w:pPr>
            <w:r w:rsidRPr="00B74011">
              <w:rPr>
                <w:rFonts w:ascii="Times New Roman" w:eastAsia="宋体" w:hAnsi="Times New Roman" w:hint="eastAsia"/>
                <w:bCs/>
                <w:spacing w:val="-10"/>
                <w:kern w:val="0"/>
                <w:sz w:val="21"/>
                <w:szCs w:val="21"/>
              </w:rPr>
              <w:t>0</w:t>
            </w:r>
            <w:r w:rsidRPr="00B74011">
              <w:rPr>
                <w:rFonts w:ascii="Times New Roman" w:eastAsia="宋体" w:hAnsi="Times New Roman"/>
                <w:bCs/>
                <w:spacing w:val="-10"/>
                <w:kern w:val="0"/>
                <w:sz w:val="21"/>
                <w:szCs w:val="21"/>
              </w:rPr>
              <w:t>~</w:t>
            </w:r>
            <w:r w:rsidRPr="00B74011">
              <w:rPr>
                <w:rFonts w:ascii="Times New Roman" w:eastAsia="宋体" w:hAnsi="Times New Roman" w:hint="eastAsia"/>
                <w:bCs/>
                <w:spacing w:val="-10"/>
                <w:kern w:val="0"/>
                <w:sz w:val="21"/>
                <w:szCs w:val="21"/>
              </w:rPr>
              <w:t>8A</w:t>
            </w:r>
          </w:p>
          <w:p w:rsidR="0071486A" w:rsidRPr="00B74011" w:rsidRDefault="0071486A" w:rsidP="003F1582">
            <w:pPr>
              <w:jc w:val="center"/>
              <w:rPr>
                <w:bCs/>
                <w:spacing w:val="-10"/>
                <w:kern w:val="0"/>
                <w:szCs w:val="21"/>
              </w:rPr>
            </w:pPr>
            <w:r w:rsidRPr="00B74011">
              <w:rPr>
                <w:rFonts w:hint="eastAsia"/>
                <w:bCs/>
                <w:spacing w:val="-10"/>
                <w:kern w:val="0"/>
                <w:szCs w:val="21"/>
              </w:rPr>
              <w:t>0</w:t>
            </w:r>
            <w:r w:rsidRPr="00B74011">
              <w:rPr>
                <w:bCs/>
                <w:spacing w:val="-10"/>
                <w:kern w:val="0"/>
                <w:szCs w:val="21"/>
              </w:rPr>
              <w:t>~</w:t>
            </w:r>
            <w:r w:rsidR="003F1582" w:rsidRPr="00B74011">
              <w:rPr>
                <w:rFonts w:hint="eastAsia"/>
                <w:bCs/>
                <w:spacing w:val="-10"/>
                <w:kern w:val="0"/>
                <w:szCs w:val="21"/>
              </w:rPr>
              <w:t>180</w:t>
            </w:r>
            <w:r w:rsidRPr="00B74011">
              <w:rPr>
                <w:rFonts w:hint="eastAsia"/>
                <w:bCs/>
                <w:spacing w:val="-10"/>
                <w:kern w:val="0"/>
                <w:szCs w:val="21"/>
              </w:rPr>
              <w:t>A</w:t>
            </w:r>
          </w:p>
        </w:tc>
        <w:tc>
          <w:tcPr>
            <w:tcW w:w="1560" w:type="dxa"/>
          </w:tcPr>
          <w:p w:rsidR="0071486A" w:rsidRPr="00B74011" w:rsidRDefault="0071486A" w:rsidP="001955D3">
            <w:pPr>
              <w:pStyle w:val="a7"/>
              <w:jc w:val="center"/>
              <w:rPr>
                <w:rFonts w:ascii="Times New Roman" w:eastAsia="宋体" w:hAnsi="Times New Roman"/>
                <w:bCs/>
                <w:spacing w:val="-10"/>
                <w:kern w:val="0"/>
                <w:sz w:val="21"/>
                <w:szCs w:val="21"/>
              </w:rPr>
            </w:pPr>
            <w:r w:rsidRPr="00B74011">
              <w:rPr>
                <w:rFonts w:ascii="Times New Roman" w:eastAsia="宋体" w:hAnsi="Times New Roman" w:hint="eastAsia"/>
                <w:bCs/>
                <w:spacing w:val="-10"/>
                <w:kern w:val="0"/>
                <w:sz w:val="21"/>
                <w:szCs w:val="21"/>
              </w:rPr>
              <w:t>0</w:t>
            </w:r>
            <w:r w:rsidRPr="00B74011">
              <w:rPr>
                <w:rFonts w:ascii="Times New Roman" w:eastAsia="宋体" w:hAnsi="Times New Roman"/>
                <w:bCs/>
                <w:spacing w:val="-10"/>
                <w:kern w:val="0"/>
                <w:sz w:val="21"/>
                <w:szCs w:val="21"/>
              </w:rPr>
              <w:t>~</w:t>
            </w:r>
            <w:r w:rsidRPr="00B74011">
              <w:rPr>
                <w:rFonts w:ascii="Times New Roman" w:eastAsia="宋体" w:hAnsi="Times New Roman" w:hint="eastAsia"/>
                <w:bCs/>
                <w:spacing w:val="-10"/>
                <w:kern w:val="0"/>
                <w:sz w:val="21"/>
                <w:szCs w:val="21"/>
              </w:rPr>
              <w:t>8A</w:t>
            </w:r>
          </w:p>
          <w:p w:rsidR="0071486A" w:rsidRPr="00B74011" w:rsidRDefault="0071486A" w:rsidP="003F1582">
            <w:pPr>
              <w:pStyle w:val="a7"/>
              <w:jc w:val="center"/>
              <w:rPr>
                <w:rFonts w:ascii="Times New Roman" w:eastAsia="宋体" w:hAnsi="Times New Roman"/>
                <w:bCs/>
                <w:spacing w:val="-10"/>
                <w:kern w:val="0"/>
                <w:sz w:val="21"/>
                <w:szCs w:val="21"/>
              </w:rPr>
            </w:pPr>
            <w:r w:rsidRPr="00B74011">
              <w:rPr>
                <w:rFonts w:hint="eastAsia"/>
                <w:kern w:val="0"/>
                <w:sz w:val="21"/>
                <w:szCs w:val="21"/>
              </w:rPr>
              <w:t>0</w:t>
            </w:r>
            <w:r w:rsidRPr="00B74011">
              <w:rPr>
                <w:kern w:val="0"/>
                <w:sz w:val="21"/>
                <w:szCs w:val="21"/>
              </w:rPr>
              <w:t>~</w:t>
            </w:r>
            <w:r w:rsidRPr="00B74011">
              <w:rPr>
                <w:rFonts w:hint="eastAsia"/>
                <w:kern w:val="0"/>
                <w:sz w:val="21"/>
                <w:szCs w:val="21"/>
              </w:rPr>
              <w:t>2</w:t>
            </w:r>
            <w:r w:rsidR="003F1582" w:rsidRPr="00B74011">
              <w:rPr>
                <w:rFonts w:hint="eastAsia"/>
                <w:kern w:val="0"/>
                <w:sz w:val="21"/>
                <w:szCs w:val="21"/>
              </w:rPr>
              <w:t>00</w:t>
            </w:r>
            <w:r w:rsidRPr="00B74011">
              <w:rPr>
                <w:rFonts w:hint="eastAsia"/>
                <w:kern w:val="0"/>
                <w:sz w:val="21"/>
                <w:szCs w:val="21"/>
              </w:rPr>
              <w:t>A</w:t>
            </w:r>
          </w:p>
        </w:tc>
      </w:tr>
      <w:tr w:rsidR="0071486A" w:rsidRPr="00B74011" w:rsidTr="00B74011">
        <w:trPr>
          <w:trHeight w:val="822"/>
        </w:trPr>
        <w:tc>
          <w:tcPr>
            <w:tcW w:w="2126" w:type="dxa"/>
            <w:vAlign w:val="center"/>
          </w:tcPr>
          <w:p w:rsidR="0071486A" w:rsidRPr="00B74011" w:rsidRDefault="0071486A" w:rsidP="001955D3">
            <w:pPr>
              <w:rPr>
                <w:rFonts w:ascii="Arial,Bold" w:hAnsi="Arial,Bold" w:cs="Arial,Bold"/>
                <w:b/>
                <w:bCs/>
                <w:kern w:val="0"/>
                <w:szCs w:val="21"/>
              </w:rPr>
            </w:pPr>
            <w:r w:rsidRPr="00B74011">
              <w:rPr>
                <w:rFonts w:ascii="Arial,Bold" w:hAnsi="Arial,Bold" w:cs="Arial,Bold" w:hint="eastAsia"/>
                <w:b/>
                <w:bCs/>
                <w:kern w:val="0"/>
                <w:szCs w:val="21"/>
              </w:rPr>
              <w:t xml:space="preserve">MEAS:RES </w:t>
            </w:r>
            <w:r w:rsidRPr="00B74011">
              <w:rPr>
                <w:rFonts w:ascii="Arial" w:hAnsi="Arial" w:cs="Arial"/>
                <w:kern w:val="0"/>
                <w:szCs w:val="21"/>
              </w:rPr>
              <w:t>&lt;Nrf+&gt;</w:t>
            </w:r>
          </w:p>
        </w:tc>
        <w:tc>
          <w:tcPr>
            <w:tcW w:w="568" w:type="dxa"/>
          </w:tcPr>
          <w:p w:rsidR="0071486A" w:rsidRPr="00B74011" w:rsidRDefault="0071486A" w:rsidP="001955D3">
            <w:pPr>
              <w:jc w:val="center"/>
              <w:rPr>
                <w:szCs w:val="21"/>
              </w:rPr>
            </w:pPr>
            <w:r w:rsidRPr="00B74011">
              <w:rPr>
                <w:rFonts w:hint="eastAsia"/>
                <w:szCs w:val="21"/>
              </w:rPr>
              <w:t>L</w:t>
            </w:r>
          </w:p>
          <w:p w:rsidR="0071486A" w:rsidRPr="00B74011" w:rsidRDefault="0071486A" w:rsidP="001955D3">
            <w:pPr>
              <w:jc w:val="center"/>
              <w:rPr>
                <w:szCs w:val="21"/>
              </w:rPr>
            </w:pPr>
            <w:r w:rsidRPr="00B74011">
              <w:rPr>
                <w:rFonts w:hint="eastAsia"/>
                <w:szCs w:val="21"/>
              </w:rPr>
              <w:t>H</w:t>
            </w:r>
          </w:p>
        </w:tc>
        <w:tc>
          <w:tcPr>
            <w:tcW w:w="1559" w:type="dxa"/>
          </w:tcPr>
          <w:p w:rsidR="0071486A" w:rsidRPr="00B74011" w:rsidRDefault="003F1582" w:rsidP="001955D3">
            <w:pPr>
              <w:jc w:val="center"/>
              <w:rPr>
                <w:bCs/>
                <w:spacing w:val="-10"/>
                <w:kern w:val="0"/>
                <w:szCs w:val="21"/>
              </w:rPr>
            </w:pPr>
            <w:r w:rsidRPr="00B74011">
              <w:rPr>
                <w:rFonts w:hint="eastAsia"/>
                <w:bCs/>
                <w:spacing w:val="-10"/>
                <w:kern w:val="0"/>
                <w:szCs w:val="21"/>
              </w:rPr>
              <w:t>0.02</w:t>
            </w:r>
            <w:r w:rsidR="0071486A" w:rsidRPr="00B74011">
              <w:rPr>
                <w:bCs/>
                <w:spacing w:val="-10"/>
                <w:kern w:val="0"/>
                <w:szCs w:val="21"/>
              </w:rPr>
              <w:t>Ω~</w:t>
            </w:r>
            <w:r w:rsidR="0071486A" w:rsidRPr="00B74011">
              <w:rPr>
                <w:rFonts w:hint="eastAsia"/>
                <w:bCs/>
                <w:spacing w:val="-10"/>
                <w:kern w:val="0"/>
                <w:szCs w:val="21"/>
              </w:rPr>
              <w:t>240K</w:t>
            </w:r>
            <w:r w:rsidR="0071486A" w:rsidRPr="00B74011">
              <w:rPr>
                <w:bCs/>
                <w:spacing w:val="-10"/>
                <w:kern w:val="0"/>
                <w:szCs w:val="21"/>
              </w:rPr>
              <w:t>Ω</w:t>
            </w:r>
          </w:p>
          <w:p w:rsidR="0071486A" w:rsidRPr="00B74011" w:rsidRDefault="0071486A" w:rsidP="001955D3">
            <w:pPr>
              <w:jc w:val="center"/>
              <w:rPr>
                <w:bCs/>
                <w:spacing w:val="-10"/>
                <w:kern w:val="0"/>
                <w:szCs w:val="21"/>
              </w:rPr>
            </w:pPr>
            <w:r w:rsidRPr="00B74011">
              <w:rPr>
                <w:rFonts w:hint="eastAsia"/>
                <w:szCs w:val="21"/>
              </w:rPr>
              <w:t>0.2</w:t>
            </w:r>
            <w:r w:rsidRPr="00B74011">
              <w:rPr>
                <w:szCs w:val="21"/>
              </w:rPr>
              <w:t>Ω</w:t>
            </w:r>
            <w:r w:rsidRPr="00B74011">
              <w:rPr>
                <w:rFonts w:ascii="宋体" w:hAnsi="宋体" w:cs="宋体" w:hint="eastAsia"/>
                <w:kern w:val="0"/>
                <w:szCs w:val="21"/>
              </w:rPr>
              <w:t>～2.4M</w:t>
            </w:r>
            <w:r w:rsidRPr="00B74011">
              <w:rPr>
                <w:rFonts w:ascii="Calibri" w:hAnsi="Calibri" w:cs="宋体"/>
                <w:kern w:val="0"/>
                <w:szCs w:val="21"/>
              </w:rPr>
              <w:t>Ω</w:t>
            </w:r>
          </w:p>
        </w:tc>
        <w:tc>
          <w:tcPr>
            <w:tcW w:w="1558" w:type="dxa"/>
          </w:tcPr>
          <w:p w:rsidR="0071486A" w:rsidRPr="00B74011" w:rsidRDefault="003F1582" w:rsidP="001955D3">
            <w:pPr>
              <w:jc w:val="center"/>
              <w:rPr>
                <w:bCs/>
                <w:spacing w:val="-10"/>
                <w:kern w:val="0"/>
                <w:szCs w:val="21"/>
              </w:rPr>
            </w:pPr>
            <w:r w:rsidRPr="00B74011">
              <w:rPr>
                <w:rFonts w:hint="eastAsia"/>
                <w:bCs/>
                <w:spacing w:val="-10"/>
                <w:kern w:val="0"/>
                <w:szCs w:val="21"/>
              </w:rPr>
              <w:t>0.02</w:t>
            </w:r>
            <w:r w:rsidR="0071486A" w:rsidRPr="00B74011">
              <w:rPr>
                <w:bCs/>
                <w:spacing w:val="-10"/>
                <w:kern w:val="0"/>
                <w:szCs w:val="21"/>
              </w:rPr>
              <w:t>Ω~</w:t>
            </w:r>
            <w:r w:rsidR="0071486A" w:rsidRPr="00B74011">
              <w:rPr>
                <w:rFonts w:hint="eastAsia"/>
                <w:bCs/>
                <w:spacing w:val="-10"/>
                <w:kern w:val="0"/>
                <w:szCs w:val="21"/>
              </w:rPr>
              <w:t>240K</w:t>
            </w:r>
            <w:r w:rsidR="0071486A" w:rsidRPr="00B74011">
              <w:rPr>
                <w:bCs/>
                <w:spacing w:val="-10"/>
                <w:kern w:val="0"/>
                <w:szCs w:val="21"/>
              </w:rPr>
              <w:t>Ω</w:t>
            </w:r>
          </w:p>
          <w:p w:rsidR="0071486A" w:rsidRPr="00B74011" w:rsidRDefault="0071486A" w:rsidP="001955D3">
            <w:pPr>
              <w:jc w:val="center"/>
              <w:rPr>
                <w:bCs/>
                <w:spacing w:val="-10"/>
                <w:kern w:val="0"/>
                <w:szCs w:val="21"/>
              </w:rPr>
            </w:pPr>
            <w:r w:rsidRPr="00B74011">
              <w:rPr>
                <w:rFonts w:hint="eastAsia"/>
                <w:szCs w:val="21"/>
              </w:rPr>
              <w:t>0.2</w:t>
            </w:r>
            <w:r w:rsidRPr="00B74011">
              <w:rPr>
                <w:szCs w:val="21"/>
              </w:rPr>
              <w:t>Ω</w:t>
            </w:r>
            <w:r w:rsidRPr="00B74011">
              <w:rPr>
                <w:rFonts w:ascii="宋体" w:hAnsi="宋体" w:cs="宋体" w:hint="eastAsia"/>
                <w:kern w:val="0"/>
                <w:szCs w:val="21"/>
              </w:rPr>
              <w:t>～2.4M</w:t>
            </w:r>
            <w:r w:rsidRPr="00B74011">
              <w:rPr>
                <w:rFonts w:ascii="Calibri" w:hAnsi="Calibri" w:cs="宋体"/>
                <w:kern w:val="0"/>
                <w:szCs w:val="21"/>
              </w:rPr>
              <w:t>Ω</w:t>
            </w:r>
          </w:p>
        </w:tc>
        <w:tc>
          <w:tcPr>
            <w:tcW w:w="1560" w:type="dxa"/>
          </w:tcPr>
          <w:p w:rsidR="0071486A" w:rsidRPr="00B74011" w:rsidRDefault="003F1582" w:rsidP="001955D3">
            <w:pPr>
              <w:jc w:val="center"/>
              <w:rPr>
                <w:bCs/>
                <w:spacing w:val="-10"/>
                <w:kern w:val="0"/>
                <w:szCs w:val="21"/>
              </w:rPr>
            </w:pPr>
            <w:r w:rsidRPr="00B74011">
              <w:rPr>
                <w:rFonts w:hint="eastAsia"/>
                <w:bCs/>
                <w:spacing w:val="-10"/>
                <w:kern w:val="0"/>
                <w:szCs w:val="21"/>
              </w:rPr>
              <w:t>0.02</w:t>
            </w:r>
            <w:r w:rsidR="0071486A" w:rsidRPr="00B74011">
              <w:rPr>
                <w:bCs/>
                <w:spacing w:val="-10"/>
                <w:kern w:val="0"/>
                <w:szCs w:val="21"/>
              </w:rPr>
              <w:t>Ω~</w:t>
            </w:r>
            <w:r w:rsidR="0071486A" w:rsidRPr="00B74011">
              <w:rPr>
                <w:rFonts w:hint="eastAsia"/>
                <w:bCs/>
                <w:spacing w:val="-10"/>
                <w:kern w:val="0"/>
                <w:szCs w:val="21"/>
              </w:rPr>
              <w:t>240K</w:t>
            </w:r>
            <w:r w:rsidR="0071486A" w:rsidRPr="00B74011">
              <w:rPr>
                <w:bCs/>
                <w:spacing w:val="-10"/>
                <w:kern w:val="0"/>
                <w:szCs w:val="21"/>
              </w:rPr>
              <w:t>Ω</w:t>
            </w:r>
          </w:p>
          <w:p w:rsidR="0071486A" w:rsidRPr="00B74011" w:rsidRDefault="0071486A" w:rsidP="001955D3">
            <w:pPr>
              <w:pStyle w:val="a7"/>
              <w:jc w:val="center"/>
              <w:rPr>
                <w:rFonts w:ascii="Times New Roman" w:eastAsia="宋体" w:hAnsi="Times New Roman"/>
                <w:bCs/>
                <w:spacing w:val="-10"/>
                <w:kern w:val="0"/>
                <w:sz w:val="21"/>
                <w:szCs w:val="21"/>
              </w:rPr>
            </w:pPr>
            <w:r w:rsidRPr="00B74011">
              <w:rPr>
                <w:rFonts w:hint="eastAsia"/>
                <w:sz w:val="21"/>
                <w:szCs w:val="21"/>
              </w:rPr>
              <w:t>0.2</w:t>
            </w:r>
            <w:r w:rsidRPr="00B74011">
              <w:rPr>
                <w:sz w:val="21"/>
                <w:szCs w:val="21"/>
              </w:rPr>
              <w:t>Ω</w:t>
            </w:r>
            <w:r w:rsidRPr="00B74011">
              <w:rPr>
                <w:rFonts w:ascii="宋体" w:hAnsi="宋体" w:cs="宋体" w:hint="eastAsia"/>
                <w:kern w:val="0"/>
                <w:sz w:val="21"/>
                <w:szCs w:val="21"/>
              </w:rPr>
              <w:t>～</w:t>
            </w:r>
            <w:r w:rsidRPr="00B74011">
              <w:rPr>
                <w:rFonts w:ascii="宋体" w:hAnsi="宋体" w:cs="宋体" w:hint="eastAsia"/>
                <w:kern w:val="0"/>
                <w:sz w:val="21"/>
                <w:szCs w:val="21"/>
              </w:rPr>
              <w:t>2.4M</w:t>
            </w:r>
            <w:r w:rsidRPr="00B74011">
              <w:rPr>
                <w:rFonts w:ascii="Calibri" w:hAnsi="Calibri" w:cs="宋体"/>
                <w:kern w:val="0"/>
                <w:sz w:val="21"/>
                <w:szCs w:val="21"/>
              </w:rPr>
              <w:t>Ω</w:t>
            </w:r>
          </w:p>
        </w:tc>
      </w:tr>
      <w:tr w:rsidR="0071486A" w:rsidRPr="00B74011" w:rsidTr="00B74011">
        <w:tc>
          <w:tcPr>
            <w:tcW w:w="2126" w:type="dxa"/>
          </w:tcPr>
          <w:p w:rsidR="0071486A" w:rsidRPr="00B74011" w:rsidRDefault="0071486A" w:rsidP="001955D3">
            <w:pPr>
              <w:rPr>
                <w:szCs w:val="21"/>
              </w:rPr>
            </w:pPr>
            <w:r w:rsidRPr="00B74011">
              <w:rPr>
                <w:rFonts w:ascii="Arial,Bold" w:hAnsi="Arial,Bold" w:cs="Arial,Bold" w:hint="eastAsia"/>
                <w:b/>
                <w:bCs/>
                <w:kern w:val="0"/>
                <w:szCs w:val="21"/>
              </w:rPr>
              <w:t>MEAS:VOLT</w:t>
            </w:r>
            <w:r w:rsidRPr="00B74011">
              <w:rPr>
                <w:rFonts w:ascii="Arial,Bold" w:hAnsi="Arial,Bold" w:cs="Arial,Bold"/>
                <w:b/>
                <w:bCs/>
                <w:kern w:val="0"/>
                <w:szCs w:val="21"/>
              </w:rPr>
              <w:t xml:space="preserve"> </w:t>
            </w:r>
            <w:r w:rsidRPr="00B74011">
              <w:rPr>
                <w:rFonts w:ascii="Arial" w:hAnsi="Arial" w:cs="Arial"/>
                <w:kern w:val="0"/>
                <w:szCs w:val="21"/>
              </w:rPr>
              <w:t>&lt;Nrf+&gt;</w:t>
            </w:r>
          </w:p>
        </w:tc>
        <w:tc>
          <w:tcPr>
            <w:tcW w:w="568" w:type="dxa"/>
          </w:tcPr>
          <w:p w:rsidR="0071486A" w:rsidRPr="00B74011" w:rsidRDefault="0071486A" w:rsidP="001955D3">
            <w:pPr>
              <w:rPr>
                <w:szCs w:val="21"/>
              </w:rPr>
            </w:pPr>
          </w:p>
        </w:tc>
        <w:tc>
          <w:tcPr>
            <w:tcW w:w="1559" w:type="dxa"/>
          </w:tcPr>
          <w:p w:rsidR="0071486A" w:rsidRPr="00B74011" w:rsidRDefault="0071486A" w:rsidP="003F1582">
            <w:pPr>
              <w:jc w:val="center"/>
              <w:rPr>
                <w:bCs/>
                <w:spacing w:val="-10"/>
                <w:kern w:val="0"/>
                <w:szCs w:val="21"/>
              </w:rPr>
            </w:pPr>
            <w:r w:rsidRPr="00B74011">
              <w:rPr>
                <w:rFonts w:hint="eastAsia"/>
                <w:bCs/>
                <w:spacing w:val="-10"/>
                <w:kern w:val="0"/>
                <w:szCs w:val="21"/>
              </w:rPr>
              <w:t>0</w:t>
            </w:r>
            <w:r w:rsidRPr="00B74011">
              <w:rPr>
                <w:bCs/>
                <w:spacing w:val="-10"/>
                <w:kern w:val="0"/>
                <w:szCs w:val="21"/>
              </w:rPr>
              <w:t>~</w:t>
            </w:r>
            <w:r w:rsidR="003F1582" w:rsidRPr="00B74011">
              <w:rPr>
                <w:rFonts w:hint="eastAsia"/>
                <w:bCs/>
                <w:spacing w:val="-10"/>
                <w:kern w:val="0"/>
                <w:szCs w:val="21"/>
              </w:rPr>
              <w:t>500</w:t>
            </w:r>
            <w:r w:rsidRPr="00B74011">
              <w:rPr>
                <w:rFonts w:hint="eastAsia"/>
                <w:bCs/>
                <w:spacing w:val="-10"/>
                <w:kern w:val="0"/>
                <w:szCs w:val="21"/>
              </w:rPr>
              <w:t>V</w:t>
            </w:r>
          </w:p>
        </w:tc>
        <w:tc>
          <w:tcPr>
            <w:tcW w:w="1558" w:type="dxa"/>
          </w:tcPr>
          <w:p w:rsidR="0071486A" w:rsidRPr="00B74011" w:rsidRDefault="0071486A" w:rsidP="003F1582">
            <w:pPr>
              <w:jc w:val="center"/>
              <w:rPr>
                <w:bCs/>
                <w:spacing w:val="-10"/>
                <w:kern w:val="0"/>
                <w:szCs w:val="21"/>
              </w:rPr>
            </w:pPr>
            <w:r w:rsidRPr="00B74011">
              <w:rPr>
                <w:rFonts w:hint="eastAsia"/>
                <w:bCs/>
                <w:spacing w:val="-10"/>
                <w:kern w:val="0"/>
                <w:szCs w:val="21"/>
              </w:rPr>
              <w:t>0</w:t>
            </w:r>
            <w:r w:rsidRPr="00B74011">
              <w:rPr>
                <w:bCs/>
                <w:spacing w:val="-10"/>
                <w:kern w:val="0"/>
                <w:szCs w:val="21"/>
              </w:rPr>
              <w:t>~</w:t>
            </w:r>
            <w:r w:rsidR="003F1582" w:rsidRPr="00B74011">
              <w:rPr>
                <w:rFonts w:hint="eastAsia"/>
                <w:bCs/>
                <w:spacing w:val="-10"/>
                <w:kern w:val="0"/>
                <w:szCs w:val="21"/>
              </w:rPr>
              <w:t>500</w:t>
            </w:r>
            <w:r w:rsidRPr="00B74011">
              <w:rPr>
                <w:rFonts w:hint="eastAsia"/>
                <w:bCs/>
                <w:spacing w:val="-10"/>
                <w:kern w:val="0"/>
                <w:szCs w:val="21"/>
              </w:rPr>
              <w:t>V</w:t>
            </w:r>
          </w:p>
        </w:tc>
        <w:tc>
          <w:tcPr>
            <w:tcW w:w="1560" w:type="dxa"/>
          </w:tcPr>
          <w:p w:rsidR="0071486A" w:rsidRPr="00B74011" w:rsidRDefault="0071486A" w:rsidP="003F1582">
            <w:pPr>
              <w:pStyle w:val="a7"/>
              <w:jc w:val="center"/>
              <w:rPr>
                <w:rFonts w:ascii="Times New Roman" w:eastAsia="宋体" w:hAnsi="Times New Roman"/>
                <w:bCs/>
                <w:spacing w:val="-10"/>
                <w:kern w:val="0"/>
                <w:sz w:val="21"/>
                <w:szCs w:val="21"/>
              </w:rPr>
            </w:pPr>
            <w:r w:rsidRPr="00B74011">
              <w:rPr>
                <w:rFonts w:ascii="Times New Roman" w:eastAsia="宋体" w:hAnsi="Times New Roman" w:hint="eastAsia"/>
                <w:bCs/>
                <w:spacing w:val="-10"/>
                <w:kern w:val="0"/>
                <w:sz w:val="21"/>
                <w:szCs w:val="21"/>
              </w:rPr>
              <w:t>0</w:t>
            </w:r>
            <w:r w:rsidRPr="00B74011">
              <w:rPr>
                <w:rFonts w:ascii="Times New Roman" w:eastAsia="宋体" w:hAnsi="Times New Roman"/>
                <w:bCs/>
                <w:spacing w:val="-10"/>
                <w:kern w:val="0"/>
                <w:sz w:val="21"/>
                <w:szCs w:val="21"/>
              </w:rPr>
              <w:t>~</w:t>
            </w:r>
            <w:r w:rsidR="003F1582" w:rsidRPr="00B74011">
              <w:rPr>
                <w:rFonts w:ascii="Times New Roman" w:eastAsia="宋体" w:hAnsi="Times New Roman" w:hint="eastAsia"/>
                <w:bCs/>
                <w:spacing w:val="-10"/>
                <w:kern w:val="0"/>
                <w:sz w:val="21"/>
                <w:szCs w:val="21"/>
              </w:rPr>
              <w:t>500</w:t>
            </w:r>
            <w:r w:rsidRPr="00B74011">
              <w:rPr>
                <w:rFonts w:ascii="Times New Roman" w:eastAsia="宋体" w:hAnsi="Times New Roman" w:hint="eastAsia"/>
                <w:bCs/>
                <w:spacing w:val="-10"/>
                <w:kern w:val="0"/>
                <w:sz w:val="21"/>
                <w:szCs w:val="21"/>
              </w:rPr>
              <w:t>V</w:t>
            </w:r>
          </w:p>
        </w:tc>
      </w:tr>
      <w:tr w:rsidR="0071486A" w:rsidRPr="00B74011" w:rsidTr="00B74011">
        <w:tc>
          <w:tcPr>
            <w:tcW w:w="2126" w:type="dxa"/>
          </w:tcPr>
          <w:p w:rsidR="0071486A" w:rsidRPr="00B74011" w:rsidRDefault="0071486A" w:rsidP="001955D3">
            <w:pPr>
              <w:rPr>
                <w:szCs w:val="21"/>
              </w:rPr>
            </w:pPr>
            <w:r w:rsidRPr="00B74011">
              <w:rPr>
                <w:rFonts w:ascii="Arial,Bold" w:hAnsi="Arial,Bold" w:cs="Arial,Bold" w:hint="eastAsia"/>
                <w:b/>
                <w:bCs/>
                <w:kern w:val="0"/>
                <w:szCs w:val="21"/>
              </w:rPr>
              <w:t>MEAS:POW</w:t>
            </w:r>
            <w:r w:rsidRPr="00B74011">
              <w:rPr>
                <w:rFonts w:ascii="Arial,Bold" w:hAnsi="Arial,Bold" w:cs="Arial,Bold"/>
                <w:b/>
                <w:bCs/>
                <w:kern w:val="0"/>
                <w:szCs w:val="21"/>
              </w:rPr>
              <w:t xml:space="preserve"> </w:t>
            </w:r>
            <w:r w:rsidRPr="00B74011">
              <w:rPr>
                <w:rFonts w:ascii="Arial" w:hAnsi="Arial" w:cs="Arial"/>
                <w:kern w:val="0"/>
                <w:szCs w:val="21"/>
              </w:rPr>
              <w:t>&lt;Nrf+&gt;</w:t>
            </w:r>
          </w:p>
        </w:tc>
        <w:tc>
          <w:tcPr>
            <w:tcW w:w="568" w:type="dxa"/>
          </w:tcPr>
          <w:p w:rsidR="0071486A" w:rsidRPr="00B74011" w:rsidRDefault="0071486A" w:rsidP="001955D3">
            <w:pPr>
              <w:rPr>
                <w:szCs w:val="21"/>
              </w:rPr>
            </w:pPr>
          </w:p>
        </w:tc>
        <w:tc>
          <w:tcPr>
            <w:tcW w:w="1559" w:type="dxa"/>
          </w:tcPr>
          <w:p w:rsidR="0071486A" w:rsidRPr="00B74011" w:rsidRDefault="0071486A" w:rsidP="001955D3">
            <w:pPr>
              <w:jc w:val="center"/>
              <w:rPr>
                <w:bCs/>
                <w:spacing w:val="-10"/>
                <w:kern w:val="0"/>
                <w:szCs w:val="21"/>
              </w:rPr>
            </w:pPr>
            <w:r w:rsidRPr="00B74011">
              <w:rPr>
                <w:rFonts w:hint="eastAsia"/>
                <w:bCs/>
                <w:spacing w:val="-10"/>
                <w:kern w:val="0"/>
                <w:szCs w:val="21"/>
              </w:rPr>
              <w:t>0</w:t>
            </w:r>
            <w:r w:rsidRPr="00B74011">
              <w:rPr>
                <w:bCs/>
                <w:spacing w:val="-10"/>
                <w:kern w:val="0"/>
                <w:szCs w:val="21"/>
              </w:rPr>
              <w:t>~</w:t>
            </w:r>
            <w:r w:rsidRPr="00B74011">
              <w:rPr>
                <w:rFonts w:hint="eastAsia"/>
                <w:bCs/>
                <w:spacing w:val="-10"/>
                <w:kern w:val="0"/>
                <w:szCs w:val="21"/>
              </w:rPr>
              <w:t>3000W</w:t>
            </w:r>
          </w:p>
        </w:tc>
        <w:tc>
          <w:tcPr>
            <w:tcW w:w="1558" w:type="dxa"/>
          </w:tcPr>
          <w:p w:rsidR="0071486A" w:rsidRPr="00B74011" w:rsidRDefault="0071486A" w:rsidP="001955D3">
            <w:pPr>
              <w:jc w:val="center"/>
              <w:rPr>
                <w:bCs/>
                <w:spacing w:val="-10"/>
                <w:kern w:val="0"/>
                <w:szCs w:val="21"/>
              </w:rPr>
            </w:pPr>
            <w:r w:rsidRPr="00B74011">
              <w:rPr>
                <w:rFonts w:hint="eastAsia"/>
                <w:bCs/>
                <w:spacing w:val="-10"/>
                <w:kern w:val="0"/>
                <w:szCs w:val="21"/>
              </w:rPr>
              <w:t>0</w:t>
            </w:r>
            <w:r w:rsidRPr="00B74011">
              <w:rPr>
                <w:bCs/>
                <w:spacing w:val="-10"/>
                <w:kern w:val="0"/>
                <w:szCs w:val="21"/>
              </w:rPr>
              <w:t>~</w:t>
            </w:r>
            <w:r w:rsidRPr="00B74011">
              <w:rPr>
                <w:rFonts w:hint="eastAsia"/>
                <w:bCs/>
                <w:spacing w:val="-10"/>
                <w:kern w:val="0"/>
                <w:szCs w:val="21"/>
              </w:rPr>
              <w:t>4000W</w:t>
            </w:r>
          </w:p>
        </w:tc>
        <w:tc>
          <w:tcPr>
            <w:tcW w:w="1560" w:type="dxa"/>
          </w:tcPr>
          <w:p w:rsidR="0071486A" w:rsidRPr="00B74011" w:rsidRDefault="0071486A" w:rsidP="001955D3">
            <w:pPr>
              <w:jc w:val="center"/>
              <w:rPr>
                <w:bCs/>
                <w:spacing w:val="-10"/>
                <w:kern w:val="0"/>
                <w:szCs w:val="21"/>
              </w:rPr>
            </w:pPr>
            <w:r w:rsidRPr="00B74011">
              <w:rPr>
                <w:rFonts w:hint="eastAsia"/>
                <w:bCs/>
                <w:spacing w:val="-10"/>
                <w:kern w:val="0"/>
                <w:szCs w:val="21"/>
              </w:rPr>
              <w:t>0</w:t>
            </w:r>
            <w:r w:rsidRPr="00B74011">
              <w:rPr>
                <w:bCs/>
                <w:spacing w:val="-10"/>
                <w:kern w:val="0"/>
                <w:szCs w:val="21"/>
              </w:rPr>
              <w:t>~</w:t>
            </w:r>
            <w:r w:rsidRPr="00B74011">
              <w:rPr>
                <w:rFonts w:hint="eastAsia"/>
                <w:bCs/>
                <w:spacing w:val="-10"/>
                <w:kern w:val="0"/>
                <w:szCs w:val="21"/>
              </w:rPr>
              <w:t>5000W</w:t>
            </w:r>
          </w:p>
        </w:tc>
      </w:tr>
      <w:tr w:rsidR="0071486A" w:rsidRPr="00B74011" w:rsidTr="001955D3">
        <w:tc>
          <w:tcPr>
            <w:tcW w:w="2694" w:type="dxa"/>
            <w:gridSpan w:val="2"/>
            <w:vAlign w:val="center"/>
          </w:tcPr>
          <w:p w:rsidR="0071486A" w:rsidRPr="00B74011" w:rsidRDefault="0071486A" w:rsidP="001955D3">
            <w:pPr>
              <w:rPr>
                <w:rFonts w:ascii="Arial" w:hAnsi="Arial" w:cs="Arial"/>
                <w:kern w:val="0"/>
                <w:szCs w:val="21"/>
              </w:rPr>
            </w:pPr>
            <w:r w:rsidRPr="00B74011">
              <w:rPr>
                <w:rFonts w:ascii="Arial,Bold" w:hAnsi="Arial,Bold" w:cs="Arial,Bold"/>
                <w:b/>
                <w:bCs/>
                <w:kern w:val="0"/>
                <w:szCs w:val="21"/>
              </w:rPr>
              <w:t xml:space="preserve">CURR:PROT </w:t>
            </w:r>
            <w:r w:rsidRPr="00B74011">
              <w:rPr>
                <w:rFonts w:ascii="Arial" w:hAnsi="Arial" w:cs="Arial"/>
                <w:kern w:val="0"/>
                <w:szCs w:val="21"/>
              </w:rPr>
              <w:t>&lt;Nrf+&gt;</w:t>
            </w:r>
          </w:p>
        </w:tc>
        <w:tc>
          <w:tcPr>
            <w:tcW w:w="1559" w:type="dxa"/>
          </w:tcPr>
          <w:p w:rsidR="0071486A" w:rsidRPr="00B74011" w:rsidRDefault="0071486A" w:rsidP="001955D3">
            <w:pPr>
              <w:jc w:val="center"/>
              <w:rPr>
                <w:bCs/>
                <w:spacing w:val="-10"/>
                <w:kern w:val="0"/>
                <w:szCs w:val="21"/>
              </w:rPr>
            </w:pPr>
            <w:r w:rsidRPr="00B74011">
              <w:rPr>
                <w:rFonts w:hint="eastAsia"/>
                <w:bCs/>
                <w:spacing w:val="-10"/>
                <w:kern w:val="0"/>
                <w:szCs w:val="21"/>
              </w:rPr>
              <w:t>0</w:t>
            </w:r>
            <w:r w:rsidRPr="00B74011">
              <w:rPr>
                <w:bCs/>
                <w:spacing w:val="-10"/>
                <w:kern w:val="0"/>
                <w:szCs w:val="21"/>
              </w:rPr>
              <w:t>~</w:t>
            </w:r>
            <w:r w:rsidRPr="00B74011">
              <w:rPr>
                <w:rFonts w:hint="eastAsia"/>
                <w:bCs/>
                <w:spacing w:val="-10"/>
                <w:kern w:val="0"/>
                <w:szCs w:val="21"/>
              </w:rPr>
              <w:t>180A</w:t>
            </w:r>
          </w:p>
        </w:tc>
        <w:tc>
          <w:tcPr>
            <w:tcW w:w="1558" w:type="dxa"/>
          </w:tcPr>
          <w:p w:rsidR="0071486A" w:rsidRPr="00B74011" w:rsidRDefault="0071486A" w:rsidP="001955D3">
            <w:pPr>
              <w:jc w:val="center"/>
              <w:rPr>
                <w:szCs w:val="21"/>
              </w:rPr>
            </w:pPr>
            <w:r w:rsidRPr="00B74011">
              <w:rPr>
                <w:rFonts w:hint="eastAsia"/>
                <w:bCs/>
                <w:spacing w:val="-10"/>
                <w:kern w:val="0"/>
                <w:szCs w:val="21"/>
              </w:rPr>
              <w:t>0</w:t>
            </w:r>
            <w:r w:rsidRPr="00B74011">
              <w:rPr>
                <w:bCs/>
                <w:spacing w:val="-10"/>
                <w:kern w:val="0"/>
                <w:szCs w:val="21"/>
              </w:rPr>
              <w:t>~</w:t>
            </w:r>
            <w:r w:rsidRPr="00B74011">
              <w:rPr>
                <w:rFonts w:hint="eastAsia"/>
                <w:bCs/>
                <w:spacing w:val="-10"/>
                <w:kern w:val="0"/>
                <w:szCs w:val="21"/>
              </w:rPr>
              <w:t>240A</w:t>
            </w:r>
          </w:p>
        </w:tc>
        <w:tc>
          <w:tcPr>
            <w:tcW w:w="1560" w:type="dxa"/>
          </w:tcPr>
          <w:p w:rsidR="0071486A" w:rsidRPr="00B74011" w:rsidRDefault="0071486A" w:rsidP="001955D3">
            <w:pPr>
              <w:jc w:val="center"/>
              <w:rPr>
                <w:szCs w:val="21"/>
              </w:rPr>
            </w:pPr>
            <w:r w:rsidRPr="00B74011">
              <w:rPr>
                <w:rFonts w:hint="eastAsia"/>
                <w:bCs/>
                <w:spacing w:val="-10"/>
                <w:kern w:val="0"/>
                <w:szCs w:val="21"/>
              </w:rPr>
              <w:t>0</w:t>
            </w:r>
            <w:r w:rsidRPr="00B74011">
              <w:rPr>
                <w:bCs/>
                <w:spacing w:val="-10"/>
                <w:kern w:val="0"/>
                <w:szCs w:val="21"/>
              </w:rPr>
              <w:t>~</w:t>
            </w:r>
            <w:r w:rsidRPr="00B74011">
              <w:rPr>
                <w:rFonts w:hint="eastAsia"/>
                <w:bCs/>
                <w:spacing w:val="-10"/>
                <w:kern w:val="0"/>
                <w:szCs w:val="21"/>
              </w:rPr>
              <w:t>260A</w:t>
            </w:r>
          </w:p>
        </w:tc>
      </w:tr>
      <w:tr w:rsidR="0071486A" w:rsidRPr="00B74011" w:rsidTr="001955D3">
        <w:trPr>
          <w:trHeight w:val="1213"/>
        </w:trPr>
        <w:tc>
          <w:tcPr>
            <w:tcW w:w="2694" w:type="dxa"/>
            <w:gridSpan w:val="2"/>
          </w:tcPr>
          <w:p w:rsidR="0071486A" w:rsidRPr="00B74011" w:rsidRDefault="0071486A" w:rsidP="001955D3">
            <w:pPr>
              <w:autoSpaceDE w:val="0"/>
              <w:autoSpaceDN w:val="0"/>
              <w:adjustRightInd w:val="0"/>
              <w:jc w:val="left"/>
              <w:rPr>
                <w:rFonts w:ascii="Arial,Bold" w:hAnsi="Arial,Bold" w:cs="Arial,Bold"/>
                <w:b/>
                <w:bCs/>
                <w:kern w:val="0"/>
                <w:szCs w:val="21"/>
              </w:rPr>
            </w:pPr>
            <w:r w:rsidRPr="00B74011">
              <w:rPr>
                <w:rFonts w:ascii="Arial,Bold" w:hAnsi="Arial,Bold" w:cs="Arial,Bold" w:hint="eastAsia"/>
                <w:b/>
                <w:bCs/>
                <w:kern w:val="0"/>
                <w:szCs w:val="21"/>
              </w:rPr>
              <w:t>TRAN:LTIM</w:t>
            </w:r>
            <w:r w:rsidRPr="00B74011">
              <w:rPr>
                <w:rFonts w:ascii="Arial,Bold" w:hAnsi="Arial,Bold" w:cs="Arial,Bold"/>
                <w:b/>
                <w:bCs/>
                <w:kern w:val="0"/>
                <w:szCs w:val="21"/>
              </w:rPr>
              <w:t xml:space="preserve"> </w:t>
            </w:r>
            <w:r w:rsidRPr="00B74011">
              <w:rPr>
                <w:rFonts w:ascii="Arial" w:hAnsi="Arial" w:cs="Arial"/>
                <w:kern w:val="0"/>
                <w:szCs w:val="21"/>
              </w:rPr>
              <w:t>&lt;Nrf+&gt;</w:t>
            </w:r>
          </w:p>
          <w:p w:rsidR="0071486A" w:rsidRPr="00B74011" w:rsidRDefault="0071486A" w:rsidP="001955D3">
            <w:pPr>
              <w:autoSpaceDE w:val="0"/>
              <w:autoSpaceDN w:val="0"/>
              <w:adjustRightInd w:val="0"/>
              <w:jc w:val="left"/>
              <w:rPr>
                <w:rFonts w:ascii="Arial,Bold" w:hAnsi="Arial,Bold" w:cs="Arial,Bold"/>
                <w:b/>
                <w:bCs/>
                <w:kern w:val="0"/>
                <w:szCs w:val="21"/>
              </w:rPr>
            </w:pPr>
            <w:r w:rsidRPr="00B74011">
              <w:rPr>
                <w:rFonts w:ascii="Arial,Bold" w:hAnsi="Arial,Bold" w:cs="Arial,Bold" w:hint="eastAsia"/>
                <w:b/>
                <w:bCs/>
                <w:kern w:val="0"/>
                <w:szCs w:val="21"/>
              </w:rPr>
              <w:t>TRAN:HTIM</w:t>
            </w:r>
            <w:r w:rsidRPr="00B74011">
              <w:rPr>
                <w:rFonts w:ascii="Arial,Bold" w:hAnsi="Arial,Bold" w:cs="Arial,Bold"/>
                <w:b/>
                <w:bCs/>
                <w:kern w:val="0"/>
                <w:szCs w:val="21"/>
              </w:rPr>
              <w:t xml:space="preserve"> </w:t>
            </w:r>
            <w:r w:rsidRPr="00B74011">
              <w:rPr>
                <w:rFonts w:ascii="Arial" w:hAnsi="Arial" w:cs="Arial"/>
                <w:kern w:val="0"/>
                <w:szCs w:val="21"/>
              </w:rPr>
              <w:t>&lt;Nrf+&gt;</w:t>
            </w:r>
          </w:p>
          <w:p w:rsidR="0071486A" w:rsidRPr="00B74011" w:rsidRDefault="0071486A" w:rsidP="001955D3">
            <w:pPr>
              <w:autoSpaceDE w:val="0"/>
              <w:autoSpaceDN w:val="0"/>
              <w:adjustRightInd w:val="0"/>
              <w:jc w:val="left"/>
              <w:rPr>
                <w:rFonts w:ascii="Arial,Bold" w:hAnsi="Arial,Bold" w:cs="Arial,Bold"/>
                <w:b/>
                <w:bCs/>
                <w:kern w:val="0"/>
                <w:szCs w:val="21"/>
              </w:rPr>
            </w:pPr>
            <w:r w:rsidRPr="00B74011">
              <w:rPr>
                <w:rFonts w:ascii="Arial,Bold" w:hAnsi="Arial,Bold" w:cs="Arial,Bold" w:hint="eastAsia"/>
                <w:b/>
                <w:bCs/>
                <w:kern w:val="0"/>
                <w:szCs w:val="21"/>
              </w:rPr>
              <w:t>TRAN:RTIM</w:t>
            </w:r>
            <w:r w:rsidRPr="00B74011">
              <w:rPr>
                <w:rFonts w:ascii="Arial,Bold" w:hAnsi="Arial,Bold" w:cs="Arial,Bold"/>
                <w:b/>
                <w:bCs/>
                <w:kern w:val="0"/>
                <w:szCs w:val="21"/>
              </w:rPr>
              <w:t xml:space="preserve"> </w:t>
            </w:r>
            <w:r w:rsidRPr="00B74011">
              <w:rPr>
                <w:rFonts w:ascii="Arial" w:hAnsi="Arial" w:cs="Arial"/>
                <w:kern w:val="0"/>
                <w:szCs w:val="21"/>
              </w:rPr>
              <w:t>&lt;Nrf+&gt;</w:t>
            </w:r>
          </w:p>
          <w:p w:rsidR="0071486A" w:rsidRPr="00B74011" w:rsidRDefault="0071486A" w:rsidP="001955D3">
            <w:pPr>
              <w:rPr>
                <w:szCs w:val="21"/>
              </w:rPr>
            </w:pPr>
            <w:r w:rsidRPr="00B74011">
              <w:rPr>
                <w:rFonts w:ascii="Arial,Bold" w:hAnsi="Arial,Bold" w:cs="Arial,Bold" w:hint="eastAsia"/>
                <w:b/>
                <w:bCs/>
                <w:kern w:val="0"/>
                <w:szCs w:val="21"/>
              </w:rPr>
              <w:t xml:space="preserve">TRAN:FTIM </w:t>
            </w:r>
            <w:r w:rsidRPr="00B74011">
              <w:rPr>
                <w:rFonts w:ascii="Arial" w:hAnsi="Arial" w:cs="Arial"/>
                <w:kern w:val="0"/>
                <w:szCs w:val="21"/>
              </w:rPr>
              <w:t>&lt;Nrf+&gt;</w:t>
            </w:r>
          </w:p>
        </w:tc>
        <w:tc>
          <w:tcPr>
            <w:tcW w:w="1559" w:type="dxa"/>
          </w:tcPr>
          <w:p w:rsidR="0071486A" w:rsidRPr="00B74011" w:rsidRDefault="0071486A" w:rsidP="001955D3">
            <w:pPr>
              <w:pStyle w:val="a7"/>
              <w:jc w:val="center"/>
              <w:rPr>
                <w:rFonts w:ascii="Times New Roman" w:hAnsi="Times New Roman" w:cs="宋体"/>
                <w:kern w:val="0"/>
                <w:sz w:val="21"/>
                <w:szCs w:val="21"/>
              </w:rPr>
            </w:pPr>
            <w:r w:rsidRPr="00B74011">
              <w:rPr>
                <w:rFonts w:ascii="Times New Roman" w:hAnsi="Times New Roman" w:cs="宋体" w:hint="eastAsia"/>
                <w:kern w:val="0"/>
                <w:sz w:val="21"/>
                <w:szCs w:val="21"/>
              </w:rPr>
              <w:t>10us</w:t>
            </w:r>
            <w:r w:rsidRPr="00B74011">
              <w:rPr>
                <w:bCs/>
                <w:kern w:val="0"/>
                <w:sz w:val="21"/>
                <w:szCs w:val="21"/>
              </w:rPr>
              <w:t>~</w:t>
            </w:r>
            <w:r w:rsidRPr="00B74011">
              <w:rPr>
                <w:rFonts w:ascii="Times New Roman" w:hAnsi="Times New Roman" w:cs="宋体" w:hint="eastAsia"/>
                <w:kern w:val="0"/>
                <w:sz w:val="21"/>
                <w:szCs w:val="21"/>
              </w:rPr>
              <w:t>10s</w:t>
            </w:r>
          </w:p>
          <w:p w:rsidR="0071486A" w:rsidRPr="00B74011" w:rsidRDefault="0071486A" w:rsidP="001955D3">
            <w:pPr>
              <w:pStyle w:val="a7"/>
              <w:jc w:val="center"/>
              <w:rPr>
                <w:rFonts w:ascii="Times New Roman" w:hAnsi="Times New Roman" w:cs="宋体"/>
                <w:kern w:val="0"/>
                <w:sz w:val="21"/>
                <w:szCs w:val="21"/>
              </w:rPr>
            </w:pPr>
            <w:r w:rsidRPr="00B74011">
              <w:rPr>
                <w:rFonts w:ascii="Times New Roman" w:hAnsi="Times New Roman" w:cs="宋体" w:hint="eastAsia"/>
                <w:kern w:val="0"/>
                <w:sz w:val="21"/>
                <w:szCs w:val="21"/>
              </w:rPr>
              <w:t>10us</w:t>
            </w:r>
            <w:r w:rsidRPr="00B74011">
              <w:rPr>
                <w:bCs/>
                <w:kern w:val="0"/>
                <w:sz w:val="21"/>
                <w:szCs w:val="21"/>
              </w:rPr>
              <w:t>~</w:t>
            </w:r>
            <w:r w:rsidRPr="00B74011">
              <w:rPr>
                <w:rFonts w:ascii="Times New Roman" w:hAnsi="Times New Roman" w:cs="宋体" w:hint="eastAsia"/>
                <w:kern w:val="0"/>
                <w:sz w:val="21"/>
                <w:szCs w:val="21"/>
              </w:rPr>
              <w:t>10s</w:t>
            </w:r>
          </w:p>
          <w:p w:rsidR="0071486A" w:rsidRPr="00B74011" w:rsidRDefault="0071486A" w:rsidP="001955D3">
            <w:pPr>
              <w:pStyle w:val="a7"/>
              <w:jc w:val="center"/>
              <w:rPr>
                <w:rFonts w:ascii="Times New Roman" w:hAnsi="Times New Roman" w:cs="宋体"/>
                <w:kern w:val="0"/>
                <w:sz w:val="21"/>
                <w:szCs w:val="21"/>
              </w:rPr>
            </w:pPr>
            <w:r w:rsidRPr="00B74011">
              <w:rPr>
                <w:rFonts w:ascii="Times New Roman" w:hAnsi="Times New Roman" w:cs="宋体" w:hint="eastAsia"/>
                <w:kern w:val="0"/>
                <w:sz w:val="21"/>
                <w:szCs w:val="21"/>
              </w:rPr>
              <w:t>10us</w:t>
            </w:r>
            <w:r w:rsidRPr="00B74011">
              <w:rPr>
                <w:bCs/>
                <w:kern w:val="0"/>
                <w:sz w:val="21"/>
                <w:szCs w:val="21"/>
              </w:rPr>
              <w:t>~</w:t>
            </w:r>
            <w:r w:rsidRPr="00B74011">
              <w:rPr>
                <w:rFonts w:ascii="Times New Roman" w:hAnsi="Times New Roman" w:cs="宋体" w:hint="eastAsia"/>
                <w:kern w:val="0"/>
                <w:sz w:val="21"/>
                <w:szCs w:val="21"/>
              </w:rPr>
              <w:t>10s</w:t>
            </w:r>
          </w:p>
          <w:p w:rsidR="0071486A" w:rsidRPr="00B74011" w:rsidRDefault="0071486A" w:rsidP="001955D3">
            <w:pPr>
              <w:pStyle w:val="a7"/>
              <w:jc w:val="center"/>
              <w:rPr>
                <w:rFonts w:ascii="Times New Roman" w:hAnsi="Times New Roman" w:cs="宋体"/>
                <w:kern w:val="0"/>
                <w:sz w:val="21"/>
                <w:szCs w:val="21"/>
              </w:rPr>
            </w:pPr>
            <w:r w:rsidRPr="00B74011">
              <w:rPr>
                <w:rFonts w:ascii="Times New Roman" w:hAnsi="Times New Roman" w:cs="宋体" w:hint="eastAsia"/>
                <w:kern w:val="0"/>
                <w:sz w:val="21"/>
                <w:szCs w:val="21"/>
              </w:rPr>
              <w:t>10us</w:t>
            </w:r>
            <w:r w:rsidRPr="00B74011">
              <w:rPr>
                <w:bCs/>
                <w:kern w:val="0"/>
                <w:sz w:val="21"/>
                <w:szCs w:val="21"/>
              </w:rPr>
              <w:t>~</w:t>
            </w:r>
            <w:r w:rsidRPr="00B74011">
              <w:rPr>
                <w:rFonts w:ascii="Times New Roman" w:hAnsi="Times New Roman" w:cs="宋体" w:hint="eastAsia"/>
                <w:kern w:val="0"/>
                <w:sz w:val="21"/>
                <w:szCs w:val="21"/>
              </w:rPr>
              <w:t>10s</w:t>
            </w:r>
          </w:p>
        </w:tc>
        <w:tc>
          <w:tcPr>
            <w:tcW w:w="1558" w:type="dxa"/>
          </w:tcPr>
          <w:p w:rsidR="0071486A" w:rsidRPr="00B74011" w:rsidRDefault="0071486A" w:rsidP="001955D3">
            <w:pPr>
              <w:pStyle w:val="a7"/>
              <w:jc w:val="center"/>
              <w:rPr>
                <w:rFonts w:ascii="Times New Roman" w:hAnsi="Times New Roman" w:cs="宋体"/>
                <w:kern w:val="0"/>
                <w:sz w:val="21"/>
                <w:szCs w:val="21"/>
              </w:rPr>
            </w:pPr>
            <w:r w:rsidRPr="00B74011">
              <w:rPr>
                <w:rFonts w:ascii="Times New Roman" w:hAnsi="Times New Roman" w:cs="宋体" w:hint="eastAsia"/>
                <w:kern w:val="0"/>
                <w:sz w:val="21"/>
                <w:szCs w:val="21"/>
              </w:rPr>
              <w:t>10us</w:t>
            </w:r>
            <w:r w:rsidRPr="00B74011">
              <w:rPr>
                <w:bCs/>
                <w:kern w:val="0"/>
                <w:sz w:val="21"/>
                <w:szCs w:val="21"/>
              </w:rPr>
              <w:t>~</w:t>
            </w:r>
            <w:r w:rsidRPr="00B74011">
              <w:rPr>
                <w:rFonts w:ascii="Times New Roman" w:hAnsi="Times New Roman" w:cs="宋体" w:hint="eastAsia"/>
                <w:kern w:val="0"/>
                <w:sz w:val="21"/>
                <w:szCs w:val="21"/>
              </w:rPr>
              <w:t>10s</w:t>
            </w:r>
          </w:p>
          <w:p w:rsidR="0071486A" w:rsidRPr="00B74011" w:rsidRDefault="0071486A" w:rsidP="001955D3">
            <w:pPr>
              <w:pStyle w:val="a7"/>
              <w:jc w:val="center"/>
              <w:rPr>
                <w:rFonts w:ascii="Times New Roman" w:hAnsi="Times New Roman" w:cs="宋体"/>
                <w:kern w:val="0"/>
                <w:sz w:val="21"/>
                <w:szCs w:val="21"/>
              </w:rPr>
            </w:pPr>
            <w:r w:rsidRPr="00B74011">
              <w:rPr>
                <w:rFonts w:ascii="Times New Roman" w:hAnsi="Times New Roman" w:cs="宋体" w:hint="eastAsia"/>
                <w:kern w:val="0"/>
                <w:sz w:val="21"/>
                <w:szCs w:val="21"/>
              </w:rPr>
              <w:t>10us</w:t>
            </w:r>
            <w:r w:rsidRPr="00B74011">
              <w:rPr>
                <w:bCs/>
                <w:kern w:val="0"/>
                <w:sz w:val="21"/>
                <w:szCs w:val="21"/>
              </w:rPr>
              <w:t>~</w:t>
            </w:r>
            <w:r w:rsidRPr="00B74011">
              <w:rPr>
                <w:rFonts w:ascii="Times New Roman" w:hAnsi="Times New Roman" w:cs="宋体" w:hint="eastAsia"/>
                <w:kern w:val="0"/>
                <w:sz w:val="21"/>
                <w:szCs w:val="21"/>
              </w:rPr>
              <w:t>10s</w:t>
            </w:r>
          </w:p>
          <w:p w:rsidR="0071486A" w:rsidRPr="00B74011" w:rsidRDefault="0071486A" w:rsidP="001955D3">
            <w:pPr>
              <w:pStyle w:val="a7"/>
              <w:jc w:val="center"/>
              <w:rPr>
                <w:rFonts w:ascii="Times New Roman" w:hAnsi="Times New Roman" w:cs="宋体"/>
                <w:kern w:val="0"/>
                <w:sz w:val="21"/>
                <w:szCs w:val="21"/>
              </w:rPr>
            </w:pPr>
            <w:r w:rsidRPr="00B74011">
              <w:rPr>
                <w:rFonts w:ascii="Times New Roman" w:hAnsi="Times New Roman" w:cs="宋体" w:hint="eastAsia"/>
                <w:kern w:val="0"/>
                <w:sz w:val="21"/>
                <w:szCs w:val="21"/>
              </w:rPr>
              <w:t>10us</w:t>
            </w:r>
            <w:r w:rsidRPr="00B74011">
              <w:rPr>
                <w:bCs/>
                <w:kern w:val="0"/>
                <w:sz w:val="21"/>
                <w:szCs w:val="21"/>
              </w:rPr>
              <w:t>~</w:t>
            </w:r>
            <w:r w:rsidRPr="00B74011">
              <w:rPr>
                <w:rFonts w:ascii="Times New Roman" w:hAnsi="Times New Roman" w:cs="宋体" w:hint="eastAsia"/>
                <w:kern w:val="0"/>
                <w:sz w:val="21"/>
                <w:szCs w:val="21"/>
              </w:rPr>
              <w:t>10s</w:t>
            </w:r>
          </w:p>
          <w:p w:rsidR="0071486A" w:rsidRPr="00B74011" w:rsidRDefault="0071486A" w:rsidP="001955D3">
            <w:pPr>
              <w:jc w:val="center"/>
              <w:rPr>
                <w:szCs w:val="21"/>
              </w:rPr>
            </w:pPr>
            <w:r w:rsidRPr="00B74011">
              <w:rPr>
                <w:rFonts w:cs="宋体" w:hint="eastAsia"/>
                <w:kern w:val="0"/>
                <w:szCs w:val="21"/>
              </w:rPr>
              <w:t>10us</w:t>
            </w:r>
            <w:r w:rsidRPr="00B74011">
              <w:rPr>
                <w:bCs/>
                <w:kern w:val="0"/>
                <w:szCs w:val="21"/>
              </w:rPr>
              <w:t>~</w:t>
            </w:r>
            <w:r w:rsidRPr="00B74011">
              <w:rPr>
                <w:rFonts w:cs="宋体" w:hint="eastAsia"/>
                <w:kern w:val="0"/>
                <w:szCs w:val="21"/>
              </w:rPr>
              <w:t>10s</w:t>
            </w:r>
          </w:p>
        </w:tc>
        <w:tc>
          <w:tcPr>
            <w:tcW w:w="1560" w:type="dxa"/>
          </w:tcPr>
          <w:p w:rsidR="0071486A" w:rsidRPr="00B74011" w:rsidRDefault="0071486A" w:rsidP="001955D3">
            <w:pPr>
              <w:pStyle w:val="a7"/>
              <w:jc w:val="center"/>
              <w:rPr>
                <w:rFonts w:ascii="Times New Roman" w:hAnsi="Times New Roman" w:cs="宋体"/>
                <w:kern w:val="0"/>
                <w:sz w:val="21"/>
                <w:szCs w:val="21"/>
              </w:rPr>
            </w:pPr>
            <w:r w:rsidRPr="00B74011">
              <w:rPr>
                <w:rFonts w:ascii="Times New Roman" w:hAnsi="Times New Roman" w:cs="宋体" w:hint="eastAsia"/>
                <w:kern w:val="0"/>
                <w:sz w:val="21"/>
                <w:szCs w:val="21"/>
              </w:rPr>
              <w:t>10us</w:t>
            </w:r>
            <w:r w:rsidRPr="00B74011">
              <w:rPr>
                <w:bCs/>
                <w:kern w:val="0"/>
                <w:sz w:val="21"/>
                <w:szCs w:val="21"/>
              </w:rPr>
              <w:t>~</w:t>
            </w:r>
            <w:r w:rsidRPr="00B74011">
              <w:rPr>
                <w:rFonts w:ascii="Times New Roman" w:hAnsi="Times New Roman" w:cs="宋体" w:hint="eastAsia"/>
                <w:kern w:val="0"/>
                <w:sz w:val="21"/>
                <w:szCs w:val="21"/>
              </w:rPr>
              <w:t>10s</w:t>
            </w:r>
          </w:p>
          <w:p w:rsidR="0071486A" w:rsidRPr="00B74011" w:rsidRDefault="0071486A" w:rsidP="001955D3">
            <w:pPr>
              <w:pStyle w:val="a7"/>
              <w:jc w:val="center"/>
              <w:rPr>
                <w:rFonts w:ascii="Times New Roman" w:hAnsi="Times New Roman" w:cs="宋体"/>
                <w:kern w:val="0"/>
                <w:sz w:val="21"/>
                <w:szCs w:val="21"/>
              </w:rPr>
            </w:pPr>
            <w:r w:rsidRPr="00B74011">
              <w:rPr>
                <w:rFonts w:ascii="Times New Roman" w:hAnsi="Times New Roman" w:cs="宋体" w:hint="eastAsia"/>
                <w:kern w:val="0"/>
                <w:sz w:val="21"/>
                <w:szCs w:val="21"/>
              </w:rPr>
              <w:t>10us</w:t>
            </w:r>
            <w:r w:rsidRPr="00B74011">
              <w:rPr>
                <w:bCs/>
                <w:kern w:val="0"/>
                <w:sz w:val="21"/>
                <w:szCs w:val="21"/>
              </w:rPr>
              <w:t>~</w:t>
            </w:r>
            <w:r w:rsidRPr="00B74011">
              <w:rPr>
                <w:rFonts w:ascii="Times New Roman" w:hAnsi="Times New Roman" w:cs="宋体" w:hint="eastAsia"/>
                <w:kern w:val="0"/>
                <w:sz w:val="21"/>
                <w:szCs w:val="21"/>
              </w:rPr>
              <w:t>10s</w:t>
            </w:r>
          </w:p>
          <w:p w:rsidR="0071486A" w:rsidRPr="00B74011" w:rsidRDefault="0071486A" w:rsidP="001955D3">
            <w:pPr>
              <w:pStyle w:val="a7"/>
              <w:jc w:val="center"/>
              <w:rPr>
                <w:rFonts w:ascii="Times New Roman" w:hAnsi="Times New Roman" w:cs="宋体"/>
                <w:kern w:val="0"/>
                <w:sz w:val="21"/>
                <w:szCs w:val="21"/>
              </w:rPr>
            </w:pPr>
            <w:r w:rsidRPr="00B74011">
              <w:rPr>
                <w:rFonts w:ascii="Times New Roman" w:hAnsi="Times New Roman" w:cs="宋体" w:hint="eastAsia"/>
                <w:kern w:val="0"/>
                <w:sz w:val="21"/>
                <w:szCs w:val="21"/>
              </w:rPr>
              <w:t>10us</w:t>
            </w:r>
            <w:r w:rsidRPr="00B74011">
              <w:rPr>
                <w:bCs/>
                <w:kern w:val="0"/>
                <w:sz w:val="21"/>
                <w:szCs w:val="21"/>
              </w:rPr>
              <w:t>~</w:t>
            </w:r>
            <w:r w:rsidRPr="00B74011">
              <w:rPr>
                <w:rFonts w:ascii="Times New Roman" w:hAnsi="Times New Roman" w:cs="宋体" w:hint="eastAsia"/>
                <w:kern w:val="0"/>
                <w:sz w:val="21"/>
                <w:szCs w:val="21"/>
              </w:rPr>
              <w:t>10s</w:t>
            </w:r>
          </w:p>
          <w:p w:rsidR="0071486A" w:rsidRPr="00B74011" w:rsidRDefault="0071486A" w:rsidP="001955D3">
            <w:pPr>
              <w:jc w:val="center"/>
              <w:rPr>
                <w:szCs w:val="21"/>
              </w:rPr>
            </w:pPr>
            <w:r w:rsidRPr="00B74011">
              <w:rPr>
                <w:rFonts w:cs="宋体" w:hint="eastAsia"/>
                <w:kern w:val="0"/>
                <w:szCs w:val="21"/>
              </w:rPr>
              <w:t>10us</w:t>
            </w:r>
            <w:r w:rsidRPr="00B74011">
              <w:rPr>
                <w:bCs/>
                <w:kern w:val="0"/>
                <w:szCs w:val="21"/>
              </w:rPr>
              <w:t>~</w:t>
            </w:r>
            <w:r w:rsidRPr="00B74011">
              <w:rPr>
                <w:rFonts w:cs="宋体" w:hint="eastAsia"/>
                <w:kern w:val="0"/>
                <w:szCs w:val="21"/>
              </w:rPr>
              <w:t>10s</w:t>
            </w:r>
          </w:p>
        </w:tc>
      </w:tr>
      <w:tr w:rsidR="0071486A" w:rsidRPr="00B74011" w:rsidTr="001955D3">
        <w:tc>
          <w:tcPr>
            <w:tcW w:w="2694" w:type="dxa"/>
            <w:gridSpan w:val="2"/>
          </w:tcPr>
          <w:p w:rsidR="0071486A" w:rsidRPr="00B74011" w:rsidRDefault="0071486A" w:rsidP="001955D3">
            <w:pPr>
              <w:rPr>
                <w:szCs w:val="21"/>
              </w:rPr>
            </w:pPr>
            <w:r w:rsidRPr="00B74011">
              <w:rPr>
                <w:rFonts w:ascii="Arial,Bold" w:hAnsi="Arial,Bold" w:cs="Arial,Bold" w:hint="eastAsia"/>
                <w:b/>
                <w:bCs/>
                <w:kern w:val="0"/>
                <w:szCs w:val="21"/>
              </w:rPr>
              <w:t>LIST: NUMB</w:t>
            </w:r>
            <w:r w:rsidRPr="00B74011">
              <w:rPr>
                <w:rFonts w:ascii="Arial,Bold" w:hAnsi="Arial,Bold" w:cs="Arial,Bold" w:hint="eastAsia"/>
                <w:bCs/>
                <w:kern w:val="0"/>
                <w:szCs w:val="21"/>
              </w:rPr>
              <w:t xml:space="preserve"> </w:t>
            </w:r>
            <w:r w:rsidRPr="00B74011">
              <w:rPr>
                <w:rFonts w:ascii="Arial,Bold" w:hAnsi="Arial,Bold" w:cs="Arial,Bold"/>
                <w:bCs/>
                <w:kern w:val="0"/>
                <w:szCs w:val="21"/>
              </w:rPr>
              <w:t>&lt;</w:t>
            </w:r>
            <w:r w:rsidRPr="00B74011">
              <w:rPr>
                <w:rFonts w:hint="eastAsia"/>
                <w:szCs w:val="21"/>
              </w:rPr>
              <w:t xml:space="preserve"> NRl</w:t>
            </w:r>
            <w:r w:rsidRPr="00B74011">
              <w:rPr>
                <w:rFonts w:ascii="Arial,Bold" w:hAnsi="Arial,Bold" w:cs="Arial,Bold"/>
                <w:bCs/>
                <w:kern w:val="0"/>
                <w:szCs w:val="21"/>
              </w:rPr>
              <w:t xml:space="preserve"> &gt;</w:t>
            </w:r>
          </w:p>
        </w:tc>
        <w:tc>
          <w:tcPr>
            <w:tcW w:w="1559" w:type="dxa"/>
          </w:tcPr>
          <w:p w:rsidR="0071486A" w:rsidRPr="00B74011" w:rsidRDefault="0071486A" w:rsidP="001955D3">
            <w:pPr>
              <w:pStyle w:val="a7"/>
              <w:jc w:val="center"/>
              <w:rPr>
                <w:rFonts w:ascii="Times New Roman" w:hAnsi="Times New Roman" w:cs="宋体"/>
                <w:kern w:val="0"/>
                <w:sz w:val="21"/>
                <w:szCs w:val="21"/>
              </w:rPr>
            </w:pPr>
            <w:r w:rsidRPr="00B74011">
              <w:rPr>
                <w:rFonts w:ascii="Times New Roman" w:hAnsi="Times New Roman" w:cs="宋体" w:hint="eastAsia"/>
                <w:kern w:val="0"/>
                <w:sz w:val="21"/>
                <w:szCs w:val="21"/>
              </w:rPr>
              <w:t>0</w:t>
            </w:r>
            <w:r w:rsidRPr="00B74011">
              <w:rPr>
                <w:rFonts w:ascii="Times New Roman" w:hAnsi="Times New Roman" w:cs="宋体"/>
                <w:kern w:val="0"/>
                <w:sz w:val="21"/>
                <w:szCs w:val="21"/>
              </w:rPr>
              <w:t>~</w:t>
            </w:r>
            <w:r w:rsidRPr="00B74011">
              <w:rPr>
                <w:rFonts w:ascii="Times New Roman" w:hAnsi="Times New Roman" w:cs="宋体" w:hint="eastAsia"/>
                <w:kern w:val="0"/>
                <w:sz w:val="21"/>
                <w:szCs w:val="21"/>
              </w:rPr>
              <w:t>9</w:t>
            </w:r>
          </w:p>
        </w:tc>
        <w:tc>
          <w:tcPr>
            <w:tcW w:w="1558" w:type="dxa"/>
          </w:tcPr>
          <w:p w:rsidR="0071486A" w:rsidRPr="00B74011" w:rsidRDefault="0071486A" w:rsidP="001955D3">
            <w:pPr>
              <w:pStyle w:val="a7"/>
              <w:jc w:val="center"/>
              <w:rPr>
                <w:rFonts w:ascii="Times New Roman" w:hAnsi="Times New Roman" w:cs="宋体"/>
                <w:kern w:val="0"/>
                <w:sz w:val="21"/>
                <w:szCs w:val="21"/>
              </w:rPr>
            </w:pPr>
            <w:r w:rsidRPr="00B74011">
              <w:rPr>
                <w:rFonts w:ascii="Times New Roman" w:hAnsi="Times New Roman" w:cs="宋体" w:hint="eastAsia"/>
                <w:kern w:val="0"/>
                <w:sz w:val="21"/>
                <w:szCs w:val="21"/>
              </w:rPr>
              <w:t>0</w:t>
            </w:r>
            <w:r w:rsidRPr="00B74011">
              <w:rPr>
                <w:rFonts w:ascii="Times New Roman" w:hAnsi="Times New Roman" w:cs="宋体"/>
                <w:kern w:val="0"/>
                <w:sz w:val="21"/>
                <w:szCs w:val="21"/>
              </w:rPr>
              <w:t>~</w:t>
            </w:r>
            <w:r w:rsidRPr="00B74011">
              <w:rPr>
                <w:rFonts w:ascii="Times New Roman" w:hAnsi="Times New Roman" w:cs="宋体" w:hint="eastAsia"/>
                <w:kern w:val="0"/>
                <w:sz w:val="21"/>
                <w:szCs w:val="21"/>
              </w:rPr>
              <w:t>9</w:t>
            </w:r>
          </w:p>
        </w:tc>
        <w:tc>
          <w:tcPr>
            <w:tcW w:w="1560" w:type="dxa"/>
          </w:tcPr>
          <w:p w:rsidR="0071486A" w:rsidRPr="00B74011" w:rsidRDefault="0071486A" w:rsidP="001955D3">
            <w:pPr>
              <w:pStyle w:val="a7"/>
              <w:jc w:val="center"/>
              <w:rPr>
                <w:rFonts w:ascii="Times New Roman" w:hAnsi="Times New Roman" w:cs="宋体"/>
                <w:kern w:val="0"/>
                <w:sz w:val="21"/>
                <w:szCs w:val="21"/>
              </w:rPr>
            </w:pPr>
            <w:r w:rsidRPr="00B74011">
              <w:rPr>
                <w:rFonts w:ascii="Times New Roman" w:hAnsi="Times New Roman" w:cs="宋体" w:hint="eastAsia"/>
                <w:kern w:val="0"/>
                <w:sz w:val="21"/>
                <w:szCs w:val="21"/>
              </w:rPr>
              <w:t>0</w:t>
            </w:r>
            <w:r w:rsidRPr="00B74011">
              <w:rPr>
                <w:rFonts w:ascii="Times New Roman" w:hAnsi="Times New Roman" w:cs="宋体"/>
                <w:kern w:val="0"/>
                <w:sz w:val="21"/>
                <w:szCs w:val="21"/>
              </w:rPr>
              <w:t>~</w:t>
            </w:r>
            <w:r w:rsidRPr="00B74011">
              <w:rPr>
                <w:rFonts w:ascii="Times New Roman" w:hAnsi="Times New Roman" w:cs="宋体" w:hint="eastAsia"/>
                <w:kern w:val="0"/>
                <w:sz w:val="21"/>
                <w:szCs w:val="21"/>
              </w:rPr>
              <w:t>9</w:t>
            </w:r>
          </w:p>
        </w:tc>
      </w:tr>
      <w:tr w:rsidR="0071486A" w:rsidRPr="00B74011" w:rsidTr="001955D3">
        <w:tc>
          <w:tcPr>
            <w:tcW w:w="2694" w:type="dxa"/>
            <w:gridSpan w:val="2"/>
          </w:tcPr>
          <w:p w:rsidR="0071486A" w:rsidRPr="00B74011" w:rsidRDefault="0071486A" w:rsidP="001955D3">
            <w:pPr>
              <w:rPr>
                <w:szCs w:val="21"/>
              </w:rPr>
            </w:pPr>
            <w:r w:rsidRPr="00B74011">
              <w:rPr>
                <w:rFonts w:ascii="Arial,Bold" w:hAnsi="Arial,Bold" w:cs="Arial,Bold" w:hint="eastAsia"/>
                <w:b/>
                <w:bCs/>
                <w:kern w:val="0"/>
                <w:szCs w:val="21"/>
              </w:rPr>
              <w:t xml:space="preserve">LIST:CHIAN </w:t>
            </w:r>
            <w:r w:rsidRPr="00B74011">
              <w:rPr>
                <w:rFonts w:ascii="Arial,Bold" w:hAnsi="Arial,Bold" w:cs="Arial,Bold"/>
                <w:bCs/>
                <w:kern w:val="0"/>
                <w:szCs w:val="21"/>
              </w:rPr>
              <w:t>&lt;</w:t>
            </w:r>
            <w:r w:rsidRPr="00B74011">
              <w:rPr>
                <w:rFonts w:hint="eastAsia"/>
                <w:szCs w:val="21"/>
              </w:rPr>
              <w:t xml:space="preserve"> NRl</w:t>
            </w:r>
            <w:r w:rsidRPr="00B74011">
              <w:rPr>
                <w:rFonts w:ascii="Arial,Bold" w:hAnsi="Arial,Bold" w:cs="Arial,Bold"/>
                <w:bCs/>
                <w:kern w:val="0"/>
                <w:szCs w:val="21"/>
              </w:rPr>
              <w:t xml:space="preserve"> &gt;</w:t>
            </w:r>
          </w:p>
        </w:tc>
        <w:tc>
          <w:tcPr>
            <w:tcW w:w="1559" w:type="dxa"/>
          </w:tcPr>
          <w:p w:rsidR="0071486A" w:rsidRPr="00B74011" w:rsidRDefault="0071486A" w:rsidP="001955D3">
            <w:pPr>
              <w:pStyle w:val="a7"/>
              <w:jc w:val="center"/>
              <w:rPr>
                <w:rFonts w:ascii="Times New Roman" w:hAnsi="Times New Roman" w:cs="宋体"/>
                <w:kern w:val="0"/>
                <w:sz w:val="21"/>
                <w:szCs w:val="21"/>
              </w:rPr>
            </w:pPr>
            <w:r w:rsidRPr="00B74011">
              <w:rPr>
                <w:rFonts w:ascii="Times New Roman" w:hAnsi="Times New Roman" w:cs="宋体" w:hint="eastAsia"/>
                <w:kern w:val="0"/>
                <w:sz w:val="21"/>
                <w:szCs w:val="21"/>
              </w:rPr>
              <w:t>0</w:t>
            </w:r>
            <w:r w:rsidRPr="00B74011">
              <w:rPr>
                <w:rFonts w:ascii="Times New Roman" w:hAnsi="Times New Roman" w:cs="宋体"/>
                <w:kern w:val="0"/>
                <w:sz w:val="21"/>
                <w:szCs w:val="21"/>
              </w:rPr>
              <w:t>~</w:t>
            </w:r>
            <w:r w:rsidRPr="00B74011">
              <w:rPr>
                <w:rFonts w:ascii="Times New Roman" w:hAnsi="Times New Roman" w:cs="宋体" w:hint="eastAsia"/>
                <w:kern w:val="0"/>
                <w:sz w:val="21"/>
                <w:szCs w:val="21"/>
              </w:rPr>
              <w:t>9</w:t>
            </w:r>
          </w:p>
        </w:tc>
        <w:tc>
          <w:tcPr>
            <w:tcW w:w="1558" w:type="dxa"/>
          </w:tcPr>
          <w:p w:rsidR="0071486A" w:rsidRPr="00B74011" w:rsidRDefault="0071486A" w:rsidP="001955D3">
            <w:pPr>
              <w:pStyle w:val="a7"/>
              <w:jc w:val="center"/>
              <w:rPr>
                <w:rFonts w:ascii="Times New Roman" w:hAnsi="Times New Roman" w:cs="宋体"/>
                <w:kern w:val="0"/>
                <w:sz w:val="21"/>
                <w:szCs w:val="21"/>
              </w:rPr>
            </w:pPr>
            <w:r w:rsidRPr="00B74011">
              <w:rPr>
                <w:rFonts w:ascii="Times New Roman" w:hAnsi="Times New Roman" w:cs="宋体" w:hint="eastAsia"/>
                <w:kern w:val="0"/>
                <w:sz w:val="21"/>
                <w:szCs w:val="21"/>
              </w:rPr>
              <w:t>0</w:t>
            </w:r>
            <w:r w:rsidRPr="00B74011">
              <w:rPr>
                <w:rFonts w:ascii="Times New Roman" w:hAnsi="Times New Roman" w:cs="宋体"/>
                <w:kern w:val="0"/>
                <w:sz w:val="21"/>
                <w:szCs w:val="21"/>
              </w:rPr>
              <w:t>~</w:t>
            </w:r>
            <w:r w:rsidRPr="00B74011">
              <w:rPr>
                <w:rFonts w:ascii="Times New Roman" w:hAnsi="Times New Roman" w:cs="宋体" w:hint="eastAsia"/>
                <w:kern w:val="0"/>
                <w:sz w:val="21"/>
                <w:szCs w:val="21"/>
              </w:rPr>
              <w:t>9</w:t>
            </w:r>
          </w:p>
        </w:tc>
        <w:tc>
          <w:tcPr>
            <w:tcW w:w="1560" w:type="dxa"/>
          </w:tcPr>
          <w:p w:rsidR="0071486A" w:rsidRPr="00B74011" w:rsidRDefault="0071486A" w:rsidP="001955D3">
            <w:pPr>
              <w:pStyle w:val="a7"/>
              <w:jc w:val="center"/>
              <w:rPr>
                <w:rFonts w:ascii="Times New Roman" w:hAnsi="Times New Roman" w:cs="宋体"/>
                <w:kern w:val="0"/>
                <w:sz w:val="21"/>
                <w:szCs w:val="21"/>
              </w:rPr>
            </w:pPr>
            <w:r w:rsidRPr="00B74011">
              <w:rPr>
                <w:rFonts w:ascii="Times New Roman" w:hAnsi="Times New Roman" w:cs="宋体" w:hint="eastAsia"/>
                <w:kern w:val="0"/>
                <w:sz w:val="21"/>
                <w:szCs w:val="21"/>
              </w:rPr>
              <w:t>0</w:t>
            </w:r>
            <w:r w:rsidRPr="00B74011">
              <w:rPr>
                <w:rFonts w:ascii="Times New Roman" w:hAnsi="Times New Roman" w:cs="宋体"/>
                <w:kern w:val="0"/>
                <w:sz w:val="21"/>
                <w:szCs w:val="21"/>
              </w:rPr>
              <w:t>~</w:t>
            </w:r>
            <w:r w:rsidRPr="00B74011">
              <w:rPr>
                <w:rFonts w:ascii="Times New Roman" w:hAnsi="Times New Roman" w:cs="宋体" w:hint="eastAsia"/>
                <w:kern w:val="0"/>
                <w:sz w:val="21"/>
                <w:szCs w:val="21"/>
              </w:rPr>
              <w:t>9</w:t>
            </w:r>
          </w:p>
        </w:tc>
      </w:tr>
      <w:tr w:rsidR="0071486A" w:rsidRPr="00B74011" w:rsidTr="001955D3">
        <w:tc>
          <w:tcPr>
            <w:tcW w:w="2694" w:type="dxa"/>
            <w:gridSpan w:val="2"/>
          </w:tcPr>
          <w:p w:rsidR="0071486A" w:rsidRPr="00B74011" w:rsidRDefault="0071486A" w:rsidP="001955D3">
            <w:pPr>
              <w:rPr>
                <w:szCs w:val="21"/>
              </w:rPr>
            </w:pPr>
            <w:r w:rsidRPr="00B74011">
              <w:rPr>
                <w:rFonts w:ascii="Arial,Bold" w:hAnsi="Arial,Bold" w:cs="Arial,Bold" w:hint="eastAsia"/>
                <w:b/>
                <w:bCs/>
                <w:kern w:val="0"/>
                <w:szCs w:val="21"/>
              </w:rPr>
              <w:t xml:space="preserve">LIST:STEP </w:t>
            </w:r>
            <w:r w:rsidRPr="00B74011">
              <w:rPr>
                <w:rFonts w:ascii="Arial,Bold" w:hAnsi="Arial,Bold" w:cs="Arial,Bold"/>
                <w:bCs/>
                <w:kern w:val="0"/>
                <w:szCs w:val="21"/>
              </w:rPr>
              <w:t>&lt;</w:t>
            </w:r>
            <w:r w:rsidRPr="00B74011">
              <w:rPr>
                <w:rFonts w:hint="eastAsia"/>
                <w:szCs w:val="21"/>
              </w:rPr>
              <w:t xml:space="preserve"> NRl</w:t>
            </w:r>
            <w:r w:rsidRPr="00B74011">
              <w:rPr>
                <w:rFonts w:ascii="Arial,Bold" w:hAnsi="Arial,Bold" w:cs="Arial,Bold"/>
                <w:bCs/>
                <w:kern w:val="0"/>
                <w:szCs w:val="21"/>
              </w:rPr>
              <w:t xml:space="preserve"> &gt;</w:t>
            </w:r>
          </w:p>
        </w:tc>
        <w:tc>
          <w:tcPr>
            <w:tcW w:w="1559" w:type="dxa"/>
          </w:tcPr>
          <w:p w:rsidR="0071486A" w:rsidRPr="00B74011" w:rsidRDefault="0071486A" w:rsidP="001955D3">
            <w:pPr>
              <w:pStyle w:val="a7"/>
              <w:jc w:val="center"/>
              <w:rPr>
                <w:rFonts w:ascii="Times New Roman" w:hAnsi="Times New Roman" w:cs="宋体"/>
                <w:kern w:val="0"/>
                <w:sz w:val="21"/>
                <w:szCs w:val="21"/>
              </w:rPr>
            </w:pPr>
            <w:r w:rsidRPr="00B74011">
              <w:rPr>
                <w:rFonts w:ascii="Times New Roman" w:hAnsi="Times New Roman" w:cs="宋体" w:hint="eastAsia"/>
                <w:kern w:val="0"/>
                <w:sz w:val="21"/>
                <w:szCs w:val="21"/>
              </w:rPr>
              <w:t>1</w:t>
            </w:r>
            <w:r w:rsidRPr="00B74011">
              <w:rPr>
                <w:rFonts w:ascii="Times New Roman" w:hAnsi="Times New Roman" w:cs="宋体"/>
                <w:kern w:val="0"/>
                <w:sz w:val="21"/>
                <w:szCs w:val="21"/>
              </w:rPr>
              <w:t>~</w:t>
            </w:r>
            <w:r w:rsidRPr="00B74011">
              <w:rPr>
                <w:rFonts w:ascii="Times New Roman" w:hAnsi="Times New Roman" w:cs="宋体" w:hint="eastAsia"/>
                <w:kern w:val="0"/>
                <w:sz w:val="21"/>
                <w:szCs w:val="21"/>
              </w:rPr>
              <w:t>50</w:t>
            </w:r>
          </w:p>
        </w:tc>
        <w:tc>
          <w:tcPr>
            <w:tcW w:w="1558" w:type="dxa"/>
          </w:tcPr>
          <w:p w:rsidR="0071486A" w:rsidRPr="00B74011" w:rsidRDefault="0071486A" w:rsidP="001955D3">
            <w:pPr>
              <w:pStyle w:val="a7"/>
              <w:jc w:val="center"/>
              <w:rPr>
                <w:rFonts w:ascii="Times New Roman" w:hAnsi="Times New Roman" w:cs="宋体"/>
                <w:kern w:val="0"/>
                <w:sz w:val="21"/>
                <w:szCs w:val="21"/>
              </w:rPr>
            </w:pPr>
            <w:r w:rsidRPr="00B74011">
              <w:rPr>
                <w:rFonts w:ascii="Times New Roman" w:hAnsi="Times New Roman" w:cs="宋体" w:hint="eastAsia"/>
                <w:kern w:val="0"/>
                <w:sz w:val="21"/>
                <w:szCs w:val="21"/>
              </w:rPr>
              <w:t>1</w:t>
            </w:r>
            <w:r w:rsidRPr="00B74011">
              <w:rPr>
                <w:rFonts w:ascii="Times New Roman" w:hAnsi="Times New Roman" w:cs="宋体"/>
                <w:kern w:val="0"/>
                <w:sz w:val="21"/>
                <w:szCs w:val="21"/>
              </w:rPr>
              <w:t>~</w:t>
            </w:r>
            <w:r w:rsidRPr="00B74011">
              <w:rPr>
                <w:rFonts w:ascii="Times New Roman" w:hAnsi="Times New Roman" w:cs="宋体" w:hint="eastAsia"/>
                <w:kern w:val="0"/>
                <w:sz w:val="21"/>
                <w:szCs w:val="21"/>
              </w:rPr>
              <w:t>50</w:t>
            </w:r>
          </w:p>
        </w:tc>
        <w:tc>
          <w:tcPr>
            <w:tcW w:w="1560" w:type="dxa"/>
          </w:tcPr>
          <w:p w:rsidR="0071486A" w:rsidRPr="00B74011" w:rsidRDefault="0071486A" w:rsidP="001955D3">
            <w:pPr>
              <w:pStyle w:val="a7"/>
              <w:jc w:val="center"/>
              <w:rPr>
                <w:rFonts w:ascii="Times New Roman" w:hAnsi="Times New Roman" w:cs="宋体"/>
                <w:kern w:val="0"/>
                <w:sz w:val="21"/>
                <w:szCs w:val="21"/>
              </w:rPr>
            </w:pPr>
            <w:r w:rsidRPr="00B74011">
              <w:rPr>
                <w:rFonts w:ascii="Times New Roman" w:hAnsi="Times New Roman" w:cs="宋体" w:hint="eastAsia"/>
                <w:kern w:val="0"/>
                <w:sz w:val="21"/>
                <w:szCs w:val="21"/>
              </w:rPr>
              <w:t>1</w:t>
            </w:r>
            <w:r w:rsidRPr="00B74011">
              <w:rPr>
                <w:rFonts w:ascii="Times New Roman" w:hAnsi="Times New Roman" w:cs="宋体"/>
                <w:kern w:val="0"/>
                <w:sz w:val="21"/>
                <w:szCs w:val="21"/>
              </w:rPr>
              <w:t>~</w:t>
            </w:r>
            <w:r w:rsidRPr="00B74011">
              <w:rPr>
                <w:rFonts w:ascii="Times New Roman" w:hAnsi="Times New Roman" w:cs="宋体" w:hint="eastAsia"/>
                <w:kern w:val="0"/>
                <w:sz w:val="21"/>
                <w:szCs w:val="21"/>
              </w:rPr>
              <w:t>50</w:t>
            </w:r>
          </w:p>
        </w:tc>
      </w:tr>
      <w:tr w:rsidR="0071486A" w:rsidRPr="00B74011" w:rsidTr="001955D3">
        <w:tc>
          <w:tcPr>
            <w:tcW w:w="2694" w:type="dxa"/>
            <w:gridSpan w:val="2"/>
          </w:tcPr>
          <w:p w:rsidR="0071486A" w:rsidRPr="00B74011" w:rsidRDefault="0071486A" w:rsidP="001955D3">
            <w:pPr>
              <w:rPr>
                <w:szCs w:val="21"/>
              </w:rPr>
            </w:pPr>
            <w:r w:rsidRPr="00B74011">
              <w:rPr>
                <w:rFonts w:ascii="Arial,Bold" w:hAnsi="Arial,Bold" w:cs="Arial,Bold" w:hint="eastAsia"/>
                <w:b/>
                <w:bCs/>
                <w:kern w:val="0"/>
                <w:szCs w:val="21"/>
              </w:rPr>
              <w:t xml:space="preserve">LIST:COUNT </w:t>
            </w:r>
            <w:r w:rsidRPr="00B74011">
              <w:rPr>
                <w:rFonts w:ascii="Arial,Bold" w:hAnsi="Arial,Bold" w:cs="Arial,Bold"/>
                <w:bCs/>
                <w:kern w:val="0"/>
                <w:szCs w:val="21"/>
              </w:rPr>
              <w:t>&lt;</w:t>
            </w:r>
            <w:r w:rsidRPr="00B74011">
              <w:rPr>
                <w:rFonts w:hint="eastAsia"/>
                <w:szCs w:val="21"/>
              </w:rPr>
              <w:t xml:space="preserve"> NRl</w:t>
            </w:r>
            <w:r w:rsidRPr="00B74011">
              <w:rPr>
                <w:rFonts w:ascii="Arial,Bold" w:hAnsi="Arial,Bold" w:cs="Arial,Bold"/>
                <w:bCs/>
                <w:kern w:val="0"/>
                <w:szCs w:val="21"/>
              </w:rPr>
              <w:t xml:space="preserve"> &gt;</w:t>
            </w:r>
          </w:p>
        </w:tc>
        <w:tc>
          <w:tcPr>
            <w:tcW w:w="1559" w:type="dxa"/>
          </w:tcPr>
          <w:p w:rsidR="0071486A" w:rsidRPr="00B74011" w:rsidRDefault="0071486A" w:rsidP="001955D3">
            <w:pPr>
              <w:pStyle w:val="a7"/>
              <w:jc w:val="center"/>
              <w:rPr>
                <w:rFonts w:ascii="Times New Roman" w:hAnsi="Times New Roman" w:cs="宋体"/>
                <w:kern w:val="0"/>
                <w:sz w:val="21"/>
                <w:szCs w:val="21"/>
              </w:rPr>
            </w:pPr>
            <w:r w:rsidRPr="00B74011">
              <w:rPr>
                <w:rFonts w:ascii="Times New Roman" w:hAnsi="Times New Roman" w:cs="宋体" w:hint="eastAsia"/>
                <w:kern w:val="0"/>
                <w:sz w:val="21"/>
                <w:szCs w:val="21"/>
              </w:rPr>
              <w:t>1</w:t>
            </w:r>
            <w:r w:rsidRPr="00B74011">
              <w:rPr>
                <w:rFonts w:ascii="Times New Roman" w:hAnsi="Times New Roman" w:cs="宋体"/>
                <w:kern w:val="0"/>
                <w:sz w:val="21"/>
                <w:szCs w:val="21"/>
              </w:rPr>
              <w:t>~</w:t>
            </w:r>
            <w:r w:rsidRPr="00B74011">
              <w:rPr>
                <w:rFonts w:ascii="Times New Roman" w:hAnsi="Times New Roman" w:cs="宋体" w:hint="eastAsia"/>
                <w:kern w:val="0"/>
                <w:sz w:val="21"/>
                <w:szCs w:val="21"/>
              </w:rPr>
              <w:t>65535</w:t>
            </w:r>
          </w:p>
        </w:tc>
        <w:tc>
          <w:tcPr>
            <w:tcW w:w="1558" w:type="dxa"/>
          </w:tcPr>
          <w:p w:rsidR="0071486A" w:rsidRPr="00B74011" w:rsidRDefault="0071486A" w:rsidP="001955D3">
            <w:pPr>
              <w:pStyle w:val="a7"/>
              <w:jc w:val="center"/>
              <w:rPr>
                <w:rFonts w:ascii="Times New Roman" w:hAnsi="Times New Roman" w:cs="宋体"/>
                <w:kern w:val="0"/>
                <w:sz w:val="21"/>
                <w:szCs w:val="21"/>
              </w:rPr>
            </w:pPr>
            <w:r w:rsidRPr="00B74011">
              <w:rPr>
                <w:rFonts w:ascii="Times New Roman" w:hAnsi="Times New Roman" w:cs="宋体" w:hint="eastAsia"/>
                <w:kern w:val="0"/>
                <w:sz w:val="21"/>
                <w:szCs w:val="21"/>
              </w:rPr>
              <w:t>1</w:t>
            </w:r>
            <w:r w:rsidRPr="00B74011">
              <w:rPr>
                <w:rFonts w:ascii="Times New Roman" w:hAnsi="Times New Roman" w:cs="宋体"/>
                <w:kern w:val="0"/>
                <w:sz w:val="21"/>
                <w:szCs w:val="21"/>
              </w:rPr>
              <w:t>~</w:t>
            </w:r>
            <w:r w:rsidRPr="00B74011">
              <w:rPr>
                <w:rFonts w:ascii="Times New Roman" w:hAnsi="Times New Roman" w:cs="宋体" w:hint="eastAsia"/>
                <w:kern w:val="0"/>
                <w:sz w:val="21"/>
                <w:szCs w:val="21"/>
              </w:rPr>
              <w:t>65535</w:t>
            </w:r>
          </w:p>
        </w:tc>
        <w:tc>
          <w:tcPr>
            <w:tcW w:w="1560" w:type="dxa"/>
          </w:tcPr>
          <w:p w:rsidR="0071486A" w:rsidRPr="00B74011" w:rsidRDefault="0071486A" w:rsidP="001955D3">
            <w:pPr>
              <w:pStyle w:val="a7"/>
              <w:jc w:val="center"/>
              <w:rPr>
                <w:rFonts w:ascii="Times New Roman" w:hAnsi="Times New Roman" w:cs="宋体"/>
                <w:kern w:val="0"/>
                <w:sz w:val="21"/>
                <w:szCs w:val="21"/>
              </w:rPr>
            </w:pPr>
            <w:r w:rsidRPr="00B74011">
              <w:rPr>
                <w:rFonts w:ascii="Times New Roman" w:hAnsi="Times New Roman" w:cs="宋体" w:hint="eastAsia"/>
                <w:kern w:val="0"/>
                <w:sz w:val="21"/>
                <w:szCs w:val="21"/>
              </w:rPr>
              <w:t>1</w:t>
            </w:r>
            <w:r w:rsidRPr="00B74011">
              <w:rPr>
                <w:rFonts w:ascii="Times New Roman" w:hAnsi="Times New Roman" w:cs="宋体"/>
                <w:kern w:val="0"/>
                <w:sz w:val="21"/>
                <w:szCs w:val="21"/>
              </w:rPr>
              <w:t>~</w:t>
            </w:r>
            <w:r w:rsidRPr="00B74011">
              <w:rPr>
                <w:rFonts w:ascii="Times New Roman" w:hAnsi="Times New Roman" w:cs="宋体" w:hint="eastAsia"/>
                <w:kern w:val="0"/>
                <w:sz w:val="21"/>
                <w:szCs w:val="21"/>
              </w:rPr>
              <w:t>65535</w:t>
            </w:r>
          </w:p>
        </w:tc>
      </w:tr>
    </w:tbl>
    <w:p w:rsidR="0071486A" w:rsidRDefault="0071486A" w:rsidP="0071486A">
      <w:pPr>
        <w:rPr>
          <w:b/>
          <w:sz w:val="24"/>
        </w:rPr>
      </w:pPr>
    </w:p>
    <w:p w:rsidR="0071486A" w:rsidRDefault="0071486A" w:rsidP="00043D36">
      <w:pPr>
        <w:rPr>
          <w:b/>
          <w:sz w:val="24"/>
        </w:rPr>
      </w:pPr>
    </w:p>
    <w:p w:rsidR="0071486A" w:rsidRDefault="0071486A" w:rsidP="00043D36">
      <w:pPr>
        <w:rPr>
          <w:b/>
          <w:sz w:val="24"/>
        </w:rPr>
      </w:pPr>
    </w:p>
    <w:p w:rsidR="0071486A" w:rsidRDefault="0071486A" w:rsidP="00043D36">
      <w:pPr>
        <w:rPr>
          <w:b/>
          <w:sz w:val="24"/>
        </w:rPr>
      </w:pPr>
    </w:p>
    <w:p w:rsidR="006F64D3" w:rsidRPr="00E70E9F" w:rsidRDefault="006F64D3" w:rsidP="00043D36">
      <w:pPr>
        <w:spacing w:line="360" w:lineRule="auto"/>
        <w:outlineLvl w:val="1"/>
        <w:rPr>
          <w:b/>
          <w:sz w:val="28"/>
          <w:szCs w:val="28"/>
        </w:rPr>
      </w:pPr>
      <w:bookmarkStart w:id="5" w:name="_Toc264883456"/>
      <w:r w:rsidRPr="00E70E9F">
        <w:rPr>
          <w:b/>
          <w:sz w:val="28"/>
          <w:szCs w:val="28"/>
        </w:rPr>
        <w:lastRenderedPageBreak/>
        <w:t>3.2 IEEE488.2</w:t>
      </w:r>
      <w:bookmarkEnd w:id="5"/>
      <w:r w:rsidR="008D1E7B" w:rsidRPr="00E70E9F">
        <w:rPr>
          <w:b/>
          <w:sz w:val="28"/>
          <w:szCs w:val="28"/>
        </w:rPr>
        <w:t xml:space="preserve"> Common Commands</w:t>
      </w:r>
    </w:p>
    <w:p w:rsidR="00F705B8" w:rsidRPr="00B74011" w:rsidRDefault="008C722B" w:rsidP="004570D1">
      <w:pPr>
        <w:rPr>
          <w:szCs w:val="21"/>
        </w:rPr>
      </w:pPr>
      <w:r w:rsidRPr="00B74011">
        <w:rPr>
          <w:szCs w:val="21"/>
        </w:rPr>
        <w:t xml:space="preserve">Common commands are </w:t>
      </w:r>
      <w:r w:rsidR="00F705B8" w:rsidRPr="00B74011">
        <w:rPr>
          <w:szCs w:val="21"/>
        </w:rPr>
        <w:t xml:space="preserve">defined by IEEE488.2 standard. They are to perform the basic functions of the instrument, such as recognition, reset, distinguishing how to read and clear a status and how to execute a command and a query. </w:t>
      </w:r>
      <w:r w:rsidR="0049456F" w:rsidRPr="00B74011">
        <w:rPr>
          <w:szCs w:val="21"/>
        </w:rPr>
        <w:t>Common commands are accepted and executed when they are sent as separate commands and also as an inserted portion of the instruction sequences for other programs. Performing a common command does not change the parser’s position in the command tree, which still remains in its previous place when the common command is processed. However, this does not mean that common command does not affect subsequent instructions.</w:t>
      </w:r>
    </w:p>
    <w:p w:rsidR="0049456F" w:rsidRPr="00B74011" w:rsidRDefault="001B5C15" w:rsidP="004570D1">
      <w:pPr>
        <w:rPr>
          <w:szCs w:val="21"/>
        </w:rPr>
      </w:pPr>
      <w:r w:rsidRPr="00B74011">
        <w:rPr>
          <w:szCs w:val="21"/>
        </w:rPr>
        <w:t>The electronic loads respond to 14 kinds of required common commands, which control internal operation, synchronization, status and event register, and system data. As</w:t>
      </w:r>
      <w:r w:rsidR="000927E4" w:rsidRPr="00B74011">
        <w:rPr>
          <w:rFonts w:hint="eastAsia"/>
          <w:szCs w:val="21"/>
        </w:rPr>
        <w:t xml:space="preserve"> 375X&amp;376X series</w:t>
      </w:r>
      <w:r w:rsidRPr="00B74011">
        <w:rPr>
          <w:szCs w:val="21"/>
        </w:rPr>
        <w:t xml:space="preserve"> electronic loads have full trigger capability, they all respond to </w:t>
      </w:r>
      <w:r w:rsidRPr="00B74011">
        <w:rPr>
          <w:b/>
          <w:szCs w:val="21"/>
        </w:rPr>
        <w:t>*TRG</w:t>
      </w:r>
      <w:r w:rsidRPr="00B74011">
        <w:rPr>
          <w:szCs w:val="21"/>
        </w:rPr>
        <w:t xml:space="preserve"> command. What’s more, the electronic loads allow </w:t>
      </w:r>
      <w:r w:rsidR="000927E4" w:rsidRPr="00B74011">
        <w:rPr>
          <w:rFonts w:hint="eastAsia"/>
          <w:szCs w:val="21"/>
        </w:rPr>
        <w:t>using</w:t>
      </w:r>
      <w:r w:rsidRPr="00B74011">
        <w:rPr>
          <w:szCs w:val="21"/>
        </w:rPr>
        <w:t xml:space="preserve"> six selectable common commands to set and query Status Register. Please refer to Chapter 2.2.14 for details.</w:t>
      </w:r>
    </w:p>
    <w:p w:rsidR="00970141" w:rsidRPr="00B74011" w:rsidRDefault="00970141" w:rsidP="001B5C15">
      <w:pPr>
        <w:rPr>
          <w:szCs w:val="21"/>
        </w:rPr>
      </w:pPr>
    </w:p>
    <w:p w:rsidR="008D1E7B" w:rsidRPr="00B74011" w:rsidRDefault="006F64D3" w:rsidP="009439F1">
      <w:pPr>
        <w:rPr>
          <w:b/>
          <w:sz w:val="24"/>
        </w:rPr>
      </w:pPr>
      <w:r w:rsidRPr="00B74011">
        <w:rPr>
          <w:sz w:val="24"/>
        </w:rPr>
        <w:t>*</w:t>
      </w:r>
      <w:r w:rsidRPr="00B74011">
        <w:rPr>
          <w:b/>
          <w:sz w:val="24"/>
        </w:rPr>
        <w:t>CLS</w:t>
      </w:r>
    </w:p>
    <w:p w:rsidR="006F64D3" w:rsidRPr="00B74011" w:rsidRDefault="0003101B" w:rsidP="009439F1">
      <w:pPr>
        <w:rPr>
          <w:b/>
          <w:szCs w:val="21"/>
        </w:rPr>
      </w:pPr>
      <w:r w:rsidRPr="00B74011">
        <w:rPr>
          <w:szCs w:val="21"/>
        </w:rPr>
        <w:t>This command clears the following registers:</w:t>
      </w:r>
    </w:p>
    <w:p w:rsidR="006F64D3" w:rsidRPr="00B74011" w:rsidRDefault="0003101B" w:rsidP="00043D36">
      <w:pPr>
        <w:numPr>
          <w:ilvl w:val="0"/>
          <w:numId w:val="7"/>
        </w:numPr>
        <w:ind w:firstLine="300"/>
        <w:rPr>
          <w:szCs w:val="21"/>
        </w:rPr>
      </w:pPr>
      <w:r w:rsidRPr="00B74011">
        <w:rPr>
          <w:szCs w:val="21"/>
        </w:rPr>
        <w:t>Standard Event Register</w:t>
      </w:r>
    </w:p>
    <w:p w:rsidR="006F64D3" w:rsidRPr="00B74011" w:rsidRDefault="0003101B" w:rsidP="00043D36">
      <w:pPr>
        <w:numPr>
          <w:ilvl w:val="0"/>
          <w:numId w:val="7"/>
        </w:numPr>
        <w:ind w:firstLine="300"/>
        <w:rPr>
          <w:szCs w:val="21"/>
        </w:rPr>
      </w:pPr>
      <w:r w:rsidRPr="00B74011">
        <w:rPr>
          <w:szCs w:val="21"/>
        </w:rPr>
        <w:t>Questionable Status Register</w:t>
      </w:r>
    </w:p>
    <w:p w:rsidR="006F64D3" w:rsidRPr="00B74011" w:rsidRDefault="0003101B" w:rsidP="00043D36">
      <w:pPr>
        <w:numPr>
          <w:ilvl w:val="0"/>
          <w:numId w:val="7"/>
        </w:numPr>
        <w:ind w:firstLine="300"/>
        <w:rPr>
          <w:szCs w:val="21"/>
        </w:rPr>
      </w:pPr>
      <w:r w:rsidRPr="00B74011">
        <w:rPr>
          <w:szCs w:val="21"/>
        </w:rPr>
        <w:t>Operation Status Register</w:t>
      </w:r>
    </w:p>
    <w:p w:rsidR="006F64D3" w:rsidRPr="00B74011" w:rsidRDefault="0003101B" w:rsidP="00043D36">
      <w:pPr>
        <w:numPr>
          <w:ilvl w:val="0"/>
          <w:numId w:val="7"/>
        </w:numPr>
        <w:ind w:firstLine="300"/>
        <w:rPr>
          <w:szCs w:val="21"/>
        </w:rPr>
      </w:pPr>
      <w:r w:rsidRPr="00B74011">
        <w:rPr>
          <w:szCs w:val="21"/>
        </w:rPr>
        <w:t>Status Byte Register</w:t>
      </w:r>
    </w:p>
    <w:p w:rsidR="006F64D3" w:rsidRPr="00B74011" w:rsidRDefault="0003101B" w:rsidP="00043D36">
      <w:pPr>
        <w:numPr>
          <w:ilvl w:val="0"/>
          <w:numId w:val="7"/>
        </w:numPr>
        <w:ind w:firstLine="300"/>
        <w:rPr>
          <w:szCs w:val="21"/>
        </w:rPr>
      </w:pPr>
      <w:r w:rsidRPr="00B74011">
        <w:rPr>
          <w:szCs w:val="21"/>
        </w:rPr>
        <w:t>Error Queeu</w:t>
      </w:r>
    </w:p>
    <w:p w:rsidR="006F64D3" w:rsidRPr="00B74011" w:rsidRDefault="005233E4" w:rsidP="00B74011">
      <w:pPr>
        <w:ind w:firstLineChars="338" w:firstLine="713"/>
        <w:rPr>
          <w:b/>
          <w:szCs w:val="21"/>
        </w:rPr>
      </w:pPr>
      <w:r w:rsidRPr="00B74011">
        <w:rPr>
          <w:b/>
          <w:szCs w:val="21"/>
        </w:rPr>
        <w:t xml:space="preserve">Command Syntax: </w:t>
      </w:r>
      <w:r w:rsidR="006F64D3" w:rsidRPr="00B74011">
        <w:rPr>
          <w:szCs w:val="21"/>
        </w:rPr>
        <w:t>*</w:t>
      </w:r>
      <w:r w:rsidR="006F64D3" w:rsidRPr="00B74011">
        <w:rPr>
          <w:b/>
          <w:szCs w:val="21"/>
        </w:rPr>
        <w:t>CLS</w:t>
      </w:r>
    </w:p>
    <w:p w:rsidR="006F64D3" w:rsidRPr="00B74011" w:rsidRDefault="005233E4" w:rsidP="00B74011">
      <w:pPr>
        <w:ind w:firstLineChars="338" w:firstLine="713"/>
        <w:rPr>
          <w:szCs w:val="21"/>
        </w:rPr>
      </w:pPr>
      <w:r w:rsidRPr="00B74011">
        <w:rPr>
          <w:b/>
          <w:szCs w:val="21"/>
        </w:rPr>
        <w:t xml:space="preserve">Parameters: </w:t>
      </w:r>
      <w:r w:rsidR="0003101B" w:rsidRPr="00B74011">
        <w:rPr>
          <w:szCs w:val="21"/>
        </w:rPr>
        <w:t>None</w:t>
      </w:r>
    </w:p>
    <w:p w:rsidR="00970141" w:rsidRPr="002F527E" w:rsidRDefault="00970141" w:rsidP="00043D36">
      <w:pPr>
        <w:rPr>
          <w:sz w:val="24"/>
        </w:rPr>
      </w:pPr>
    </w:p>
    <w:p w:rsidR="006F64D3" w:rsidRPr="002F527E" w:rsidRDefault="006F64D3" w:rsidP="009439F1">
      <w:pPr>
        <w:rPr>
          <w:b/>
          <w:sz w:val="24"/>
        </w:rPr>
      </w:pPr>
      <w:r w:rsidRPr="002F527E">
        <w:rPr>
          <w:sz w:val="24"/>
        </w:rPr>
        <w:t>*</w:t>
      </w:r>
      <w:r w:rsidRPr="002F527E">
        <w:rPr>
          <w:b/>
          <w:sz w:val="24"/>
        </w:rPr>
        <w:t>ESE</w:t>
      </w:r>
    </w:p>
    <w:p w:rsidR="001B5C15" w:rsidRPr="00B74011" w:rsidRDefault="00163894" w:rsidP="001B5C15">
      <w:pPr>
        <w:rPr>
          <w:szCs w:val="21"/>
        </w:rPr>
      </w:pPr>
      <w:r w:rsidRPr="00B74011">
        <w:rPr>
          <w:szCs w:val="21"/>
        </w:rPr>
        <w:t xml:space="preserve">This command </w:t>
      </w:r>
      <w:r w:rsidR="000927E4" w:rsidRPr="00B74011">
        <w:rPr>
          <w:szCs w:val="21"/>
        </w:rPr>
        <w:t xml:space="preserve">sets the condition </w:t>
      </w:r>
      <w:r w:rsidR="000927E4" w:rsidRPr="00B74011">
        <w:rPr>
          <w:rFonts w:hint="eastAsia"/>
          <w:szCs w:val="21"/>
        </w:rPr>
        <w:t>of</w:t>
      </w:r>
      <w:r w:rsidR="00900082" w:rsidRPr="00B74011">
        <w:rPr>
          <w:szCs w:val="21"/>
        </w:rPr>
        <w:t xml:space="preserve"> the Standard Event Enable Register, which determines which events of the standard event register are allowed to set the </w:t>
      </w:r>
      <w:r w:rsidR="000927E4" w:rsidRPr="00B74011">
        <w:rPr>
          <w:szCs w:val="21"/>
        </w:rPr>
        <w:t>*</w:t>
      </w:r>
      <w:r w:rsidR="00900082" w:rsidRPr="00B74011">
        <w:rPr>
          <w:szCs w:val="21"/>
        </w:rPr>
        <w:t>ESB (Event Summary Bit) of the Status Byte Register. A “1” in the bit position enables the corresponding event of the standard Event Register. All enabled events of the Standard Event Register are logically</w:t>
      </w:r>
      <w:r w:rsidR="000927E4" w:rsidRPr="00B74011">
        <w:rPr>
          <w:rFonts w:hint="eastAsia"/>
          <w:szCs w:val="21"/>
        </w:rPr>
        <w:t>-</w:t>
      </w:r>
      <w:r w:rsidR="002C64DB" w:rsidRPr="00B74011">
        <w:rPr>
          <w:szCs w:val="21"/>
        </w:rPr>
        <w:t xml:space="preserve">ORed to set the </w:t>
      </w:r>
      <w:r w:rsidR="000927E4" w:rsidRPr="00B74011">
        <w:rPr>
          <w:rFonts w:hint="eastAsia"/>
          <w:szCs w:val="21"/>
        </w:rPr>
        <w:t>ESB</w:t>
      </w:r>
      <w:r w:rsidR="000927E4" w:rsidRPr="00B74011">
        <w:rPr>
          <w:szCs w:val="21"/>
        </w:rPr>
        <w:t xml:space="preserve"> (Bit 5) of the Status Byte </w:t>
      </w:r>
      <w:r w:rsidR="002C64DB" w:rsidRPr="00B74011">
        <w:rPr>
          <w:szCs w:val="21"/>
        </w:rPr>
        <w:t>egister.</w:t>
      </w:r>
    </w:p>
    <w:p w:rsidR="006F64D3" w:rsidRPr="00B74011" w:rsidRDefault="002C64DB" w:rsidP="002C64DB">
      <w:pPr>
        <w:rPr>
          <w:szCs w:val="21"/>
        </w:rPr>
      </w:pPr>
      <w:r w:rsidRPr="00B74011">
        <w:rPr>
          <w:szCs w:val="21"/>
        </w:rPr>
        <w:t>Refer to Chapter IV Register Status Report for details of the three registers.</w:t>
      </w:r>
    </w:p>
    <w:p w:rsidR="006F64D3" w:rsidRPr="00B74011" w:rsidRDefault="005233E4" w:rsidP="00B74011">
      <w:pPr>
        <w:ind w:firstLineChars="200" w:firstLine="422"/>
        <w:rPr>
          <w:szCs w:val="21"/>
        </w:rPr>
      </w:pPr>
      <w:r w:rsidRPr="00B74011">
        <w:rPr>
          <w:b/>
          <w:szCs w:val="21"/>
        </w:rPr>
        <w:t>Command Syntax</w:t>
      </w:r>
      <w:r w:rsidRPr="00B74011">
        <w:rPr>
          <w:szCs w:val="21"/>
        </w:rPr>
        <w:t xml:space="preserve">: </w:t>
      </w:r>
      <w:r w:rsidR="006F64D3" w:rsidRPr="00B74011">
        <w:rPr>
          <w:szCs w:val="21"/>
        </w:rPr>
        <w:t>*</w:t>
      </w:r>
      <w:r w:rsidR="006F64D3" w:rsidRPr="00B74011">
        <w:rPr>
          <w:b/>
          <w:szCs w:val="21"/>
        </w:rPr>
        <w:t xml:space="preserve">ESE </w:t>
      </w:r>
      <w:r w:rsidR="006F64D3" w:rsidRPr="00B74011">
        <w:rPr>
          <w:szCs w:val="21"/>
        </w:rPr>
        <w:t>&lt;NRf&gt;</w:t>
      </w:r>
    </w:p>
    <w:p w:rsidR="006F64D3" w:rsidRPr="00B74011" w:rsidRDefault="005233E4" w:rsidP="00B74011">
      <w:pPr>
        <w:ind w:firstLineChars="200" w:firstLine="422"/>
        <w:rPr>
          <w:szCs w:val="21"/>
        </w:rPr>
      </w:pPr>
      <w:r w:rsidRPr="00B74011">
        <w:rPr>
          <w:b/>
          <w:szCs w:val="21"/>
        </w:rPr>
        <w:t>Parameters:</w:t>
      </w:r>
      <w:r w:rsidRPr="00B74011">
        <w:rPr>
          <w:szCs w:val="21"/>
        </w:rPr>
        <w:t xml:space="preserve"> </w:t>
      </w:r>
      <w:r w:rsidR="006F64D3" w:rsidRPr="00B74011">
        <w:rPr>
          <w:szCs w:val="21"/>
        </w:rPr>
        <w:t>0</w:t>
      </w:r>
      <w:r w:rsidR="006F64D3" w:rsidRPr="00B74011">
        <w:rPr>
          <w:szCs w:val="21"/>
        </w:rPr>
        <w:t>～</w:t>
      </w:r>
      <w:r w:rsidR="006F64D3" w:rsidRPr="00B74011">
        <w:rPr>
          <w:szCs w:val="21"/>
        </w:rPr>
        <w:t>255</w:t>
      </w:r>
    </w:p>
    <w:p w:rsidR="0003101B" w:rsidRPr="00B74011" w:rsidRDefault="005233E4" w:rsidP="00B74011">
      <w:pPr>
        <w:ind w:firstLineChars="200" w:firstLine="422"/>
        <w:rPr>
          <w:b/>
          <w:szCs w:val="21"/>
        </w:rPr>
      </w:pPr>
      <w:r w:rsidRPr="00B74011">
        <w:rPr>
          <w:b/>
          <w:szCs w:val="21"/>
        </w:rPr>
        <w:t>Power-on Value:</w:t>
      </w:r>
      <w:r w:rsidRPr="00B74011">
        <w:rPr>
          <w:szCs w:val="21"/>
        </w:rPr>
        <w:t xml:space="preserve"> </w:t>
      </w:r>
      <w:r w:rsidR="0003101B" w:rsidRPr="00B74011">
        <w:rPr>
          <w:szCs w:val="21"/>
        </w:rPr>
        <w:t xml:space="preserve">refer to </w:t>
      </w:r>
      <w:r w:rsidR="006F64D3" w:rsidRPr="00B74011">
        <w:rPr>
          <w:szCs w:val="21"/>
        </w:rPr>
        <w:t>*</w:t>
      </w:r>
      <w:r w:rsidR="006F64D3" w:rsidRPr="00B74011">
        <w:rPr>
          <w:b/>
          <w:szCs w:val="21"/>
        </w:rPr>
        <w:t>PSC</w:t>
      </w:r>
      <w:r w:rsidR="0003101B" w:rsidRPr="00B74011">
        <w:rPr>
          <w:szCs w:val="21"/>
        </w:rPr>
        <w:t xml:space="preserve"> command</w:t>
      </w:r>
    </w:p>
    <w:p w:rsidR="006F64D3" w:rsidRPr="00B74011" w:rsidRDefault="005233E4" w:rsidP="00B74011">
      <w:pPr>
        <w:ind w:firstLineChars="200" w:firstLine="422"/>
        <w:rPr>
          <w:szCs w:val="21"/>
        </w:rPr>
      </w:pPr>
      <w:r w:rsidRPr="00B74011">
        <w:rPr>
          <w:b/>
          <w:szCs w:val="21"/>
        </w:rPr>
        <w:t>Example:</w:t>
      </w:r>
      <w:r w:rsidRPr="00B74011">
        <w:rPr>
          <w:szCs w:val="21"/>
        </w:rPr>
        <w:t xml:space="preserve"> </w:t>
      </w:r>
      <w:r w:rsidR="006F64D3" w:rsidRPr="00B74011">
        <w:rPr>
          <w:szCs w:val="21"/>
        </w:rPr>
        <w:t>*</w:t>
      </w:r>
      <w:r w:rsidR="006F64D3" w:rsidRPr="00B74011">
        <w:rPr>
          <w:b/>
          <w:szCs w:val="21"/>
        </w:rPr>
        <w:t>ESE</w:t>
      </w:r>
      <w:r w:rsidR="006F64D3" w:rsidRPr="00B74011">
        <w:rPr>
          <w:szCs w:val="21"/>
        </w:rPr>
        <w:t xml:space="preserve"> 100</w:t>
      </w:r>
    </w:p>
    <w:p w:rsidR="006F64D3" w:rsidRPr="00B74011" w:rsidRDefault="005233E4" w:rsidP="00B74011">
      <w:pPr>
        <w:ind w:firstLineChars="200" w:firstLine="422"/>
        <w:rPr>
          <w:szCs w:val="21"/>
        </w:rPr>
      </w:pPr>
      <w:r w:rsidRPr="00B74011">
        <w:rPr>
          <w:b/>
          <w:szCs w:val="21"/>
        </w:rPr>
        <w:t>Related Commands:</w:t>
      </w:r>
      <w:r w:rsidRPr="00B74011">
        <w:rPr>
          <w:szCs w:val="21"/>
        </w:rPr>
        <w:t xml:space="preserve"> </w:t>
      </w:r>
      <w:r w:rsidR="006F64D3" w:rsidRPr="00B74011">
        <w:rPr>
          <w:szCs w:val="21"/>
        </w:rPr>
        <w:t>*</w:t>
      </w:r>
      <w:r w:rsidR="006F64D3" w:rsidRPr="00B74011">
        <w:rPr>
          <w:b/>
          <w:szCs w:val="21"/>
        </w:rPr>
        <w:t>PSC</w:t>
      </w:r>
      <w:r w:rsidR="0003101B" w:rsidRPr="00B74011">
        <w:rPr>
          <w:szCs w:val="21"/>
        </w:rPr>
        <w:t xml:space="preserve">, </w:t>
      </w:r>
      <w:r w:rsidR="006F64D3" w:rsidRPr="00B74011">
        <w:rPr>
          <w:szCs w:val="21"/>
        </w:rPr>
        <w:t>*</w:t>
      </w:r>
      <w:r w:rsidR="006F64D3" w:rsidRPr="00B74011">
        <w:rPr>
          <w:b/>
          <w:szCs w:val="21"/>
        </w:rPr>
        <w:t>STB?</w:t>
      </w:r>
      <w:r w:rsidR="0003101B" w:rsidRPr="00B74011">
        <w:rPr>
          <w:szCs w:val="21"/>
        </w:rPr>
        <w:t xml:space="preserve">, </w:t>
      </w:r>
      <w:r w:rsidR="006F64D3" w:rsidRPr="00B74011">
        <w:rPr>
          <w:szCs w:val="21"/>
        </w:rPr>
        <w:t>*</w:t>
      </w:r>
      <w:r w:rsidR="006F64D3" w:rsidRPr="00B74011">
        <w:rPr>
          <w:b/>
          <w:szCs w:val="21"/>
        </w:rPr>
        <w:t>ESE?</w:t>
      </w:r>
    </w:p>
    <w:p w:rsidR="00970141" w:rsidRPr="00B74011" w:rsidRDefault="00970141" w:rsidP="00043D36">
      <w:pPr>
        <w:rPr>
          <w:szCs w:val="21"/>
        </w:rPr>
      </w:pPr>
    </w:p>
    <w:p w:rsidR="006F64D3" w:rsidRPr="002F527E" w:rsidRDefault="006F64D3" w:rsidP="009439F1">
      <w:pPr>
        <w:rPr>
          <w:b/>
          <w:sz w:val="24"/>
        </w:rPr>
      </w:pPr>
      <w:r w:rsidRPr="002F527E">
        <w:rPr>
          <w:sz w:val="24"/>
        </w:rPr>
        <w:t>*</w:t>
      </w:r>
      <w:r w:rsidRPr="002F527E">
        <w:rPr>
          <w:b/>
          <w:sz w:val="24"/>
        </w:rPr>
        <w:t>ESE?</w:t>
      </w:r>
    </w:p>
    <w:p w:rsidR="00CE651F" w:rsidRPr="00B74011" w:rsidRDefault="000927E4" w:rsidP="002C64DB">
      <w:pPr>
        <w:autoSpaceDE w:val="0"/>
        <w:autoSpaceDN w:val="0"/>
        <w:adjustRightInd w:val="0"/>
        <w:jc w:val="left"/>
        <w:rPr>
          <w:b/>
          <w:szCs w:val="21"/>
        </w:rPr>
      </w:pPr>
      <w:r w:rsidRPr="00B74011">
        <w:rPr>
          <w:kern w:val="0"/>
          <w:szCs w:val="21"/>
        </w:rPr>
        <w:t xml:space="preserve">This </w:t>
      </w:r>
      <w:r w:rsidRPr="00B74011">
        <w:rPr>
          <w:rFonts w:hint="eastAsia"/>
          <w:kern w:val="0"/>
          <w:szCs w:val="21"/>
        </w:rPr>
        <w:t>command</w:t>
      </w:r>
      <w:r w:rsidR="002C64DB" w:rsidRPr="00B74011">
        <w:rPr>
          <w:kern w:val="0"/>
          <w:szCs w:val="21"/>
        </w:rPr>
        <w:t xml:space="preserve"> reads the Standard Event </w:t>
      </w:r>
      <w:r w:rsidR="00CE651F" w:rsidRPr="00B74011">
        <w:rPr>
          <w:kern w:val="0"/>
          <w:szCs w:val="21"/>
        </w:rPr>
        <w:t>Enable</w:t>
      </w:r>
      <w:r w:rsidR="002C64DB" w:rsidRPr="00B74011">
        <w:rPr>
          <w:kern w:val="0"/>
          <w:szCs w:val="21"/>
        </w:rPr>
        <w:t xml:space="preserve"> Register. </w:t>
      </w:r>
    </w:p>
    <w:p w:rsidR="006F64D3" w:rsidRPr="00B74011" w:rsidRDefault="005233E4" w:rsidP="00B74011">
      <w:pPr>
        <w:ind w:firstLineChars="200" w:firstLine="422"/>
        <w:rPr>
          <w:szCs w:val="21"/>
        </w:rPr>
      </w:pPr>
      <w:r w:rsidRPr="00B74011">
        <w:rPr>
          <w:b/>
          <w:szCs w:val="21"/>
        </w:rPr>
        <w:t xml:space="preserve">Query Syntax: </w:t>
      </w:r>
      <w:r w:rsidR="006F64D3" w:rsidRPr="00B74011">
        <w:rPr>
          <w:szCs w:val="21"/>
        </w:rPr>
        <w:t>*</w:t>
      </w:r>
      <w:r w:rsidR="006F64D3" w:rsidRPr="00B74011">
        <w:rPr>
          <w:b/>
          <w:szCs w:val="21"/>
        </w:rPr>
        <w:t>ESE?</w:t>
      </w:r>
    </w:p>
    <w:p w:rsidR="006F64D3" w:rsidRPr="00B74011" w:rsidRDefault="005233E4" w:rsidP="00B74011">
      <w:pPr>
        <w:ind w:firstLineChars="200" w:firstLine="422"/>
        <w:rPr>
          <w:szCs w:val="21"/>
        </w:rPr>
      </w:pPr>
      <w:r w:rsidRPr="00B74011">
        <w:rPr>
          <w:b/>
          <w:szCs w:val="21"/>
        </w:rPr>
        <w:t>Parameters</w:t>
      </w:r>
      <w:r w:rsidRPr="00B74011">
        <w:rPr>
          <w:szCs w:val="21"/>
        </w:rPr>
        <w:t xml:space="preserve">: </w:t>
      </w:r>
      <w:r w:rsidR="0003101B" w:rsidRPr="00B74011">
        <w:rPr>
          <w:szCs w:val="21"/>
        </w:rPr>
        <w:t>None</w:t>
      </w:r>
    </w:p>
    <w:p w:rsidR="006F64D3" w:rsidRPr="00B74011" w:rsidRDefault="005233E4" w:rsidP="00B74011">
      <w:pPr>
        <w:ind w:firstLineChars="200" w:firstLine="422"/>
        <w:rPr>
          <w:szCs w:val="21"/>
        </w:rPr>
      </w:pPr>
      <w:r w:rsidRPr="00B74011">
        <w:rPr>
          <w:b/>
          <w:szCs w:val="21"/>
        </w:rPr>
        <w:t>Returned Parameters</w:t>
      </w:r>
      <w:r w:rsidRPr="00B74011">
        <w:rPr>
          <w:szCs w:val="21"/>
        </w:rPr>
        <w:t xml:space="preserve">: </w:t>
      </w:r>
      <w:r w:rsidR="006F64D3" w:rsidRPr="00B74011">
        <w:rPr>
          <w:szCs w:val="21"/>
        </w:rPr>
        <w:t>&lt;NRl&gt;</w:t>
      </w:r>
    </w:p>
    <w:p w:rsidR="006F64D3" w:rsidRPr="00B74011" w:rsidRDefault="005233E4" w:rsidP="00B74011">
      <w:pPr>
        <w:ind w:firstLineChars="200" w:firstLine="422"/>
        <w:rPr>
          <w:szCs w:val="21"/>
        </w:rPr>
      </w:pPr>
      <w:r w:rsidRPr="00B74011">
        <w:rPr>
          <w:b/>
          <w:szCs w:val="21"/>
        </w:rPr>
        <w:t>Related Commands</w:t>
      </w:r>
      <w:r w:rsidRPr="00B74011">
        <w:rPr>
          <w:szCs w:val="21"/>
        </w:rPr>
        <w:t xml:space="preserve">: </w:t>
      </w:r>
      <w:r w:rsidR="006F64D3" w:rsidRPr="00B74011">
        <w:rPr>
          <w:szCs w:val="21"/>
        </w:rPr>
        <w:t>*</w:t>
      </w:r>
      <w:r w:rsidR="006F64D3" w:rsidRPr="00B74011">
        <w:rPr>
          <w:b/>
          <w:szCs w:val="21"/>
        </w:rPr>
        <w:t>ESE</w:t>
      </w:r>
      <w:r w:rsidR="0003101B" w:rsidRPr="00B74011">
        <w:rPr>
          <w:szCs w:val="21"/>
        </w:rPr>
        <w:t xml:space="preserve">m </w:t>
      </w:r>
      <w:r w:rsidR="006F64D3" w:rsidRPr="00B74011">
        <w:rPr>
          <w:szCs w:val="21"/>
        </w:rPr>
        <w:t>*</w:t>
      </w:r>
      <w:r w:rsidR="006F64D3" w:rsidRPr="00B74011">
        <w:rPr>
          <w:b/>
          <w:szCs w:val="21"/>
        </w:rPr>
        <w:t>PSC</w:t>
      </w:r>
      <w:r w:rsidR="0003101B" w:rsidRPr="00B74011">
        <w:rPr>
          <w:szCs w:val="21"/>
        </w:rPr>
        <w:t xml:space="preserve">, </w:t>
      </w:r>
      <w:r w:rsidR="006F64D3" w:rsidRPr="00B74011">
        <w:rPr>
          <w:szCs w:val="21"/>
        </w:rPr>
        <w:t>*</w:t>
      </w:r>
      <w:r w:rsidR="006F64D3" w:rsidRPr="00B74011">
        <w:rPr>
          <w:b/>
          <w:szCs w:val="21"/>
        </w:rPr>
        <w:t>STB?</w:t>
      </w:r>
    </w:p>
    <w:p w:rsidR="006F64D3" w:rsidRDefault="006F64D3" w:rsidP="00043D36">
      <w:pPr>
        <w:rPr>
          <w:szCs w:val="21"/>
        </w:rPr>
      </w:pPr>
    </w:p>
    <w:p w:rsidR="00B74011" w:rsidRDefault="00B74011" w:rsidP="00043D36">
      <w:pPr>
        <w:rPr>
          <w:szCs w:val="21"/>
        </w:rPr>
      </w:pPr>
    </w:p>
    <w:p w:rsidR="005C0446" w:rsidRPr="00B74011" w:rsidRDefault="005C0446" w:rsidP="00043D36">
      <w:pPr>
        <w:rPr>
          <w:szCs w:val="21"/>
        </w:rPr>
      </w:pPr>
    </w:p>
    <w:p w:rsidR="006F64D3" w:rsidRPr="002F527E" w:rsidRDefault="006F64D3" w:rsidP="00043D36">
      <w:pPr>
        <w:spacing w:line="360" w:lineRule="auto"/>
        <w:rPr>
          <w:b/>
          <w:sz w:val="24"/>
        </w:rPr>
      </w:pPr>
      <w:r w:rsidRPr="002F527E">
        <w:rPr>
          <w:sz w:val="24"/>
        </w:rPr>
        <w:lastRenderedPageBreak/>
        <w:t>*</w:t>
      </w:r>
      <w:r w:rsidRPr="002F527E">
        <w:rPr>
          <w:b/>
          <w:sz w:val="24"/>
        </w:rPr>
        <w:t>ESR?</w:t>
      </w:r>
    </w:p>
    <w:p w:rsidR="002F527E" w:rsidRPr="00B74011" w:rsidRDefault="000927E4" w:rsidP="002F527E">
      <w:pPr>
        <w:autoSpaceDE w:val="0"/>
        <w:autoSpaceDN w:val="0"/>
        <w:adjustRightInd w:val="0"/>
        <w:jc w:val="left"/>
        <w:rPr>
          <w:kern w:val="0"/>
          <w:szCs w:val="21"/>
        </w:rPr>
      </w:pPr>
      <w:r w:rsidRPr="00B74011">
        <w:rPr>
          <w:kern w:val="0"/>
          <w:szCs w:val="21"/>
        </w:rPr>
        <w:t xml:space="preserve">This </w:t>
      </w:r>
      <w:r w:rsidR="00BB1B12" w:rsidRPr="00B74011">
        <w:rPr>
          <w:rFonts w:hint="eastAsia"/>
          <w:kern w:val="0"/>
          <w:szCs w:val="21"/>
        </w:rPr>
        <w:t>c</w:t>
      </w:r>
      <w:r w:rsidRPr="00B74011">
        <w:rPr>
          <w:kern w:val="0"/>
          <w:szCs w:val="21"/>
        </w:rPr>
        <w:t xml:space="preserve"> reads </w:t>
      </w:r>
      <w:r w:rsidR="002C64DB" w:rsidRPr="00B74011">
        <w:rPr>
          <w:kern w:val="0"/>
          <w:szCs w:val="21"/>
        </w:rPr>
        <w:t xml:space="preserve">Standard Event </w:t>
      </w:r>
      <w:r w:rsidR="00CE651F" w:rsidRPr="00B74011">
        <w:rPr>
          <w:kern w:val="0"/>
          <w:szCs w:val="21"/>
        </w:rPr>
        <w:t>R</w:t>
      </w:r>
      <w:r w:rsidRPr="00B74011">
        <w:rPr>
          <w:kern w:val="0"/>
          <w:szCs w:val="21"/>
        </w:rPr>
        <w:t xml:space="preserve">egister. Reading </w:t>
      </w:r>
      <w:r w:rsidR="002F527E" w:rsidRPr="00B74011">
        <w:rPr>
          <w:kern w:val="0"/>
          <w:szCs w:val="21"/>
        </w:rPr>
        <w:t>Standard Event R</w:t>
      </w:r>
      <w:r w:rsidR="002C64DB" w:rsidRPr="00B74011">
        <w:rPr>
          <w:kern w:val="0"/>
          <w:szCs w:val="21"/>
        </w:rPr>
        <w:t xml:space="preserve">egister clears it. The </w:t>
      </w:r>
      <w:r w:rsidR="002F527E" w:rsidRPr="00B74011">
        <w:rPr>
          <w:kern w:val="0"/>
          <w:szCs w:val="21"/>
        </w:rPr>
        <w:t xml:space="preserve">definition for internal </w:t>
      </w:r>
      <w:r w:rsidR="002C64DB" w:rsidRPr="00B74011">
        <w:rPr>
          <w:kern w:val="0"/>
          <w:szCs w:val="21"/>
        </w:rPr>
        <w:t>bit</w:t>
      </w:r>
      <w:r w:rsidR="002F527E" w:rsidRPr="00B74011">
        <w:rPr>
          <w:kern w:val="0"/>
          <w:szCs w:val="21"/>
        </w:rPr>
        <w:t>s Standard Event R</w:t>
      </w:r>
      <w:r w:rsidR="002C64DB" w:rsidRPr="00B74011">
        <w:rPr>
          <w:kern w:val="0"/>
          <w:szCs w:val="21"/>
        </w:rPr>
        <w:t xml:space="preserve">egister is the same as </w:t>
      </w:r>
      <w:r w:rsidR="002F527E" w:rsidRPr="00B74011">
        <w:rPr>
          <w:kern w:val="0"/>
          <w:szCs w:val="21"/>
        </w:rPr>
        <w:t>that for</w:t>
      </w:r>
      <w:r w:rsidRPr="00B74011">
        <w:rPr>
          <w:rFonts w:hint="eastAsia"/>
          <w:kern w:val="0"/>
          <w:szCs w:val="21"/>
        </w:rPr>
        <w:t xml:space="preserve"> the internal bits of</w:t>
      </w:r>
      <w:r w:rsidR="002F527E" w:rsidRPr="00B74011">
        <w:rPr>
          <w:kern w:val="0"/>
          <w:szCs w:val="21"/>
        </w:rPr>
        <w:t xml:space="preserve"> </w:t>
      </w:r>
      <w:r w:rsidR="002C64DB" w:rsidRPr="00B74011">
        <w:rPr>
          <w:kern w:val="0"/>
          <w:szCs w:val="21"/>
        </w:rPr>
        <w:t xml:space="preserve">Standard Event Status Enable </w:t>
      </w:r>
      <w:r w:rsidR="002F527E" w:rsidRPr="00B74011">
        <w:rPr>
          <w:kern w:val="0"/>
          <w:szCs w:val="21"/>
        </w:rPr>
        <w:t>R</w:t>
      </w:r>
      <w:r w:rsidR="002C64DB" w:rsidRPr="00B74011">
        <w:rPr>
          <w:kern w:val="0"/>
          <w:szCs w:val="21"/>
        </w:rPr>
        <w:t>egister.</w:t>
      </w:r>
    </w:p>
    <w:p w:rsidR="002F527E" w:rsidRPr="00B74011" w:rsidRDefault="002F527E" w:rsidP="002F527E">
      <w:pPr>
        <w:autoSpaceDE w:val="0"/>
        <w:autoSpaceDN w:val="0"/>
        <w:adjustRightInd w:val="0"/>
        <w:jc w:val="left"/>
        <w:rPr>
          <w:szCs w:val="21"/>
        </w:rPr>
      </w:pPr>
      <w:r w:rsidRPr="00B74011">
        <w:rPr>
          <w:szCs w:val="21"/>
        </w:rPr>
        <w:t>Refer to Chapter IV Register Status Report for details of this registers.</w:t>
      </w:r>
    </w:p>
    <w:p w:rsidR="006F64D3" w:rsidRPr="00B74011" w:rsidRDefault="005233E4" w:rsidP="00C4667A">
      <w:pPr>
        <w:ind w:firstLineChars="200" w:firstLine="422"/>
        <w:rPr>
          <w:szCs w:val="21"/>
        </w:rPr>
      </w:pPr>
      <w:r w:rsidRPr="00B74011">
        <w:rPr>
          <w:rFonts w:hint="eastAsia"/>
          <w:b/>
          <w:szCs w:val="21"/>
        </w:rPr>
        <w:t xml:space="preserve">Query Syntax: </w:t>
      </w:r>
      <w:r w:rsidR="006F64D3" w:rsidRPr="00B74011">
        <w:rPr>
          <w:szCs w:val="21"/>
        </w:rPr>
        <w:t>*</w:t>
      </w:r>
      <w:r w:rsidR="006F64D3" w:rsidRPr="00B74011">
        <w:rPr>
          <w:b/>
          <w:szCs w:val="21"/>
        </w:rPr>
        <w:t>ESR?</w:t>
      </w:r>
    </w:p>
    <w:p w:rsidR="006F64D3" w:rsidRPr="00B74011" w:rsidRDefault="005233E4" w:rsidP="00C4667A">
      <w:pPr>
        <w:ind w:firstLineChars="200" w:firstLine="422"/>
        <w:rPr>
          <w:szCs w:val="21"/>
        </w:rPr>
      </w:pPr>
      <w:r w:rsidRPr="00B74011">
        <w:rPr>
          <w:rFonts w:hint="eastAsia"/>
          <w:b/>
          <w:szCs w:val="21"/>
        </w:rPr>
        <w:t xml:space="preserve">Parameters: </w:t>
      </w:r>
      <w:r w:rsidR="0003101B" w:rsidRPr="00B74011">
        <w:rPr>
          <w:rFonts w:hint="eastAsia"/>
          <w:szCs w:val="21"/>
        </w:rPr>
        <w:t>None</w:t>
      </w:r>
    </w:p>
    <w:p w:rsidR="006F64D3" w:rsidRPr="00B74011" w:rsidRDefault="005233E4" w:rsidP="00C4667A">
      <w:pPr>
        <w:ind w:firstLineChars="200" w:firstLine="422"/>
        <w:rPr>
          <w:szCs w:val="21"/>
        </w:rPr>
      </w:pPr>
      <w:r w:rsidRPr="00B74011">
        <w:rPr>
          <w:rFonts w:hint="eastAsia"/>
          <w:b/>
          <w:szCs w:val="21"/>
        </w:rPr>
        <w:t xml:space="preserve">Returned Parameters: </w:t>
      </w:r>
      <w:r w:rsidR="006F64D3" w:rsidRPr="00B74011">
        <w:rPr>
          <w:szCs w:val="21"/>
        </w:rPr>
        <w:t>&lt;NRl&gt;</w:t>
      </w:r>
    </w:p>
    <w:p w:rsidR="006F64D3" w:rsidRPr="00B74011" w:rsidRDefault="005233E4" w:rsidP="00C4667A">
      <w:pPr>
        <w:ind w:firstLineChars="200" w:firstLine="422"/>
        <w:rPr>
          <w:b/>
          <w:szCs w:val="21"/>
        </w:rPr>
      </w:pPr>
      <w:r w:rsidRPr="00B74011">
        <w:rPr>
          <w:rFonts w:hint="eastAsia"/>
          <w:b/>
          <w:szCs w:val="21"/>
        </w:rPr>
        <w:t xml:space="preserve">Related Commands: </w:t>
      </w:r>
      <w:r w:rsidR="006F64D3" w:rsidRPr="00B74011">
        <w:rPr>
          <w:szCs w:val="21"/>
        </w:rPr>
        <w:t>*</w:t>
      </w:r>
      <w:r w:rsidR="006F64D3" w:rsidRPr="00B74011">
        <w:rPr>
          <w:b/>
          <w:szCs w:val="21"/>
        </w:rPr>
        <w:t>CLS</w:t>
      </w:r>
      <w:r w:rsidR="0003101B" w:rsidRPr="00B74011">
        <w:rPr>
          <w:rFonts w:hint="eastAsia"/>
          <w:b/>
          <w:szCs w:val="21"/>
        </w:rPr>
        <w:t xml:space="preserve">, </w:t>
      </w:r>
      <w:r w:rsidR="006F64D3" w:rsidRPr="00B74011">
        <w:rPr>
          <w:szCs w:val="21"/>
        </w:rPr>
        <w:t>*</w:t>
      </w:r>
      <w:r w:rsidR="006F64D3" w:rsidRPr="00B74011">
        <w:rPr>
          <w:b/>
          <w:szCs w:val="21"/>
        </w:rPr>
        <w:t>OPC</w:t>
      </w:r>
    </w:p>
    <w:p w:rsidR="00137A85" w:rsidRPr="0007296E" w:rsidRDefault="00137A85" w:rsidP="00685F3D"/>
    <w:p w:rsidR="006F64D3" w:rsidRPr="00292173" w:rsidRDefault="006F64D3" w:rsidP="00285981">
      <w:pPr>
        <w:spacing w:line="360" w:lineRule="auto"/>
        <w:rPr>
          <w:b/>
          <w:sz w:val="24"/>
        </w:rPr>
      </w:pPr>
      <w:r w:rsidRPr="00292173">
        <w:rPr>
          <w:sz w:val="24"/>
        </w:rPr>
        <w:t>*</w:t>
      </w:r>
      <w:r w:rsidRPr="00292173">
        <w:rPr>
          <w:b/>
          <w:sz w:val="24"/>
        </w:rPr>
        <w:t>IDN?</w:t>
      </w:r>
    </w:p>
    <w:p w:rsidR="006F64D3" w:rsidRPr="00B74011" w:rsidRDefault="0028233C" w:rsidP="0028233C">
      <w:pPr>
        <w:autoSpaceDE w:val="0"/>
        <w:autoSpaceDN w:val="0"/>
        <w:adjustRightInd w:val="0"/>
        <w:jc w:val="left"/>
        <w:rPr>
          <w:szCs w:val="21"/>
        </w:rPr>
      </w:pPr>
      <w:r w:rsidRPr="00B74011">
        <w:rPr>
          <w:kern w:val="0"/>
          <w:szCs w:val="21"/>
        </w:rPr>
        <w:t>This</w:t>
      </w:r>
      <w:r w:rsidR="00BB1B12" w:rsidRPr="00B74011">
        <w:rPr>
          <w:rFonts w:hint="eastAsia"/>
          <w:kern w:val="0"/>
          <w:szCs w:val="21"/>
        </w:rPr>
        <w:t xml:space="preserve"> command </w:t>
      </w:r>
      <w:r w:rsidR="00BB1B12" w:rsidRPr="00B74011">
        <w:rPr>
          <w:kern w:val="0"/>
          <w:szCs w:val="21"/>
        </w:rPr>
        <w:t>quer</w:t>
      </w:r>
      <w:r w:rsidR="00BB1B12" w:rsidRPr="00B74011">
        <w:rPr>
          <w:rFonts w:hint="eastAsia"/>
          <w:kern w:val="0"/>
          <w:szCs w:val="21"/>
        </w:rPr>
        <w:t>ies</w:t>
      </w:r>
      <w:r w:rsidRPr="00B74011">
        <w:rPr>
          <w:kern w:val="0"/>
          <w:szCs w:val="21"/>
        </w:rPr>
        <w:t xml:space="preserve"> for the identification </w:t>
      </w:r>
      <w:r w:rsidR="00BB1B12" w:rsidRPr="00B74011">
        <w:rPr>
          <w:rFonts w:hint="eastAsia"/>
          <w:kern w:val="0"/>
          <w:szCs w:val="21"/>
        </w:rPr>
        <w:t xml:space="preserve">information </w:t>
      </w:r>
      <w:r w:rsidRPr="00B74011">
        <w:rPr>
          <w:kern w:val="0"/>
          <w:szCs w:val="21"/>
        </w:rPr>
        <w:t>of</w:t>
      </w:r>
      <w:r w:rsidR="00BB1B12" w:rsidRPr="00B74011">
        <w:rPr>
          <w:rFonts w:hint="eastAsia"/>
          <w:kern w:val="0"/>
          <w:szCs w:val="21"/>
        </w:rPr>
        <w:t xml:space="preserve"> </w:t>
      </w:r>
      <w:r w:rsidRPr="00B74011">
        <w:rPr>
          <w:kern w:val="0"/>
          <w:szCs w:val="21"/>
        </w:rPr>
        <w:t>t</w:t>
      </w:r>
      <w:r w:rsidR="00BB1B12" w:rsidRPr="00B74011">
        <w:rPr>
          <w:rFonts w:hint="eastAsia"/>
          <w:kern w:val="0"/>
          <w:szCs w:val="21"/>
        </w:rPr>
        <w:t>h</w:t>
      </w:r>
      <w:r w:rsidRPr="00B74011">
        <w:rPr>
          <w:kern w:val="0"/>
          <w:szCs w:val="21"/>
        </w:rPr>
        <w:t>e instrument. The returned value consists of four strings, separated by commas, including information such as manufacturer, product model, firmware version and so on.</w:t>
      </w:r>
    </w:p>
    <w:p w:rsidR="006F64D3" w:rsidRPr="00B74011" w:rsidRDefault="005233E4" w:rsidP="0028233C">
      <w:pPr>
        <w:ind w:firstLineChars="200" w:firstLine="422"/>
        <w:rPr>
          <w:szCs w:val="21"/>
        </w:rPr>
      </w:pPr>
      <w:r w:rsidRPr="00B74011">
        <w:rPr>
          <w:rFonts w:hint="eastAsia"/>
          <w:b/>
          <w:szCs w:val="21"/>
        </w:rPr>
        <w:t>Query Syntax:</w:t>
      </w:r>
      <w:r w:rsidRPr="00B74011">
        <w:rPr>
          <w:rFonts w:hint="eastAsia"/>
          <w:szCs w:val="21"/>
        </w:rPr>
        <w:t xml:space="preserve"> </w:t>
      </w:r>
      <w:r w:rsidR="006F64D3" w:rsidRPr="00B74011">
        <w:rPr>
          <w:szCs w:val="21"/>
        </w:rPr>
        <w:t>*</w:t>
      </w:r>
      <w:r w:rsidR="006F64D3" w:rsidRPr="00B74011">
        <w:rPr>
          <w:b/>
          <w:szCs w:val="21"/>
        </w:rPr>
        <w:t>IDN?</w:t>
      </w:r>
    </w:p>
    <w:p w:rsidR="006F64D3" w:rsidRPr="00B74011" w:rsidRDefault="005233E4" w:rsidP="0028233C">
      <w:pPr>
        <w:ind w:firstLineChars="200" w:firstLine="422"/>
        <w:rPr>
          <w:szCs w:val="21"/>
        </w:rPr>
      </w:pPr>
      <w:r w:rsidRPr="00B74011">
        <w:rPr>
          <w:rFonts w:hint="eastAsia"/>
          <w:b/>
          <w:szCs w:val="21"/>
        </w:rPr>
        <w:t>Parameters:</w:t>
      </w:r>
      <w:r w:rsidRPr="00B74011">
        <w:rPr>
          <w:rFonts w:hint="eastAsia"/>
          <w:szCs w:val="21"/>
        </w:rPr>
        <w:t xml:space="preserve"> </w:t>
      </w:r>
      <w:r w:rsidR="009B3A06" w:rsidRPr="00B74011">
        <w:rPr>
          <w:rFonts w:hint="eastAsia"/>
          <w:szCs w:val="21"/>
        </w:rPr>
        <w:t>None</w:t>
      </w:r>
    </w:p>
    <w:p w:rsidR="006F64D3" w:rsidRPr="00B74011" w:rsidRDefault="005233E4" w:rsidP="0028233C">
      <w:pPr>
        <w:ind w:firstLineChars="200" w:firstLine="422"/>
        <w:rPr>
          <w:szCs w:val="21"/>
        </w:rPr>
      </w:pPr>
      <w:r w:rsidRPr="00B74011">
        <w:rPr>
          <w:rFonts w:hint="eastAsia"/>
          <w:b/>
          <w:szCs w:val="21"/>
        </w:rPr>
        <w:t>Returned Parameters:</w:t>
      </w:r>
      <w:r w:rsidRPr="00B74011">
        <w:rPr>
          <w:rFonts w:hint="eastAsia"/>
          <w:szCs w:val="21"/>
        </w:rPr>
        <w:t xml:space="preserve"> </w:t>
      </w:r>
      <w:r w:rsidR="006F64D3" w:rsidRPr="00B74011">
        <w:rPr>
          <w:szCs w:val="21"/>
        </w:rPr>
        <w:t>&lt;aard&gt;</w:t>
      </w:r>
    </w:p>
    <w:p w:rsidR="006F64D3" w:rsidRPr="00B74011" w:rsidRDefault="0003101B" w:rsidP="0028233C">
      <w:pPr>
        <w:ind w:firstLineChars="200" w:firstLine="422"/>
        <w:rPr>
          <w:szCs w:val="21"/>
        </w:rPr>
      </w:pPr>
      <w:r w:rsidRPr="00B74011">
        <w:rPr>
          <w:rFonts w:hint="eastAsia"/>
          <w:b/>
          <w:szCs w:val="21"/>
        </w:rPr>
        <w:t>Example</w:t>
      </w:r>
      <w:r w:rsidRPr="00B74011">
        <w:rPr>
          <w:rFonts w:hint="eastAsia"/>
          <w:szCs w:val="21"/>
        </w:rPr>
        <w:t xml:space="preserve">:  </w:t>
      </w:r>
      <w:r w:rsidR="006F64D3" w:rsidRPr="00B74011">
        <w:rPr>
          <w:szCs w:val="21"/>
        </w:rPr>
        <w:t>ARRAY,3751A,0,1.20-0.0-1.08</w:t>
      </w:r>
    </w:p>
    <w:p w:rsidR="006F64D3" w:rsidRPr="00B74011" w:rsidRDefault="0003101B" w:rsidP="0028233C">
      <w:pPr>
        <w:ind w:firstLineChars="396" w:firstLine="835"/>
        <w:rPr>
          <w:szCs w:val="21"/>
        </w:rPr>
      </w:pPr>
      <w:r w:rsidRPr="00B74011">
        <w:rPr>
          <w:rFonts w:hint="eastAsia"/>
          <w:b/>
          <w:szCs w:val="21"/>
        </w:rPr>
        <w:t>String</w:t>
      </w:r>
      <w:r w:rsidR="006F64D3" w:rsidRPr="00B74011">
        <w:rPr>
          <w:szCs w:val="21"/>
        </w:rPr>
        <w:tab/>
      </w:r>
      <w:r w:rsidR="006F64D3" w:rsidRPr="00B74011">
        <w:rPr>
          <w:szCs w:val="21"/>
        </w:rPr>
        <w:tab/>
      </w:r>
      <w:r w:rsidRPr="00B74011">
        <w:rPr>
          <w:rFonts w:hint="eastAsia"/>
          <w:b/>
          <w:szCs w:val="21"/>
        </w:rPr>
        <w:t>Information</w:t>
      </w:r>
    </w:p>
    <w:p w:rsidR="006F64D3" w:rsidRPr="00B74011" w:rsidRDefault="006F64D3" w:rsidP="0028233C">
      <w:pPr>
        <w:ind w:firstLineChars="400" w:firstLine="840"/>
        <w:rPr>
          <w:szCs w:val="21"/>
        </w:rPr>
      </w:pPr>
      <w:r w:rsidRPr="00B74011">
        <w:rPr>
          <w:szCs w:val="21"/>
        </w:rPr>
        <w:t>Array</w:t>
      </w:r>
      <w:r w:rsidRPr="00B74011">
        <w:rPr>
          <w:szCs w:val="21"/>
        </w:rPr>
        <w:tab/>
      </w:r>
      <w:r w:rsidRPr="00B74011">
        <w:rPr>
          <w:szCs w:val="21"/>
        </w:rPr>
        <w:tab/>
      </w:r>
      <w:r w:rsidR="0003101B" w:rsidRPr="00B74011">
        <w:rPr>
          <w:rFonts w:hint="eastAsia"/>
          <w:szCs w:val="21"/>
        </w:rPr>
        <w:t>Manufacturer</w:t>
      </w:r>
    </w:p>
    <w:p w:rsidR="006F64D3" w:rsidRPr="00B74011" w:rsidRDefault="006F64D3" w:rsidP="0028233C">
      <w:pPr>
        <w:ind w:firstLineChars="400" w:firstLine="840"/>
        <w:rPr>
          <w:szCs w:val="21"/>
        </w:rPr>
      </w:pPr>
      <w:r w:rsidRPr="00B74011">
        <w:rPr>
          <w:szCs w:val="21"/>
        </w:rPr>
        <w:t>3751A</w:t>
      </w:r>
      <w:r w:rsidRPr="00B74011">
        <w:rPr>
          <w:szCs w:val="21"/>
        </w:rPr>
        <w:tab/>
      </w:r>
      <w:r w:rsidRPr="00B74011">
        <w:rPr>
          <w:szCs w:val="21"/>
        </w:rPr>
        <w:tab/>
      </w:r>
      <w:r w:rsidR="0003101B" w:rsidRPr="00B74011">
        <w:rPr>
          <w:rFonts w:hint="eastAsia"/>
          <w:szCs w:val="21"/>
        </w:rPr>
        <w:t>Product model (represented y four digits with a letter suffix)</w:t>
      </w:r>
    </w:p>
    <w:p w:rsidR="006F64D3" w:rsidRPr="00B74011" w:rsidRDefault="006F64D3" w:rsidP="0028233C">
      <w:pPr>
        <w:ind w:firstLineChars="450" w:firstLine="945"/>
        <w:rPr>
          <w:szCs w:val="21"/>
        </w:rPr>
      </w:pPr>
      <w:r w:rsidRPr="00B74011">
        <w:rPr>
          <w:szCs w:val="21"/>
        </w:rPr>
        <w:t>0</w:t>
      </w:r>
      <w:r w:rsidRPr="00B74011">
        <w:rPr>
          <w:szCs w:val="21"/>
        </w:rPr>
        <w:tab/>
      </w:r>
      <w:r w:rsidRPr="00B74011">
        <w:rPr>
          <w:szCs w:val="21"/>
        </w:rPr>
        <w:tab/>
      </w:r>
      <w:r w:rsidRPr="00B74011">
        <w:rPr>
          <w:szCs w:val="21"/>
        </w:rPr>
        <w:tab/>
      </w:r>
      <w:r w:rsidR="0003101B" w:rsidRPr="00B74011">
        <w:rPr>
          <w:rFonts w:hint="eastAsia"/>
          <w:szCs w:val="21"/>
        </w:rPr>
        <w:t>Always returns 0</w:t>
      </w:r>
      <w:r w:rsidR="0028233C" w:rsidRPr="00B74011">
        <w:rPr>
          <w:rFonts w:hint="eastAsia"/>
          <w:szCs w:val="21"/>
        </w:rPr>
        <w:t xml:space="preserve"> (Reserved Position)</w:t>
      </w:r>
    </w:p>
    <w:p w:rsidR="006F64D3" w:rsidRPr="00B74011" w:rsidRDefault="006F64D3" w:rsidP="0028233C">
      <w:pPr>
        <w:ind w:leftChars="300" w:left="2100" w:hangingChars="700" w:hanging="1470"/>
        <w:rPr>
          <w:szCs w:val="21"/>
        </w:rPr>
      </w:pPr>
      <w:r w:rsidRPr="00B74011">
        <w:rPr>
          <w:szCs w:val="21"/>
        </w:rPr>
        <w:t>1.20-0.0-1.08</w:t>
      </w:r>
      <w:r w:rsidR="0028233C" w:rsidRPr="00B74011">
        <w:rPr>
          <w:rFonts w:hint="eastAsia"/>
          <w:szCs w:val="21"/>
        </w:rPr>
        <w:t xml:space="preserve">   </w:t>
      </w:r>
      <w:r w:rsidRPr="00B74011">
        <w:rPr>
          <w:szCs w:val="21"/>
        </w:rPr>
        <w:tab/>
      </w:r>
      <w:r w:rsidR="0028233C" w:rsidRPr="00B74011">
        <w:rPr>
          <w:rFonts w:hint="eastAsia"/>
          <w:szCs w:val="21"/>
        </w:rPr>
        <w:t>Firmware version, consisting three parts: Part I is the firmware version of the host processor, Part II is the hardware version of the system and Part III is the firmware version of GPIB.</w:t>
      </w:r>
      <w:r w:rsidR="00137A85" w:rsidRPr="00B74011">
        <w:rPr>
          <w:rFonts w:hint="eastAsia"/>
          <w:szCs w:val="21"/>
        </w:rPr>
        <w:t xml:space="preserve"> </w:t>
      </w:r>
    </w:p>
    <w:p w:rsidR="00137A85" w:rsidRPr="00B74011" w:rsidRDefault="00137A85" w:rsidP="00137A85">
      <w:pPr>
        <w:rPr>
          <w:szCs w:val="21"/>
        </w:rPr>
      </w:pPr>
    </w:p>
    <w:p w:rsidR="00137A85" w:rsidRPr="00B74011" w:rsidRDefault="00137A85" w:rsidP="00137A85">
      <w:pPr>
        <w:rPr>
          <w:b/>
          <w:sz w:val="24"/>
        </w:rPr>
      </w:pPr>
      <w:r w:rsidRPr="00B74011">
        <w:rPr>
          <w:sz w:val="24"/>
        </w:rPr>
        <w:t>*</w:t>
      </w:r>
      <w:r w:rsidRPr="00B74011">
        <w:rPr>
          <w:b/>
          <w:sz w:val="24"/>
        </w:rPr>
        <w:t>OPC</w:t>
      </w:r>
    </w:p>
    <w:p w:rsidR="00BA29D2" w:rsidRPr="00B74011" w:rsidRDefault="002E727F" w:rsidP="00BA29D2">
      <w:pPr>
        <w:autoSpaceDE w:val="0"/>
        <w:autoSpaceDN w:val="0"/>
        <w:adjustRightInd w:val="0"/>
        <w:jc w:val="left"/>
        <w:rPr>
          <w:kern w:val="0"/>
          <w:szCs w:val="21"/>
        </w:rPr>
      </w:pPr>
      <w:r w:rsidRPr="00B74011">
        <w:rPr>
          <w:szCs w:val="21"/>
        </w:rPr>
        <w:t>This command reset the OPC Bit (Bit 0) of the Standard Event Register when all pending operations have been completed</w:t>
      </w:r>
      <w:r w:rsidR="00BA29D2" w:rsidRPr="00B74011">
        <w:rPr>
          <w:szCs w:val="21"/>
        </w:rPr>
        <w:t xml:space="preserve">. </w:t>
      </w:r>
      <w:r w:rsidR="00BA29D2" w:rsidRPr="00B74011">
        <w:rPr>
          <w:kern w:val="0"/>
          <w:szCs w:val="21"/>
        </w:rPr>
        <w:t>Pending operations are complete when:</w:t>
      </w:r>
    </w:p>
    <w:p w:rsidR="00BA29D2" w:rsidRPr="00B74011" w:rsidRDefault="00BA29D2" w:rsidP="00BA29D2">
      <w:pPr>
        <w:pStyle w:val="aa"/>
        <w:numPr>
          <w:ilvl w:val="0"/>
          <w:numId w:val="28"/>
        </w:numPr>
        <w:autoSpaceDE w:val="0"/>
        <w:autoSpaceDN w:val="0"/>
        <w:adjustRightInd w:val="0"/>
        <w:ind w:firstLineChars="0"/>
        <w:jc w:val="left"/>
        <w:rPr>
          <w:kern w:val="0"/>
          <w:szCs w:val="21"/>
        </w:rPr>
      </w:pPr>
      <w:r w:rsidRPr="00B74011">
        <w:rPr>
          <w:kern w:val="0"/>
          <w:szCs w:val="21"/>
        </w:rPr>
        <w:t xml:space="preserve">All commands sent before an *OPC have been executed. </w:t>
      </w:r>
    </w:p>
    <w:p w:rsidR="00BA29D2" w:rsidRPr="00B74011" w:rsidRDefault="00BA29D2" w:rsidP="00BA29D2">
      <w:pPr>
        <w:pStyle w:val="aa"/>
        <w:numPr>
          <w:ilvl w:val="0"/>
          <w:numId w:val="28"/>
        </w:numPr>
        <w:autoSpaceDE w:val="0"/>
        <w:autoSpaceDN w:val="0"/>
        <w:adjustRightInd w:val="0"/>
        <w:ind w:firstLineChars="0"/>
        <w:jc w:val="left"/>
        <w:rPr>
          <w:kern w:val="0"/>
          <w:szCs w:val="21"/>
        </w:rPr>
      </w:pPr>
      <w:r w:rsidRPr="00B74011">
        <w:rPr>
          <w:kern w:val="0"/>
          <w:szCs w:val="21"/>
        </w:rPr>
        <w:t xml:space="preserve">All </w:t>
      </w:r>
      <w:r w:rsidR="00037A2F" w:rsidRPr="00B74011">
        <w:rPr>
          <w:kern w:val="0"/>
          <w:szCs w:val="21"/>
        </w:rPr>
        <w:t>trigger</w:t>
      </w:r>
      <w:r w:rsidRPr="00B74011">
        <w:rPr>
          <w:kern w:val="0"/>
          <w:szCs w:val="21"/>
        </w:rPr>
        <w:t xml:space="preserve"> actions have been completed and the trigger system has returned to the idle state.</w:t>
      </w:r>
    </w:p>
    <w:p w:rsidR="00BA29D2" w:rsidRPr="00B74011" w:rsidRDefault="00BA29D2" w:rsidP="00BA29D2">
      <w:pPr>
        <w:autoSpaceDE w:val="0"/>
        <w:autoSpaceDN w:val="0"/>
        <w:adjustRightInd w:val="0"/>
        <w:jc w:val="left"/>
        <w:rPr>
          <w:szCs w:val="21"/>
        </w:rPr>
      </w:pPr>
      <w:r w:rsidRPr="00B74011">
        <w:rPr>
          <w:kern w:val="0"/>
          <w:szCs w:val="21"/>
        </w:rPr>
        <w:t>*OPC command</w:t>
      </w:r>
      <w:r w:rsidRPr="00B74011">
        <w:rPr>
          <w:rFonts w:hint="eastAsia"/>
          <w:kern w:val="0"/>
          <w:szCs w:val="21"/>
        </w:rPr>
        <w:t xml:space="preserve"> does not prevent subsequent commands from performing, but OPC bit will not be set until all pending operations are executed.</w:t>
      </w:r>
      <w:r w:rsidRPr="00B74011">
        <w:rPr>
          <w:szCs w:val="21"/>
        </w:rPr>
        <w:t xml:space="preserve"> </w:t>
      </w:r>
    </w:p>
    <w:p w:rsidR="00137A85" w:rsidRPr="00B74011" w:rsidRDefault="00137A85" w:rsidP="00BA29D2">
      <w:pPr>
        <w:ind w:firstLineChars="250" w:firstLine="525"/>
        <w:rPr>
          <w:szCs w:val="21"/>
        </w:rPr>
      </w:pPr>
    </w:p>
    <w:p w:rsidR="00137A85" w:rsidRPr="00B74011" w:rsidRDefault="00137A85" w:rsidP="003B63A3">
      <w:pPr>
        <w:ind w:firstLineChars="200" w:firstLine="422"/>
        <w:rPr>
          <w:szCs w:val="21"/>
        </w:rPr>
      </w:pPr>
      <w:r w:rsidRPr="00B74011">
        <w:rPr>
          <w:rFonts w:hint="eastAsia"/>
          <w:b/>
          <w:szCs w:val="21"/>
        </w:rPr>
        <w:t>Command Syntax</w:t>
      </w:r>
      <w:r w:rsidRPr="00B74011">
        <w:rPr>
          <w:rFonts w:hint="eastAsia"/>
          <w:szCs w:val="21"/>
        </w:rPr>
        <w:t xml:space="preserve">: </w:t>
      </w:r>
      <w:r w:rsidRPr="00B74011">
        <w:rPr>
          <w:szCs w:val="21"/>
        </w:rPr>
        <w:t>*</w:t>
      </w:r>
      <w:r w:rsidRPr="00B74011">
        <w:rPr>
          <w:b/>
          <w:szCs w:val="21"/>
        </w:rPr>
        <w:t>OPC</w:t>
      </w:r>
    </w:p>
    <w:p w:rsidR="00137A85" w:rsidRPr="00B74011" w:rsidRDefault="00137A85" w:rsidP="003B63A3">
      <w:pPr>
        <w:ind w:firstLineChars="200" w:firstLine="422"/>
        <w:rPr>
          <w:szCs w:val="21"/>
        </w:rPr>
      </w:pPr>
      <w:r w:rsidRPr="00B74011">
        <w:rPr>
          <w:rFonts w:hint="eastAsia"/>
          <w:b/>
          <w:szCs w:val="21"/>
        </w:rPr>
        <w:t xml:space="preserve">Parameters: </w:t>
      </w:r>
      <w:r w:rsidRPr="00B74011">
        <w:rPr>
          <w:rFonts w:hint="eastAsia"/>
          <w:szCs w:val="21"/>
        </w:rPr>
        <w:t>None</w:t>
      </w:r>
    </w:p>
    <w:p w:rsidR="00137A85" w:rsidRDefault="00137A85" w:rsidP="003B63A3">
      <w:pPr>
        <w:ind w:firstLineChars="200" w:firstLine="422"/>
        <w:rPr>
          <w:b/>
          <w:szCs w:val="21"/>
        </w:rPr>
      </w:pPr>
      <w:r w:rsidRPr="00B74011">
        <w:rPr>
          <w:rFonts w:hint="eastAsia"/>
          <w:b/>
          <w:szCs w:val="21"/>
        </w:rPr>
        <w:t>Related Commands:</w:t>
      </w:r>
      <w:r w:rsidRPr="00B74011">
        <w:rPr>
          <w:rFonts w:hint="eastAsia"/>
          <w:szCs w:val="21"/>
        </w:rPr>
        <w:t xml:space="preserve"> </w:t>
      </w:r>
      <w:r w:rsidRPr="00B74011">
        <w:rPr>
          <w:szCs w:val="21"/>
        </w:rPr>
        <w:t>*</w:t>
      </w:r>
      <w:r w:rsidRPr="00B74011">
        <w:rPr>
          <w:b/>
          <w:szCs w:val="21"/>
        </w:rPr>
        <w:t>TRG</w:t>
      </w:r>
      <w:r w:rsidRPr="00B74011">
        <w:rPr>
          <w:rFonts w:hint="eastAsia"/>
          <w:szCs w:val="21"/>
        </w:rPr>
        <w:t>，</w:t>
      </w:r>
      <w:r w:rsidRPr="00B74011">
        <w:rPr>
          <w:szCs w:val="21"/>
        </w:rPr>
        <w:t>*</w:t>
      </w:r>
      <w:r w:rsidRPr="00B74011">
        <w:rPr>
          <w:b/>
          <w:szCs w:val="21"/>
        </w:rPr>
        <w:t>WAI</w:t>
      </w:r>
      <w:r w:rsidRPr="00B74011">
        <w:rPr>
          <w:rFonts w:hint="eastAsia"/>
          <w:szCs w:val="21"/>
        </w:rPr>
        <w:t>，</w:t>
      </w:r>
      <w:r w:rsidRPr="00B74011">
        <w:rPr>
          <w:szCs w:val="21"/>
        </w:rPr>
        <w:t>*</w:t>
      </w:r>
      <w:r w:rsidRPr="00B74011">
        <w:rPr>
          <w:b/>
          <w:szCs w:val="21"/>
        </w:rPr>
        <w:t>OP</w:t>
      </w:r>
    </w:p>
    <w:p w:rsidR="002C6AF9" w:rsidRDefault="002C6AF9" w:rsidP="002C6AF9">
      <w:pPr>
        <w:rPr>
          <w:b/>
          <w:szCs w:val="21"/>
        </w:rPr>
      </w:pPr>
    </w:p>
    <w:p w:rsidR="006F64D3" w:rsidRPr="00B74011" w:rsidRDefault="006F64D3" w:rsidP="00043D36">
      <w:pPr>
        <w:spacing w:line="360" w:lineRule="auto"/>
        <w:rPr>
          <w:b/>
          <w:sz w:val="24"/>
        </w:rPr>
      </w:pPr>
      <w:r w:rsidRPr="00B74011">
        <w:rPr>
          <w:sz w:val="24"/>
        </w:rPr>
        <w:t>*</w:t>
      </w:r>
      <w:r w:rsidRPr="00B74011">
        <w:rPr>
          <w:b/>
          <w:sz w:val="24"/>
        </w:rPr>
        <w:t>OPC?</w:t>
      </w:r>
    </w:p>
    <w:p w:rsidR="0068149B" w:rsidRPr="00B74011" w:rsidRDefault="0087373E" w:rsidP="0068149B">
      <w:pPr>
        <w:autoSpaceDE w:val="0"/>
        <w:autoSpaceDN w:val="0"/>
        <w:adjustRightInd w:val="0"/>
        <w:jc w:val="left"/>
        <w:rPr>
          <w:kern w:val="0"/>
          <w:szCs w:val="21"/>
        </w:rPr>
      </w:pPr>
      <w:r w:rsidRPr="00B74011">
        <w:rPr>
          <w:rFonts w:hint="eastAsia"/>
          <w:szCs w:val="21"/>
        </w:rPr>
        <w:t xml:space="preserve">This command places an ASCII </w:t>
      </w:r>
      <w:r w:rsidRPr="00B74011">
        <w:rPr>
          <w:szCs w:val="21"/>
        </w:rPr>
        <w:t>“</w:t>
      </w:r>
      <w:r w:rsidRPr="00B74011">
        <w:rPr>
          <w:rFonts w:hint="eastAsia"/>
          <w:szCs w:val="21"/>
        </w:rPr>
        <w:t>1</w:t>
      </w:r>
      <w:r w:rsidRPr="00B74011">
        <w:rPr>
          <w:szCs w:val="21"/>
        </w:rPr>
        <w:t>”</w:t>
      </w:r>
      <w:r w:rsidRPr="00B74011">
        <w:rPr>
          <w:rFonts w:hint="eastAsia"/>
          <w:szCs w:val="21"/>
        </w:rPr>
        <w:t xml:space="preserve"> in the output queue when all pending operations have been completed. </w:t>
      </w:r>
      <w:r w:rsidR="0068149B" w:rsidRPr="00B74011">
        <w:rPr>
          <w:kern w:val="0"/>
          <w:szCs w:val="21"/>
        </w:rPr>
        <w:t>Pending operations are complete when:</w:t>
      </w:r>
    </w:p>
    <w:p w:rsidR="0068149B" w:rsidRPr="00B74011" w:rsidRDefault="0068149B" w:rsidP="0068149B">
      <w:pPr>
        <w:pStyle w:val="aa"/>
        <w:numPr>
          <w:ilvl w:val="0"/>
          <w:numId w:val="28"/>
        </w:numPr>
        <w:autoSpaceDE w:val="0"/>
        <w:autoSpaceDN w:val="0"/>
        <w:adjustRightInd w:val="0"/>
        <w:ind w:firstLineChars="0"/>
        <w:jc w:val="left"/>
        <w:rPr>
          <w:kern w:val="0"/>
          <w:szCs w:val="21"/>
        </w:rPr>
      </w:pPr>
      <w:r w:rsidRPr="00B74011">
        <w:rPr>
          <w:kern w:val="0"/>
          <w:szCs w:val="21"/>
        </w:rPr>
        <w:t xml:space="preserve">All commands sent before an </w:t>
      </w:r>
      <w:r w:rsidRPr="00B74011">
        <w:rPr>
          <w:b/>
          <w:kern w:val="0"/>
          <w:szCs w:val="21"/>
        </w:rPr>
        <w:t>*OPC</w:t>
      </w:r>
      <w:r w:rsidRPr="00B74011">
        <w:rPr>
          <w:kern w:val="0"/>
          <w:szCs w:val="21"/>
        </w:rPr>
        <w:t xml:space="preserve"> have been </w:t>
      </w:r>
      <w:r w:rsidR="0084747E" w:rsidRPr="00B74011">
        <w:rPr>
          <w:rFonts w:hint="eastAsia"/>
          <w:kern w:val="0"/>
          <w:szCs w:val="21"/>
        </w:rPr>
        <w:t>accomplished</w:t>
      </w:r>
      <w:r w:rsidRPr="00B74011">
        <w:rPr>
          <w:kern w:val="0"/>
          <w:szCs w:val="21"/>
        </w:rPr>
        <w:t xml:space="preserve">. </w:t>
      </w:r>
    </w:p>
    <w:p w:rsidR="0068149B" w:rsidRPr="00B74011" w:rsidRDefault="0068149B" w:rsidP="0068149B">
      <w:pPr>
        <w:pStyle w:val="aa"/>
        <w:numPr>
          <w:ilvl w:val="0"/>
          <w:numId w:val="28"/>
        </w:numPr>
        <w:autoSpaceDE w:val="0"/>
        <w:autoSpaceDN w:val="0"/>
        <w:adjustRightInd w:val="0"/>
        <w:ind w:firstLineChars="0"/>
        <w:jc w:val="left"/>
        <w:rPr>
          <w:kern w:val="0"/>
          <w:szCs w:val="21"/>
        </w:rPr>
      </w:pPr>
      <w:r w:rsidRPr="00B74011">
        <w:rPr>
          <w:kern w:val="0"/>
          <w:szCs w:val="21"/>
        </w:rPr>
        <w:t xml:space="preserve">All </w:t>
      </w:r>
      <w:r w:rsidR="00037A2F" w:rsidRPr="00B74011">
        <w:rPr>
          <w:kern w:val="0"/>
          <w:szCs w:val="21"/>
        </w:rPr>
        <w:t>trigger</w:t>
      </w:r>
      <w:r w:rsidRPr="00B74011">
        <w:rPr>
          <w:kern w:val="0"/>
          <w:szCs w:val="21"/>
        </w:rPr>
        <w:t xml:space="preserve"> actions have been completed and the trigger system has returned to the idle state.</w:t>
      </w:r>
    </w:p>
    <w:p w:rsidR="006F64D3" w:rsidRPr="00B74011" w:rsidRDefault="0068149B" w:rsidP="00451670">
      <w:pPr>
        <w:autoSpaceDE w:val="0"/>
        <w:autoSpaceDN w:val="0"/>
        <w:adjustRightInd w:val="0"/>
        <w:jc w:val="left"/>
        <w:rPr>
          <w:szCs w:val="21"/>
        </w:rPr>
      </w:pPr>
      <w:r w:rsidRPr="00B74011">
        <w:rPr>
          <w:rFonts w:hint="eastAsia"/>
          <w:kern w:val="0"/>
          <w:szCs w:val="21"/>
        </w:rPr>
        <w:t xml:space="preserve">Unlike </w:t>
      </w:r>
      <w:r w:rsidRPr="00B74011">
        <w:rPr>
          <w:rFonts w:hint="eastAsia"/>
          <w:b/>
          <w:kern w:val="0"/>
          <w:szCs w:val="21"/>
        </w:rPr>
        <w:t>*OPC</w:t>
      </w:r>
      <w:r w:rsidRPr="00B74011">
        <w:rPr>
          <w:rFonts w:hint="eastAsia"/>
          <w:kern w:val="0"/>
          <w:szCs w:val="21"/>
        </w:rPr>
        <w:t xml:space="preserve">, </w:t>
      </w:r>
      <w:r w:rsidRPr="00B74011">
        <w:rPr>
          <w:rFonts w:hint="eastAsia"/>
          <w:b/>
          <w:kern w:val="0"/>
          <w:szCs w:val="21"/>
        </w:rPr>
        <w:t xml:space="preserve">*OPC? </w:t>
      </w:r>
      <w:r w:rsidR="0084747E" w:rsidRPr="00B74011">
        <w:rPr>
          <w:rFonts w:hint="eastAsia"/>
          <w:b/>
          <w:kern w:val="0"/>
          <w:szCs w:val="21"/>
        </w:rPr>
        <w:t xml:space="preserve"> </w:t>
      </w:r>
      <w:r w:rsidR="0084747E" w:rsidRPr="00B74011">
        <w:rPr>
          <w:rFonts w:hint="eastAsia"/>
          <w:kern w:val="0"/>
          <w:szCs w:val="21"/>
        </w:rPr>
        <w:t>s</w:t>
      </w:r>
      <w:r w:rsidRPr="00B74011">
        <w:rPr>
          <w:rFonts w:hint="eastAsia"/>
          <w:kern w:val="0"/>
          <w:szCs w:val="21"/>
        </w:rPr>
        <w:t xml:space="preserve">tops the execution of all the subsequent commands. </w:t>
      </w:r>
      <w:r w:rsidR="0084747E" w:rsidRPr="00B74011">
        <w:rPr>
          <w:rFonts w:hint="eastAsia"/>
          <w:kern w:val="0"/>
          <w:szCs w:val="21"/>
        </w:rPr>
        <w:t xml:space="preserve">When all pending operations are </w:t>
      </w:r>
      <w:r w:rsidR="0084747E" w:rsidRPr="00B74011">
        <w:rPr>
          <w:rFonts w:hint="eastAsia"/>
          <w:kern w:val="0"/>
          <w:szCs w:val="21"/>
        </w:rPr>
        <w:lastRenderedPageBreak/>
        <w:t>completed, a</w:t>
      </w:r>
      <w:r w:rsidRPr="00B74011">
        <w:rPr>
          <w:rFonts w:hint="eastAsia"/>
          <w:kern w:val="0"/>
          <w:szCs w:val="21"/>
        </w:rPr>
        <w:t xml:space="preserve">n </w:t>
      </w:r>
      <w:r w:rsidRPr="00B74011">
        <w:rPr>
          <w:rFonts w:hint="eastAsia"/>
          <w:szCs w:val="21"/>
        </w:rPr>
        <w:t xml:space="preserve">ASCII </w:t>
      </w:r>
      <w:r w:rsidRPr="00B74011">
        <w:rPr>
          <w:szCs w:val="21"/>
        </w:rPr>
        <w:t>“</w:t>
      </w:r>
      <w:r w:rsidRPr="00B74011">
        <w:rPr>
          <w:rFonts w:hint="eastAsia"/>
          <w:szCs w:val="21"/>
        </w:rPr>
        <w:t>1</w:t>
      </w:r>
      <w:r w:rsidRPr="00B74011">
        <w:rPr>
          <w:szCs w:val="21"/>
        </w:rPr>
        <w:t>”</w:t>
      </w:r>
      <w:r w:rsidRPr="00B74011">
        <w:rPr>
          <w:rFonts w:hint="eastAsia"/>
          <w:szCs w:val="21"/>
        </w:rPr>
        <w:t xml:space="preserve"> </w:t>
      </w:r>
      <w:r w:rsidR="0084747E" w:rsidRPr="00B74011">
        <w:rPr>
          <w:rFonts w:hint="eastAsia"/>
          <w:szCs w:val="21"/>
        </w:rPr>
        <w:t>is</w:t>
      </w:r>
      <w:r w:rsidRPr="00B74011">
        <w:rPr>
          <w:rFonts w:hint="eastAsia"/>
          <w:szCs w:val="21"/>
        </w:rPr>
        <w:t xml:space="preserve"> put in the output queue </w:t>
      </w:r>
      <w:r w:rsidR="0084747E" w:rsidRPr="00B74011">
        <w:rPr>
          <w:rFonts w:hint="eastAsia"/>
          <w:szCs w:val="21"/>
        </w:rPr>
        <w:t>.</w:t>
      </w:r>
      <w:r w:rsidRPr="00B74011">
        <w:rPr>
          <w:rFonts w:hint="eastAsia"/>
          <w:szCs w:val="21"/>
        </w:rPr>
        <w:t>While</w:t>
      </w:r>
      <w:r w:rsidRPr="00B74011">
        <w:rPr>
          <w:rFonts w:hint="eastAsia"/>
          <w:b/>
          <w:szCs w:val="21"/>
        </w:rPr>
        <w:t xml:space="preserve"> *OPC</w:t>
      </w:r>
      <w:r w:rsidRPr="00B74011">
        <w:rPr>
          <w:rFonts w:hint="eastAsia"/>
          <w:szCs w:val="21"/>
        </w:rPr>
        <w:t xml:space="preserve"> is commonly placed at the end of a command line to facilitate </w:t>
      </w:r>
      <w:r w:rsidR="00451670" w:rsidRPr="00B74011">
        <w:rPr>
          <w:rFonts w:hint="eastAsia"/>
          <w:szCs w:val="21"/>
        </w:rPr>
        <w:t xml:space="preserve">the program to monitor the bus data until it receives the character </w:t>
      </w:r>
      <w:r w:rsidR="00451670" w:rsidRPr="00B74011">
        <w:rPr>
          <w:szCs w:val="21"/>
        </w:rPr>
        <w:t>“</w:t>
      </w:r>
      <w:r w:rsidR="00451670" w:rsidRPr="00B74011">
        <w:rPr>
          <w:rFonts w:hint="eastAsia"/>
          <w:szCs w:val="21"/>
        </w:rPr>
        <w:t>1</w:t>
      </w:r>
      <w:r w:rsidR="00451670" w:rsidRPr="00B74011">
        <w:rPr>
          <w:szCs w:val="21"/>
        </w:rPr>
        <w:t>”</w:t>
      </w:r>
      <w:r w:rsidR="00451670" w:rsidRPr="00B74011">
        <w:rPr>
          <w:rFonts w:hint="eastAsia"/>
          <w:szCs w:val="21"/>
        </w:rPr>
        <w:t>.</w:t>
      </w:r>
    </w:p>
    <w:p w:rsidR="00451670" w:rsidRPr="00B74011" w:rsidRDefault="00451670" w:rsidP="00451670">
      <w:pPr>
        <w:autoSpaceDE w:val="0"/>
        <w:autoSpaceDN w:val="0"/>
        <w:adjustRightInd w:val="0"/>
        <w:jc w:val="left"/>
        <w:rPr>
          <w:szCs w:val="21"/>
        </w:rPr>
      </w:pPr>
      <w:r w:rsidRPr="00B74011">
        <w:rPr>
          <w:rFonts w:hint="eastAsia"/>
          <w:b/>
          <w:szCs w:val="21"/>
        </w:rPr>
        <w:t>Notes: Do not proceed</w:t>
      </w:r>
      <w:r w:rsidR="0084747E" w:rsidRPr="00B74011">
        <w:rPr>
          <w:rFonts w:hint="eastAsia"/>
          <w:b/>
          <w:szCs w:val="21"/>
        </w:rPr>
        <w:t>s</w:t>
      </w:r>
      <w:r w:rsidRPr="00B74011">
        <w:rPr>
          <w:rFonts w:hint="eastAsia"/>
          <w:b/>
          <w:szCs w:val="21"/>
        </w:rPr>
        <w:t xml:space="preserve"> *OPC? with the trigger level setting command unless EXT is chosen as the trigger source.</w:t>
      </w:r>
      <w:r w:rsidRPr="00B74011">
        <w:rPr>
          <w:rFonts w:hint="eastAsia"/>
          <w:szCs w:val="21"/>
        </w:rPr>
        <w:t xml:space="preserve"> </w:t>
      </w:r>
    </w:p>
    <w:p w:rsidR="006F64D3" w:rsidRPr="00B74011" w:rsidRDefault="00451670" w:rsidP="008A20F6">
      <w:pPr>
        <w:outlineLvl w:val="0"/>
        <w:rPr>
          <w:szCs w:val="21"/>
        </w:rPr>
      </w:pPr>
      <w:r w:rsidRPr="00B74011">
        <w:rPr>
          <w:rFonts w:hint="eastAsia"/>
          <w:b/>
          <w:szCs w:val="21"/>
        </w:rPr>
        <w:t>TRIG:IMM, *TRG</w:t>
      </w:r>
      <w:r w:rsidRPr="00B74011">
        <w:rPr>
          <w:rFonts w:hint="eastAsia"/>
          <w:szCs w:val="21"/>
        </w:rPr>
        <w:t xml:space="preserve"> and GPIB bus trigger followed</w:t>
      </w:r>
      <w:r w:rsidRPr="00B74011">
        <w:rPr>
          <w:rFonts w:hint="eastAsia"/>
          <w:b/>
          <w:szCs w:val="21"/>
        </w:rPr>
        <w:t xml:space="preserve"> *OPC?</w:t>
      </w:r>
      <w:r w:rsidRPr="00B74011">
        <w:rPr>
          <w:rFonts w:hint="eastAsia"/>
          <w:szCs w:val="21"/>
        </w:rPr>
        <w:t xml:space="preserve"> w</w:t>
      </w:r>
      <w:r w:rsidR="0084747E" w:rsidRPr="00B74011">
        <w:rPr>
          <w:rFonts w:hint="eastAsia"/>
          <w:szCs w:val="21"/>
        </w:rPr>
        <w:t>ill be forbidden to process, stopping</w:t>
      </w:r>
      <w:r w:rsidRPr="00B74011">
        <w:rPr>
          <w:rFonts w:hint="eastAsia"/>
          <w:szCs w:val="21"/>
        </w:rPr>
        <w:t xml:space="preserve"> the system operations</w:t>
      </w:r>
      <w:r w:rsidR="008A20F6" w:rsidRPr="00B74011">
        <w:rPr>
          <w:rFonts w:hint="eastAsia"/>
          <w:szCs w:val="21"/>
        </w:rPr>
        <w:t xml:space="preserve">. In this case, the only </w:t>
      </w:r>
      <w:r w:rsidR="008A20F6" w:rsidRPr="00B74011">
        <w:rPr>
          <w:szCs w:val="21"/>
        </w:rPr>
        <w:t>workable</w:t>
      </w:r>
      <w:r w:rsidR="008A20F6" w:rsidRPr="00B74011">
        <w:rPr>
          <w:rFonts w:hint="eastAsia"/>
          <w:szCs w:val="21"/>
        </w:rPr>
        <w:t xml:space="preserve"> way to restore operation is to send a GPIB DCL (Device Clear) command to the electronic load.</w:t>
      </w:r>
    </w:p>
    <w:p w:rsidR="006F64D3" w:rsidRPr="00B74011" w:rsidRDefault="005233E4" w:rsidP="00137A85">
      <w:pPr>
        <w:ind w:firstLineChars="200" w:firstLine="422"/>
        <w:rPr>
          <w:szCs w:val="21"/>
        </w:rPr>
      </w:pPr>
      <w:r w:rsidRPr="00B74011">
        <w:rPr>
          <w:rFonts w:hint="eastAsia"/>
          <w:b/>
          <w:szCs w:val="21"/>
        </w:rPr>
        <w:t>Query Syntax:</w:t>
      </w:r>
      <w:r w:rsidRPr="00B74011">
        <w:rPr>
          <w:rFonts w:hint="eastAsia"/>
          <w:szCs w:val="21"/>
        </w:rPr>
        <w:t xml:space="preserve"> </w:t>
      </w:r>
      <w:r w:rsidR="006F64D3" w:rsidRPr="00B74011">
        <w:rPr>
          <w:szCs w:val="21"/>
        </w:rPr>
        <w:t>*</w:t>
      </w:r>
      <w:r w:rsidR="006F64D3" w:rsidRPr="00B74011">
        <w:rPr>
          <w:b/>
          <w:szCs w:val="21"/>
        </w:rPr>
        <w:t>OPC?</w:t>
      </w:r>
    </w:p>
    <w:p w:rsidR="006F64D3" w:rsidRPr="00B74011" w:rsidRDefault="005233E4" w:rsidP="00137A85">
      <w:pPr>
        <w:ind w:firstLineChars="200" w:firstLine="422"/>
        <w:rPr>
          <w:szCs w:val="21"/>
        </w:rPr>
      </w:pPr>
      <w:r w:rsidRPr="00B74011">
        <w:rPr>
          <w:rFonts w:hint="eastAsia"/>
          <w:b/>
          <w:szCs w:val="21"/>
        </w:rPr>
        <w:t xml:space="preserve">Parameters: </w:t>
      </w:r>
      <w:r w:rsidR="0003101B" w:rsidRPr="00B74011">
        <w:rPr>
          <w:rFonts w:hint="eastAsia"/>
          <w:szCs w:val="21"/>
        </w:rPr>
        <w:t>None</w:t>
      </w:r>
    </w:p>
    <w:p w:rsidR="006F64D3" w:rsidRPr="00B74011" w:rsidRDefault="005233E4" w:rsidP="00137A85">
      <w:pPr>
        <w:ind w:firstLineChars="200" w:firstLine="422"/>
        <w:rPr>
          <w:szCs w:val="21"/>
        </w:rPr>
      </w:pPr>
      <w:r w:rsidRPr="00B74011">
        <w:rPr>
          <w:rFonts w:hint="eastAsia"/>
          <w:b/>
          <w:szCs w:val="21"/>
        </w:rPr>
        <w:t>Returned Parameters</w:t>
      </w:r>
      <w:r w:rsidRPr="00B74011">
        <w:rPr>
          <w:rFonts w:hint="eastAsia"/>
          <w:szCs w:val="21"/>
        </w:rPr>
        <w:t xml:space="preserve">: </w:t>
      </w:r>
      <w:r w:rsidR="006F64D3" w:rsidRPr="00B74011">
        <w:rPr>
          <w:szCs w:val="21"/>
        </w:rPr>
        <w:t>&lt;NR1&gt;</w:t>
      </w:r>
    </w:p>
    <w:p w:rsidR="006F64D3" w:rsidRPr="00B74011" w:rsidRDefault="005233E4" w:rsidP="00137A85">
      <w:pPr>
        <w:ind w:firstLineChars="200" w:firstLine="422"/>
        <w:rPr>
          <w:szCs w:val="21"/>
        </w:rPr>
      </w:pPr>
      <w:r w:rsidRPr="00B74011">
        <w:rPr>
          <w:rFonts w:hint="eastAsia"/>
          <w:b/>
          <w:szCs w:val="21"/>
        </w:rPr>
        <w:t>Related Commands:</w:t>
      </w:r>
      <w:r w:rsidRPr="00B74011">
        <w:rPr>
          <w:rFonts w:hint="eastAsia"/>
          <w:szCs w:val="21"/>
        </w:rPr>
        <w:t xml:space="preserve"> </w:t>
      </w:r>
      <w:r w:rsidR="006F64D3" w:rsidRPr="00B74011">
        <w:rPr>
          <w:szCs w:val="21"/>
        </w:rPr>
        <w:t>*</w:t>
      </w:r>
      <w:r w:rsidR="006F64D3" w:rsidRPr="00B74011">
        <w:rPr>
          <w:b/>
          <w:szCs w:val="21"/>
        </w:rPr>
        <w:t>OPC</w:t>
      </w:r>
      <w:r w:rsidR="006F64D3" w:rsidRPr="00B74011">
        <w:rPr>
          <w:rFonts w:hint="eastAsia"/>
          <w:szCs w:val="21"/>
        </w:rPr>
        <w:t>，</w:t>
      </w:r>
      <w:r w:rsidR="006F64D3" w:rsidRPr="00B74011">
        <w:rPr>
          <w:b/>
          <w:szCs w:val="21"/>
        </w:rPr>
        <w:t>TRIG:SOUR</w:t>
      </w:r>
      <w:r w:rsidR="006F64D3" w:rsidRPr="00B74011">
        <w:rPr>
          <w:rFonts w:hint="eastAsia"/>
          <w:szCs w:val="21"/>
        </w:rPr>
        <w:t>，</w:t>
      </w:r>
      <w:r w:rsidR="006F64D3" w:rsidRPr="00B74011">
        <w:rPr>
          <w:szCs w:val="21"/>
        </w:rPr>
        <w:t>*</w:t>
      </w:r>
      <w:r w:rsidR="006F64D3" w:rsidRPr="00B74011">
        <w:rPr>
          <w:b/>
          <w:szCs w:val="21"/>
        </w:rPr>
        <w:t>WAI</w:t>
      </w:r>
    </w:p>
    <w:p w:rsidR="006F64D3" w:rsidRDefault="006F64D3" w:rsidP="00043D36">
      <w:pPr>
        <w:rPr>
          <w:szCs w:val="21"/>
        </w:rPr>
      </w:pPr>
    </w:p>
    <w:p w:rsidR="006F64D3" w:rsidRPr="00B74011" w:rsidRDefault="006F64D3" w:rsidP="00043D36">
      <w:pPr>
        <w:spacing w:line="360" w:lineRule="auto"/>
        <w:rPr>
          <w:b/>
          <w:sz w:val="24"/>
        </w:rPr>
      </w:pPr>
      <w:r w:rsidRPr="00B74011">
        <w:rPr>
          <w:sz w:val="24"/>
        </w:rPr>
        <w:t>*</w:t>
      </w:r>
      <w:r w:rsidRPr="00B74011">
        <w:rPr>
          <w:b/>
          <w:sz w:val="24"/>
        </w:rPr>
        <w:t>PSC</w:t>
      </w:r>
    </w:p>
    <w:p w:rsidR="008A20F6" w:rsidRPr="00B74011" w:rsidRDefault="008A20F6" w:rsidP="008A20F6">
      <w:pPr>
        <w:autoSpaceDE w:val="0"/>
        <w:autoSpaceDN w:val="0"/>
        <w:adjustRightInd w:val="0"/>
        <w:jc w:val="left"/>
        <w:rPr>
          <w:kern w:val="0"/>
          <w:szCs w:val="21"/>
        </w:rPr>
      </w:pPr>
      <w:r w:rsidRPr="00B74011">
        <w:rPr>
          <w:kern w:val="0"/>
          <w:szCs w:val="21"/>
        </w:rPr>
        <w:t>This command controls an automatic</w:t>
      </w:r>
      <w:r w:rsidR="00D52DC7" w:rsidRPr="00B74011">
        <w:rPr>
          <w:kern w:val="0"/>
          <w:szCs w:val="21"/>
        </w:rPr>
        <w:t xml:space="preserve"> clearing of the Service Request Enable Register and the Standard Event Enable Register </w:t>
      </w:r>
      <w:r w:rsidR="00EA16F4" w:rsidRPr="00B74011">
        <w:rPr>
          <w:rFonts w:hint="eastAsia"/>
          <w:kern w:val="0"/>
          <w:szCs w:val="21"/>
        </w:rPr>
        <w:t xml:space="preserve">when the load is </w:t>
      </w:r>
      <w:r w:rsidR="00EA16F4" w:rsidRPr="00B74011">
        <w:rPr>
          <w:rFonts w:hint="eastAsia"/>
          <w:szCs w:val="21"/>
        </w:rPr>
        <w:t xml:space="preserve">a turned </w:t>
      </w:r>
      <w:r w:rsidR="00455AF3" w:rsidRPr="00B74011">
        <w:rPr>
          <w:rFonts w:hint="eastAsia"/>
          <w:szCs w:val="21"/>
        </w:rPr>
        <w:t>on</w:t>
      </w:r>
      <w:r w:rsidRPr="00B74011">
        <w:rPr>
          <w:kern w:val="0"/>
          <w:szCs w:val="21"/>
        </w:rPr>
        <w:t>.</w:t>
      </w:r>
    </w:p>
    <w:p w:rsidR="00DD6067" w:rsidRPr="00B74011" w:rsidRDefault="00DD6067" w:rsidP="00B74011">
      <w:pPr>
        <w:autoSpaceDE w:val="0"/>
        <w:autoSpaceDN w:val="0"/>
        <w:adjustRightInd w:val="0"/>
        <w:ind w:left="420" w:hangingChars="200" w:hanging="420"/>
        <w:jc w:val="left"/>
        <w:rPr>
          <w:kern w:val="0"/>
          <w:szCs w:val="21"/>
        </w:rPr>
      </w:pPr>
      <w:r w:rsidRPr="00B74011">
        <w:rPr>
          <w:rFonts w:hint="eastAsia"/>
          <w:kern w:val="0"/>
          <w:szCs w:val="21"/>
        </w:rPr>
        <w:t xml:space="preserve">1: </w:t>
      </w:r>
      <w:r w:rsidR="002677A5" w:rsidRPr="00B74011">
        <w:rPr>
          <w:kern w:val="0"/>
          <w:szCs w:val="21"/>
        </w:rPr>
        <w:t xml:space="preserve"> </w:t>
      </w:r>
      <w:r w:rsidR="00D52DC7" w:rsidRPr="00B74011">
        <w:rPr>
          <w:kern w:val="0"/>
          <w:szCs w:val="21"/>
        </w:rPr>
        <w:t xml:space="preserve"> </w:t>
      </w:r>
      <w:r w:rsidR="00B3051C" w:rsidRPr="00B74011">
        <w:rPr>
          <w:rFonts w:hint="eastAsia"/>
          <w:kern w:val="0"/>
          <w:szCs w:val="21"/>
        </w:rPr>
        <w:t>Prevents the continents</w:t>
      </w:r>
      <w:r w:rsidR="00D52DC7" w:rsidRPr="00B74011">
        <w:rPr>
          <w:kern w:val="0"/>
          <w:szCs w:val="21"/>
        </w:rPr>
        <w:t xml:space="preserve"> of the Service Request Enable Register and the Standard Event Enable Registe</w:t>
      </w:r>
      <w:r w:rsidR="00B3051C" w:rsidRPr="00B74011">
        <w:rPr>
          <w:rFonts w:hint="eastAsia"/>
          <w:kern w:val="0"/>
          <w:szCs w:val="21"/>
        </w:rPr>
        <w:t>r from being saved,causing them to be cleared automatically at turn-on</w:t>
      </w:r>
      <w:r w:rsidR="002677A5" w:rsidRPr="00B74011">
        <w:rPr>
          <w:kern w:val="0"/>
          <w:szCs w:val="21"/>
        </w:rPr>
        <w:t xml:space="preserve">. </w:t>
      </w:r>
      <w:r w:rsidR="00C40BD1" w:rsidRPr="00B74011">
        <w:rPr>
          <w:kern w:val="0"/>
          <w:szCs w:val="21"/>
        </w:rPr>
        <w:t xml:space="preserve">Thus </w:t>
      </w:r>
      <w:r w:rsidRPr="00B74011">
        <w:rPr>
          <w:kern w:val="0"/>
          <w:szCs w:val="21"/>
        </w:rPr>
        <w:t xml:space="preserve">it prevents a </w:t>
      </w:r>
      <w:r w:rsidRPr="00B74011">
        <w:rPr>
          <w:b/>
          <w:kern w:val="0"/>
          <w:szCs w:val="21"/>
        </w:rPr>
        <w:t>PON</w:t>
      </w:r>
      <w:r w:rsidRPr="00B74011">
        <w:rPr>
          <w:kern w:val="0"/>
          <w:szCs w:val="21"/>
        </w:rPr>
        <w:t xml:space="preserve"> event from a </w:t>
      </w:r>
      <w:r w:rsidRPr="00B74011">
        <w:rPr>
          <w:b/>
          <w:kern w:val="0"/>
          <w:szCs w:val="21"/>
        </w:rPr>
        <w:t>SRQ</w:t>
      </w:r>
      <w:r w:rsidRPr="00B74011">
        <w:rPr>
          <w:kern w:val="0"/>
          <w:szCs w:val="21"/>
        </w:rPr>
        <w:t xml:space="preserve"> request</w:t>
      </w:r>
      <w:r w:rsidR="00455AF3" w:rsidRPr="00B74011">
        <w:rPr>
          <w:rFonts w:hint="eastAsia"/>
          <w:kern w:val="0"/>
          <w:szCs w:val="21"/>
        </w:rPr>
        <w:t xml:space="preserve"> </w:t>
      </w:r>
      <w:r w:rsidR="00455AF3" w:rsidRPr="00B74011">
        <w:rPr>
          <w:rFonts w:hint="eastAsia"/>
          <w:szCs w:val="21"/>
        </w:rPr>
        <w:t>at turn-on</w:t>
      </w:r>
      <w:r w:rsidRPr="00B74011">
        <w:rPr>
          <w:kern w:val="0"/>
          <w:szCs w:val="21"/>
        </w:rPr>
        <w:t>.</w:t>
      </w:r>
    </w:p>
    <w:p w:rsidR="006F64D3" w:rsidRPr="00B74011" w:rsidRDefault="00DD6067" w:rsidP="00B74011">
      <w:pPr>
        <w:autoSpaceDE w:val="0"/>
        <w:autoSpaceDN w:val="0"/>
        <w:adjustRightInd w:val="0"/>
        <w:ind w:left="420" w:hangingChars="200" w:hanging="420"/>
        <w:jc w:val="left"/>
        <w:rPr>
          <w:szCs w:val="21"/>
        </w:rPr>
      </w:pPr>
      <w:r w:rsidRPr="00B74011">
        <w:rPr>
          <w:kern w:val="0"/>
          <w:szCs w:val="21"/>
        </w:rPr>
        <w:t xml:space="preserve">0:   Saving the contents of the Service Request Enable Register and the Standard Event Enable Register in nonvolatile memory and automatically </w:t>
      </w:r>
      <w:r w:rsidR="00B3051C" w:rsidRPr="00B74011">
        <w:rPr>
          <w:rFonts w:hint="eastAsia"/>
          <w:kern w:val="0"/>
          <w:szCs w:val="21"/>
        </w:rPr>
        <w:t>restore them at</w:t>
      </w:r>
      <w:r w:rsidR="00455AF3" w:rsidRPr="00B74011">
        <w:rPr>
          <w:rFonts w:hint="eastAsia"/>
          <w:szCs w:val="21"/>
        </w:rPr>
        <w:t xml:space="preserve"> turn-on</w:t>
      </w:r>
      <w:r w:rsidRPr="00B74011">
        <w:rPr>
          <w:kern w:val="0"/>
          <w:szCs w:val="21"/>
        </w:rPr>
        <w:t xml:space="preserve">. Thus it permits a </w:t>
      </w:r>
      <w:r w:rsidRPr="00B74011">
        <w:rPr>
          <w:b/>
          <w:kern w:val="0"/>
          <w:szCs w:val="21"/>
        </w:rPr>
        <w:t>PON</w:t>
      </w:r>
      <w:r w:rsidRPr="00B74011">
        <w:rPr>
          <w:kern w:val="0"/>
          <w:szCs w:val="21"/>
        </w:rPr>
        <w:t xml:space="preserve"> event to generate a </w:t>
      </w:r>
      <w:r w:rsidRPr="00B74011">
        <w:rPr>
          <w:b/>
          <w:kern w:val="0"/>
          <w:szCs w:val="21"/>
        </w:rPr>
        <w:t>SRQ</w:t>
      </w:r>
      <w:r w:rsidRPr="00B74011">
        <w:rPr>
          <w:kern w:val="0"/>
          <w:szCs w:val="21"/>
        </w:rPr>
        <w:t xml:space="preserve"> request when powering on.</w:t>
      </w:r>
    </w:p>
    <w:p w:rsidR="006F64D3" w:rsidRPr="00B74011" w:rsidRDefault="005233E4" w:rsidP="003B63A3">
      <w:pPr>
        <w:ind w:firstLineChars="200" w:firstLine="422"/>
        <w:rPr>
          <w:szCs w:val="21"/>
        </w:rPr>
      </w:pPr>
      <w:r w:rsidRPr="00B74011">
        <w:rPr>
          <w:rFonts w:hint="eastAsia"/>
          <w:b/>
          <w:szCs w:val="21"/>
        </w:rPr>
        <w:t>Command Syntax</w:t>
      </w:r>
      <w:r w:rsidRPr="00B74011">
        <w:rPr>
          <w:rFonts w:hint="eastAsia"/>
          <w:szCs w:val="21"/>
        </w:rPr>
        <w:t xml:space="preserve">: </w:t>
      </w:r>
      <w:r w:rsidR="006F64D3" w:rsidRPr="00B74011">
        <w:rPr>
          <w:szCs w:val="21"/>
        </w:rPr>
        <w:t>*</w:t>
      </w:r>
      <w:r w:rsidR="006F64D3" w:rsidRPr="00B74011">
        <w:rPr>
          <w:b/>
          <w:szCs w:val="21"/>
        </w:rPr>
        <w:t>PSC</w:t>
      </w:r>
      <w:r w:rsidR="006F64D3" w:rsidRPr="00B74011">
        <w:rPr>
          <w:szCs w:val="21"/>
        </w:rPr>
        <w:t xml:space="preserve"> &lt;bool&gt;</w:t>
      </w:r>
    </w:p>
    <w:p w:rsidR="006F64D3" w:rsidRPr="00B74011" w:rsidRDefault="005233E4" w:rsidP="003B63A3">
      <w:pPr>
        <w:ind w:firstLineChars="200" w:firstLine="422"/>
        <w:rPr>
          <w:szCs w:val="21"/>
        </w:rPr>
      </w:pPr>
      <w:r w:rsidRPr="00B74011">
        <w:rPr>
          <w:rFonts w:hint="eastAsia"/>
          <w:b/>
          <w:szCs w:val="21"/>
        </w:rPr>
        <w:t>Parameters</w:t>
      </w:r>
      <w:r w:rsidRPr="00B74011">
        <w:rPr>
          <w:rFonts w:hint="eastAsia"/>
          <w:szCs w:val="21"/>
        </w:rPr>
        <w:t xml:space="preserve">: </w:t>
      </w:r>
      <w:r w:rsidR="006F64D3" w:rsidRPr="00B74011">
        <w:rPr>
          <w:szCs w:val="21"/>
        </w:rPr>
        <w:t>0 | 1</w:t>
      </w:r>
    </w:p>
    <w:p w:rsidR="006F64D3" w:rsidRPr="00B74011" w:rsidRDefault="005233E4" w:rsidP="003B63A3">
      <w:pPr>
        <w:ind w:firstLineChars="200" w:firstLine="422"/>
        <w:rPr>
          <w:szCs w:val="21"/>
        </w:rPr>
      </w:pPr>
      <w:r w:rsidRPr="00B74011">
        <w:rPr>
          <w:rFonts w:hint="eastAsia"/>
          <w:b/>
          <w:szCs w:val="21"/>
        </w:rPr>
        <w:t>Example:</w:t>
      </w:r>
      <w:r w:rsidRPr="00B74011">
        <w:rPr>
          <w:rFonts w:hint="eastAsia"/>
          <w:szCs w:val="21"/>
        </w:rPr>
        <w:t xml:space="preserve"> </w:t>
      </w:r>
      <w:r w:rsidR="006F64D3" w:rsidRPr="00B74011">
        <w:rPr>
          <w:szCs w:val="21"/>
        </w:rPr>
        <w:t>*</w:t>
      </w:r>
      <w:r w:rsidR="006F64D3" w:rsidRPr="00B74011">
        <w:rPr>
          <w:b/>
          <w:szCs w:val="21"/>
        </w:rPr>
        <w:t>PSC</w:t>
      </w:r>
      <w:r w:rsidR="006F64D3" w:rsidRPr="00B74011">
        <w:rPr>
          <w:szCs w:val="21"/>
        </w:rPr>
        <w:t xml:space="preserve"> 0</w:t>
      </w:r>
    </w:p>
    <w:p w:rsidR="006F64D3" w:rsidRPr="00B74011" w:rsidRDefault="005233E4" w:rsidP="003B63A3">
      <w:pPr>
        <w:ind w:firstLineChars="200" w:firstLine="422"/>
        <w:rPr>
          <w:szCs w:val="21"/>
        </w:rPr>
      </w:pPr>
      <w:r w:rsidRPr="00B74011">
        <w:rPr>
          <w:rFonts w:hint="eastAsia"/>
          <w:b/>
          <w:szCs w:val="21"/>
        </w:rPr>
        <w:t>Related Commands:</w:t>
      </w:r>
      <w:r w:rsidRPr="00B74011">
        <w:rPr>
          <w:rFonts w:hint="eastAsia"/>
          <w:szCs w:val="21"/>
        </w:rPr>
        <w:t xml:space="preserve"> </w:t>
      </w:r>
      <w:r w:rsidR="006F64D3" w:rsidRPr="00B74011">
        <w:rPr>
          <w:szCs w:val="21"/>
        </w:rPr>
        <w:t>*</w:t>
      </w:r>
      <w:r w:rsidR="006F64D3" w:rsidRPr="00B74011">
        <w:rPr>
          <w:b/>
          <w:szCs w:val="21"/>
        </w:rPr>
        <w:t>PSC?</w:t>
      </w:r>
    </w:p>
    <w:p w:rsidR="006F64D3" w:rsidRPr="00B74011" w:rsidRDefault="006F64D3" w:rsidP="00043D36">
      <w:pPr>
        <w:rPr>
          <w:szCs w:val="21"/>
        </w:rPr>
      </w:pPr>
    </w:p>
    <w:p w:rsidR="006F64D3" w:rsidRPr="00B74011" w:rsidRDefault="006F64D3" w:rsidP="00043D36">
      <w:pPr>
        <w:spacing w:line="360" w:lineRule="auto"/>
        <w:rPr>
          <w:b/>
          <w:sz w:val="24"/>
        </w:rPr>
      </w:pPr>
      <w:r w:rsidRPr="00B74011">
        <w:rPr>
          <w:sz w:val="24"/>
        </w:rPr>
        <w:t>*</w:t>
      </w:r>
      <w:r w:rsidRPr="00B74011">
        <w:rPr>
          <w:b/>
          <w:sz w:val="24"/>
        </w:rPr>
        <w:t>PSC?</w:t>
      </w:r>
    </w:p>
    <w:p w:rsidR="006F64D3" w:rsidRPr="00B74011" w:rsidRDefault="00D52DC7" w:rsidP="00D52DC7">
      <w:pPr>
        <w:rPr>
          <w:szCs w:val="21"/>
        </w:rPr>
      </w:pPr>
      <w:r w:rsidRPr="00B74011">
        <w:rPr>
          <w:rFonts w:hint="eastAsia"/>
          <w:szCs w:val="21"/>
        </w:rPr>
        <w:t xml:space="preserve">This </w:t>
      </w:r>
      <w:r w:rsidR="00B3051C" w:rsidRPr="00B74011">
        <w:rPr>
          <w:rFonts w:hint="eastAsia"/>
          <w:szCs w:val="21"/>
        </w:rPr>
        <w:t>command queries if</w:t>
      </w:r>
      <w:r w:rsidR="00BB7286" w:rsidRPr="00B74011">
        <w:rPr>
          <w:rFonts w:hint="eastAsia"/>
          <w:szCs w:val="21"/>
        </w:rPr>
        <w:t xml:space="preserve"> the contents of </w:t>
      </w:r>
      <w:r w:rsidR="00AF1C3D" w:rsidRPr="00B74011">
        <w:rPr>
          <w:rFonts w:hint="eastAsia"/>
          <w:szCs w:val="21"/>
        </w:rPr>
        <w:t>Service Reqest Enable Register and Standard Event Enable Register</w:t>
      </w:r>
      <w:r w:rsidR="00B3051C" w:rsidRPr="00B74011">
        <w:rPr>
          <w:rFonts w:hint="eastAsia"/>
          <w:szCs w:val="21"/>
        </w:rPr>
        <w:t>s</w:t>
      </w:r>
      <w:r w:rsidR="00AF1C3D" w:rsidRPr="00B74011">
        <w:rPr>
          <w:rFonts w:hint="eastAsia"/>
          <w:szCs w:val="21"/>
        </w:rPr>
        <w:t xml:space="preserve"> </w:t>
      </w:r>
      <w:r w:rsidR="00B3051C" w:rsidRPr="00B74011">
        <w:rPr>
          <w:rFonts w:hint="eastAsia"/>
          <w:szCs w:val="21"/>
        </w:rPr>
        <w:t>are stored.</w:t>
      </w:r>
    </w:p>
    <w:p w:rsidR="006F64D3" w:rsidRPr="00B74011" w:rsidRDefault="005233E4" w:rsidP="0031443C">
      <w:pPr>
        <w:ind w:firstLineChars="200" w:firstLine="422"/>
        <w:rPr>
          <w:szCs w:val="21"/>
        </w:rPr>
      </w:pPr>
      <w:r w:rsidRPr="00B74011">
        <w:rPr>
          <w:rFonts w:hint="eastAsia"/>
          <w:b/>
          <w:szCs w:val="21"/>
        </w:rPr>
        <w:t>Query Syntax</w:t>
      </w:r>
      <w:r w:rsidRPr="00B74011">
        <w:rPr>
          <w:rFonts w:hint="eastAsia"/>
          <w:szCs w:val="21"/>
        </w:rPr>
        <w:t xml:space="preserve">: </w:t>
      </w:r>
      <w:r w:rsidR="006F64D3" w:rsidRPr="00B74011">
        <w:rPr>
          <w:szCs w:val="21"/>
        </w:rPr>
        <w:t>*</w:t>
      </w:r>
      <w:r w:rsidR="006F64D3" w:rsidRPr="00B74011">
        <w:rPr>
          <w:b/>
          <w:szCs w:val="21"/>
        </w:rPr>
        <w:t>PSC?</w:t>
      </w:r>
    </w:p>
    <w:p w:rsidR="006F64D3" w:rsidRPr="00B74011" w:rsidRDefault="005233E4" w:rsidP="0031443C">
      <w:pPr>
        <w:ind w:firstLineChars="200" w:firstLine="422"/>
        <w:rPr>
          <w:szCs w:val="21"/>
        </w:rPr>
      </w:pPr>
      <w:r w:rsidRPr="00B74011">
        <w:rPr>
          <w:rFonts w:hint="eastAsia"/>
          <w:b/>
          <w:szCs w:val="21"/>
        </w:rPr>
        <w:t>Parameters:</w:t>
      </w:r>
      <w:r w:rsidRPr="00B74011">
        <w:rPr>
          <w:rFonts w:hint="eastAsia"/>
          <w:szCs w:val="21"/>
        </w:rPr>
        <w:t xml:space="preserve"> </w:t>
      </w:r>
      <w:r w:rsidR="0003101B" w:rsidRPr="00B74011">
        <w:rPr>
          <w:rFonts w:hint="eastAsia"/>
          <w:szCs w:val="21"/>
        </w:rPr>
        <w:t>None</w:t>
      </w:r>
    </w:p>
    <w:p w:rsidR="0031443C" w:rsidRPr="00B74011" w:rsidRDefault="005233E4" w:rsidP="0031443C">
      <w:pPr>
        <w:ind w:firstLineChars="200" w:firstLine="422"/>
        <w:rPr>
          <w:szCs w:val="21"/>
        </w:rPr>
      </w:pPr>
      <w:r w:rsidRPr="00B74011">
        <w:rPr>
          <w:rFonts w:hint="eastAsia"/>
          <w:b/>
          <w:szCs w:val="21"/>
        </w:rPr>
        <w:t xml:space="preserve">Returned Parameters: </w:t>
      </w:r>
      <w:r w:rsidR="006F64D3" w:rsidRPr="00B74011">
        <w:rPr>
          <w:szCs w:val="21"/>
        </w:rPr>
        <w:t>0 | 1</w:t>
      </w:r>
      <w:r w:rsidR="006F64D3" w:rsidRPr="00B74011">
        <w:rPr>
          <w:szCs w:val="21"/>
        </w:rPr>
        <w:tab/>
      </w:r>
      <w:r w:rsidR="0003101B" w:rsidRPr="00B74011">
        <w:rPr>
          <w:rFonts w:hint="eastAsia"/>
          <w:szCs w:val="21"/>
        </w:rPr>
        <w:t xml:space="preserve"> </w:t>
      </w:r>
      <w:r w:rsidR="006F64D3" w:rsidRPr="00B74011">
        <w:rPr>
          <w:szCs w:val="21"/>
        </w:rPr>
        <w:tab/>
      </w:r>
    </w:p>
    <w:p w:rsidR="00AF1C3D" w:rsidRPr="00B74011" w:rsidRDefault="006F64D3" w:rsidP="00AF1C3D">
      <w:pPr>
        <w:ind w:firstLineChars="200" w:firstLine="420"/>
        <w:rPr>
          <w:szCs w:val="21"/>
        </w:rPr>
      </w:pPr>
      <w:r w:rsidRPr="00B74011">
        <w:rPr>
          <w:szCs w:val="21"/>
        </w:rPr>
        <w:t>0</w:t>
      </w:r>
      <w:r w:rsidRPr="00B74011">
        <w:rPr>
          <w:rFonts w:hint="eastAsia"/>
          <w:szCs w:val="21"/>
        </w:rPr>
        <w:t>：</w:t>
      </w:r>
      <w:r w:rsidR="00AF1C3D" w:rsidRPr="00B74011">
        <w:rPr>
          <w:rFonts w:hint="eastAsia"/>
          <w:szCs w:val="21"/>
        </w:rPr>
        <w:t>The power-on clearing flag is false, and the related register won</w:t>
      </w:r>
      <w:r w:rsidR="00AF1C3D" w:rsidRPr="00B74011">
        <w:rPr>
          <w:szCs w:val="21"/>
        </w:rPr>
        <w:t>’</w:t>
      </w:r>
      <w:r w:rsidR="00AF1C3D" w:rsidRPr="00B74011">
        <w:rPr>
          <w:rFonts w:hint="eastAsia"/>
          <w:szCs w:val="21"/>
        </w:rPr>
        <w:t xml:space="preserve">t be cleared </w:t>
      </w:r>
      <w:r w:rsidR="00455AF3" w:rsidRPr="00B74011">
        <w:rPr>
          <w:rFonts w:hint="eastAsia"/>
          <w:szCs w:val="21"/>
        </w:rPr>
        <w:t>at turn-on</w:t>
      </w:r>
      <w:r w:rsidR="00AF1C3D" w:rsidRPr="00B74011">
        <w:rPr>
          <w:rFonts w:hint="eastAsia"/>
          <w:szCs w:val="21"/>
        </w:rPr>
        <w:t>.</w:t>
      </w:r>
    </w:p>
    <w:p w:rsidR="006F64D3" w:rsidRPr="00B74011" w:rsidRDefault="00AF1C3D" w:rsidP="00AF1C3D">
      <w:pPr>
        <w:ind w:firstLineChars="200" w:firstLine="420"/>
        <w:rPr>
          <w:szCs w:val="21"/>
        </w:rPr>
      </w:pPr>
      <w:r w:rsidRPr="00B74011">
        <w:rPr>
          <w:rFonts w:hint="eastAsia"/>
          <w:szCs w:val="21"/>
        </w:rPr>
        <w:t>1</w:t>
      </w:r>
      <w:r w:rsidRPr="00B74011">
        <w:rPr>
          <w:rFonts w:hint="eastAsia"/>
          <w:szCs w:val="21"/>
        </w:rPr>
        <w:t>：</w:t>
      </w:r>
      <w:r w:rsidRPr="00B74011">
        <w:rPr>
          <w:rFonts w:hint="eastAsia"/>
          <w:szCs w:val="21"/>
        </w:rPr>
        <w:t xml:space="preserve">The power-on clearing flag is true, and the related register will be cleared </w:t>
      </w:r>
      <w:r w:rsidR="00455AF3" w:rsidRPr="00B74011">
        <w:rPr>
          <w:rFonts w:hint="eastAsia"/>
          <w:szCs w:val="21"/>
        </w:rPr>
        <w:t>at tur</w:t>
      </w:r>
      <w:r w:rsidRPr="00B74011">
        <w:rPr>
          <w:rFonts w:hint="eastAsia"/>
          <w:szCs w:val="21"/>
        </w:rPr>
        <w:t>n</w:t>
      </w:r>
      <w:r w:rsidR="00455AF3" w:rsidRPr="00B74011">
        <w:rPr>
          <w:rFonts w:hint="eastAsia"/>
          <w:szCs w:val="21"/>
        </w:rPr>
        <w:t>-on</w:t>
      </w:r>
      <w:r w:rsidRPr="00B74011">
        <w:rPr>
          <w:rFonts w:hint="eastAsia"/>
          <w:szCs w:val="21"/>
        </w:rPr>
        <w:t>.</w:t>
      </w:r>
    </w:p>
    <w:p w:rsidR="006F64D3" w:rsidRDefault="005233E4" w:rsidP="005C0446">
      <w:pPr>
        <w:ind w:firstLineChars="200" w:firstLine="422"/>
        <w:rPr>
          <w:szCs w:val="21"/>
        </w:rPr>
      </w:pPr>
      <w:r w:rsidRPr="00B74011">
        <w:rPr>
          <w:rFonts w:hint="eastAsia"/>
          <w:b/>
          <w:szCs w:val="21"/>
        </w:rPr>
        <w:t>Related Commands:</w:t>
      </w:r>
      <w:r w:rsidRPr="00B74011">
        <w:rPr>
          <w:rFonts w:hint="eastAsia"/>
          <w:szCs w:val="21"/>
        </w:rPr>
        <w:t xml:space="preserve"> </w:t>
      </w:r>
      <w:r w:rsidR="006F64D3" w:rsidRPr="00B74011">
        <w:rPr>
          <w:szCs w:val="21"/>
        </w:rPr>
        <w:t>*</w:t>
      </w:r>
      <w:r w:rsidR="006F64D3" w:rsidRPr="00B74011">
        <w:rPr>
          <w:b/>
          <w:szCs w:val="21"/>
        </w:rPr>
        <w:t>PSC</w:t>
      </w:r>
      <w:r w:rsidR="0003101B" w:rsidRPr="00B74011">
        <w:rPr>
          <w:rFonts w:hint="eastAsia"/>
          <w:b/>
          <w:szCs w:val="21"/>
        </w:rPr>
        <w:t xml:space="preserve"> </w:t>
      </w:r>
    </w:p>
    <w:p w:rsidR="00B74011" w:rsidRPr="00555559" w:rsidRDefault="00B74011" w:rsidP="00043D36">
      <w:pPr>
        <w:rPr>
          <w:szCs w:val="21"/>
        </w:rPr>
      </w:pPr>
    </w:p>
    <w:p w:rsidR="006F64D3" w:rsidRPr="00B74011" w:rsidRDefault="006F64D3" w:rsidP="00043D36">
      <w:pPr>
        <w:spacing w:line="360" w:lineRule="auto"/>
        <w:rPr>
          <w:b/>
          <w:sz w:val="24"/>
        </w:rPr>
      </w:pPr>
      <w:r w:rsidRPr="00B74011">
        <w:rPr>
          <w:sz w:val="24"/>
        </w:rPr>
        <w:t>*</w:t>
      </w:r>
      <w:r w:rsidRPr="00B74011">
        <w:rPr>
          <w:b/>
          <w:sz w:val="24"/>
        </w:rPr>
        <w:t>RCL</w:t>
      </w:r>
    </w:p>
    <w:p w:rsidR="00455AF3" w:rsidRDefault="00455AF3" w:rsidP="00455AF3">
      <w:pPr>
        <w:autoSpaceDE w:val="0"/>
        <w:autoSpaceDN w:val="0"/>
        <w:adjustRightInd w:val="0"/>
        <w:jc w:val="left"/>
        <w:rPr>
          <w:szCs w:val="21"/>
        </w:rPr>
      </w:pPr>
      <w:r>
        <w:rPr>
          <w:rFonts w:hint="eastAsia"/>
          <w:szCs w:val="21"/>
        </w:rPr>
        <w:t xml:space="preserve">This command </w:t>
      </w:r>
      <w:r w:rsidR="00B3051C">
        <w:rPr>
          <w:rFonts w:hint="eastAsia"/>
          <w:szCs w:val="21"/>
        </w:rPr>
        <w:t xml:space="preserve">causes the electronic load </w:t>
      </w:r>
      <w:r>
        <w:rPr>
          <w:rFonts w:hint="eastAsia"/>
          <w:szCs w:val="21"/>
        </w:rPr>
        <w:t xml:space="preserve">recalls a </w:t>
      </w:r>
      <w:r w:rsidR="00B3051C">
        <w:rPr>
          <w:rFonts w:hint="eastAsia"/>
          <w:szCs w:val="21"/>
        </w:rPr>
        <w:t>set</w:t>
      </w:r>
      <w:r>
        <w:rPr>
          <w:rFonts w:hint="eastAsia"/>
          <w:szCs w:val="21"/>
        </w:rPr>
        <w:t xml:space="preserve"> of parameter</w:t>
      </w:r>
      <w:r w:rsidR="00B3051C">
        <w:rPr>
          <w:rFonts w:hint="eastAsia"/>
          <w:szCs w:val="21"/>
        </w:rPr>
        <w:t>s</w:t>
      </w:r>
      <w:r>
        <w:rPr>
          <w:rFonts w:hint="eastAsia"/>
          <w:szCs w:val="21"/>
        </w:rPr>
        <w:t xml:space="preserve"> </w:t>
      </w:r>
      <w:r w:rsidR="00B3051C">
        <w:rPr>
          <w:rFonts w:hint="eastAsia"/>
          <w:szCs w:val="21"/>
        </w:rPr>
        <w:t>saved previously</w:t>
      </w:r>
      <w:r w:rsidR="00261882">
        <w:rPr>
          <w:rFonts w:hint="eastAsia"/>
          <w:szCs w:val="21"/>
        </w:rPr>
        <w:t xml:space="preserve"> by specifying parameters</w:t>
      </w:r>
      <w:r w:rsidR="00261882">
        <w:rPr>
          <w:szCs w:val="21"/>
        </w:rPr>
        <w:t>’</w:t>
      </w:r>
      <w:r w:rsidR="00261882">
        <w:rPr>
          <w:rFonts w:hint="eastAsia"/>
          <w:szCs w:val="21"/>
        </w:rPr>
        <w:t xml:space="preserve"> address. </w:t>
      </w:r>
      <w:r w:rsidR="00261882" w:rsidRPr="000D795C">
        <w:rPr>
          <w:rFonts w:hint="eastAsia"/>
          <w:b/>
          <w:szCs w:val="21"/>
        </w:rPr>
        <w:t>*RCL</w:t>
      </w:r>
      <w:r w:rsidR="00261882">
        <w:rPr>
          <w:rFonts w:hint="eastAsia"/>
          <w:szCs w:val="21"/>
        </w:rPr>
        <w:t xml:space="preserve"> also performs the following operations:</w:t>
      </w:r>
    </w:p>
    <w:p w:rsidR="0034655D" w:rsidRDefault="0034655D" w:rsidP="0034655D">
      <w:pPr>
        <w:pStyle w:val="aa"/>
        <w:numPr>
          <w:ilvl w:val="0"/>
          <w:numId w:val="8"/>
        </w:numPr>
        <w:autoSpaceDE w:val="0"/>
        <w:autoSpaceDN w:val="0"/>
        <w:adjustRightInd w:val="0"/>
        <w:ind w:firstLineChars="0"/>
        <w:jc w:val="left"/>
        <w:rPr>
          <w:szCs w:val="21"/>
        </w:rPr>
      </w:pPr>
      <w:r>
        <w:rPr>
          <w:rFonts w:hint="eastAsia"/>
          <w:szCs w:val="21"/>
        </w:rPr>
        <w:t xml:space="preserve">Force an </w:t>
      </w:r>
      <w:r w:rsidRPr="000D795C">
        <w:rPr>
          <w:rFonts w:hint="eastAsia"/>
          <w:b/>
          <w:szCs w:val="21"/>
        </w:rPr>
        <w:t>ABOR</w:t>
      </w:r>
      <w:r>
        <w:rPr>
          <w:rFonts w:hint="eastAsia"/>
          <w:szCs w:val="21"/>
        </w:rPr>
        <w:t xml:space="preserve"> </w:t>
      </w:r>
      <w:r w:rsidR="007F0004">
        <w:rPr>
          <w:rFonts w:hint="eastAsia"/>
          <w:szCs w:val="21"/>
        </w:rPr>
        <w:t>command</w:t>
      </w:r>
      <w:r>
        <w:rPr>
          <w:rFonts w:hint="eastAsia"/>
          <w:szCs w:val="21"/>
        </w:rPr>
        <w:t xml:space="preserve"> before the reset of any parameter. (This removes all pending trigger values.)</w:t>
      </w:r>
    </w:p>
    <w:p w:rsidR="0034655D" w:rsidRDefault="0034655D" w:rsidP="0034655D">
      <w:pPr>
        <w:pStyle w:val="aa"/>
        <w:numPr>
          <w:ilvl w:val="0"/>
          <w:numId w:val="8"/>
        </w:numPr>
        <w:autoSpaceDE w:val="0"/>
        <w:autoSpaceDN w:val="0"/>
        <w:adjustRightInd w:val="0"/>
        <w:ind w:firstLineChars="0"/>
        <w:jc w:val="left"/>
        <w:rPr>
          <w:szCs w:val="21"/>
        </w:rPr>
      </w:pPr>
      <w:r>
        <w:rPr>
          <w:rFonts w:hint="eastAsia"/>
          <w:szCs w:val="21"/>
        </w:rPr>
        <w:t xml:space="preserve">Execute an </w:t>
      </w:r>
      <w:r w:rsidRPr="000D795C">
        <w:rPr>
          <w:rFonts w:hint="eastAsia"/>
          <w:b/>
          <w:szCs w:val="21"/>
        </w:rPr>
        <w:t>INP:PROT:CLE</w:t>
      </w:r>
      <w:r>
        <w:rPr>
          <w:rFonts w:hint="eastAsia"/>
          <w:szCs w:val="21"/>
        </w:rPr>
        <w:t xml:space="preserve"> to clear the protection state of the electronic load after the complete of all parameters </w:t>
      </w:r>
      <w:r w:rsidR="00D4505D">
        <w:rPr>
          <w:rFonts w:hint="eastAsia"/>
          <w:szCs w:val="21"/>
        </w:rPr>
        <w:t>loading.</w:t>
      </w:r>
    </w:p>
    <w:p w:rsidR="00D4505D" w:rsidRDefault="00D4505D" w:rsidP="0034655D">
      <w:pPr>
        <w:pStyle w:val="aa"/>
        <w:numPr>
          <w:ilvl w:val="0"/>
          <w:numId w:val="8"/>
        </w:numPr>
        <w:autoSpaceDE w:val="0"/>
        <w:autoSpaceDN w:val="0"/>
        <w:adjustRightInd w:val="0"/>
        <w:ind w:firstLineChars="0"/>
        <w:jc w:val="left"/>
        <w:rPr>
          <w:szCs w:val="21"/>
        </w:rPr>
      </w:pPr>
      <w:r>
        <w:rPr>
          <w:rFonts w:hint="eastAsia"/>
          <w:szCs w:val="21"/>
        </w:rPr>
        <w:t>Turn off calibration mode.</w:t>
      </w:r>
    </w:p>
    <w:p w:rsidR="00811D87" w:rsidRDefault="00811D87" w:rsidP="00D4505D">
      <w:pPr>
        <w:autoSpaceDE w:val="0"/>
        <w:autoSpaceDN w:val="0"/>
        <w:adjustRightInd w:val="0"/>
        <w:jc w:val="left"/>
        <w:rPr>
          <w:szCs w:val="21"/>
        </w:rPr>
      </w:pPr>
      <w:r>
        <w:rPr>
          <w:rFonts w:hint="eastAsia"/>
          <w:szCs w:val="21"/>
        </w:rPr>
        <w:lastRenderedPageBreak/>
        <w:t xml:space="preserve">The electronic load will automatically execute a </w:t>
      </w:r>
      <w:r w:rsidRPr="000D795C">
        <w:rPr>
          <w:rFonts w:hint="eastAsia"/>
          <w:b/>
          <w:szCs w:val="21"/>
        </w:rPr>
        <w:t>*RCL</w:t>
      </w:r>
      <w:r>
        <w:rPr>
          <w:rFonts w:hint="eastAsia"/>
          <w:szCs w:val="21"/>
        </w:rPr>
        <w:t xml:space="preserve"> 0 to recall the parameters stored in Location 0 at turn-on.</w:t>
      </w:r>
    </w:p>
    <w:p w:rsidR="00D4505D" w:rsidRPr="00D4505D" w:rsidRDefault="00811D87" w:rsidP="00D4505D">
      <w:pPr>
        <w:autoSpaceDE w:val="0"/>
        <w:autoSpaceDN w:val="0"/>
        <w:adjustRightInd w:val="0"/>
        <w:jc w:val="left"/>
        <w:rPr>
          <w:szCs w:val="21"/>
        </w:rPr>
      </w:pPr>
      <w:r>
        <w:rPr>
          <w:rFonts w:hint="eastAsia"/>
          <w:szCs w:val="21"/>
        </w:rPr>
        <w:t xml:space="preserve">If no parameters have been prestored in the address recalled by </w:t>
      </w:r>
      <w:r w:rsidRPr="000D795C">
        <w:rPr>
          <w:rFonts w:hint="eastAsia"/>
          <w:b/>
          <w:szCs w:val="21"/>
        </w:rPr>
        <w:t>*RCL</w:t>
      </w:r>
      <w:r>
        <w:rPr>
          <w:rFonts w:hint="eastAsia"/>
          <w:szCs w:val="21"/>
        </w:rPr>
        <w:t xml:space="preserve">, the </w:t>
      </w:r>
      <w:r w:rsidR="007F0004">
        <w:rPr>
          <w:rFonts w:hint="eastAsia"/>
          <w:szCs w:val="21"/>
        </w:rPr>
        <w:t>same parameters</w:t>
      </w:r>
      <w:r>
        <w:rPr>
          <w:rFonts w:hint="eastAsia"/>
          <w:szCs w:val="21"/>
        </w:rPr>
        <w:t xml:space="preserve"> </w:t>
      </w:r>
      <w:r w:rsidR="007F0004">
        <w:rPr>
          <w:rFonts w:hint="eastAsia"/>
          <w:szCs w:val="21"/>
        </w:rPr>
        <w:t>are</w:t>
      </w:r>
      <w:r>
        <w:rPr>
          <w:rFonts w:hint="eastAsia"/>
          <w:szCs w:val="21"/>
        </w:rPr>
        <w:t xml:space="preserve"> recalled.</w:t>
      </w:r>
    </w:p>
    <w:p w:rsidR="006F64D3" w:rsidRPr="00555559" w:rsidRDefault="005233E4" w:rsidP="00811D87">
      <w:pPr>
        <w:ind w:firstLineChars="200" w:firstLine="422"/>
        <w:rPr>
          <w:szCs w:val="21"/>
        </w:rPr>
      </w:pPr>
      <w:r w:rsidRPr="00811D87">
        <w:rPr>
          <w:rFonts w:hint="eastAsia"/>
          <w:b/>
          <w:szCs w:val="21"/>
        </w:rPr>
        <w:t>Command Syntax</w:t>
      </w:r>
      <w:r>
        <w:rPr>
          <w:rFonts w:hint="eastAsia"/>
          <w:szCs w:val="21"/>
        </w:rPr>
        <w:t xml:space="preserve">: </w:t>
      </w:r>
      <w:r w:rsidR="006F64D3" w:rsidRPr="00555559">
        <w:rPr>
          <w:szCs w:val="21"/>
        </w:rPr>
        <w:t>*</w:t>
      </w:r>
      <w:r w:rsidR="006F64D3" w:rsidRPr="00555559">
        <w:rPr>
          <w:b/>
          <w:szCs w:val="21"/>
        </w:rPr>
        <w:t>RCL</w:t>
      </w:r>
      <w:r w:rsidR="006F64D3" w:rsidRPr="00555559">
        <w:rPr>
          <w:szCs w:val="21"/>
        </w:rPr>
        <w:t xml:space="preserve"> &lt;NR1&gt;</w:t>
      </w:r>
    </w:p>
    <w:p w:rsidR="006F64D3" w:rsidRPr="00555559" w:rsidRDefault="005233E4" w:rsidP="00811D87">
      <w:pPr>
        <w:ind w:firstLineChars="200" w:firstLine="422"/>
        <w:rPr>
          <w:szCs w:val="21"/>
        </w:rPr>
      </w:pPr>
      <w:r w:rsidRPr="00811D87">
        <w:rPr>
          <w:rFonts w:hint="eastAsia"/>
          <w:b/>
          <w:szCs w:val="21"/>
        </w:rPr>
        <w:t>Parameters</w:t>
      </w:r>
      <w:r>
        <w:rPr>
          <w:rFonts w:hint="eastAsia"/>
          <w:szCs w:val="21"/>
        </w:rPr>
        <w:t xml:space="preserve">: </w:t>
      </w:r>
      <w:r w:rsidR="006F64D3" w:rsidRPr="00555559">
        <w:rPr>
          <w:szCs w:val="21"/>
        </w:rPr>
        <w:t>0~9</w:t>
      </w:r>
    </w:p>
    <w:p w:rsidR="006F64D3" w:rsidRPr="00555559" w:rsidRDefault="0003101B" w:rsidP="00811D87">
      <w:pPr>
        <w:ind w:firstLineChars="200" w:firstLine="422"/>
        <w:rPr>
          <w:szCs w:val="21"/>
        </w:rPr>
      </w:pPr>
      <w:r w:rsidRPr="00811D87">
        <w:rPr>
          <w:rFonts w:hint="eastAsia"/>
          <w:b/>
          <w:szCs w:val="21"/>
        </w:rPr>
        <w:t xml:space="preserve">Example: </w:t>
      </w:r>
      <w:r w:rsidR="006F64D3" w:rsidRPr="00555559">
        <w:rPr>
          <w:szCs w:val="21"/>
        </w:rPr>
        <w:t>*</w:t>
      </w:r>
      <w:r w:rsidR="006F64D3" w:rsidRPr="00555559">
        <w:rPr>
          <w:b/>
          <w:szCs w:val="21"/>
        </w:rPr>
        <w:t>RCL</w:t>
      </w:r>
      <w:r w:rsidR="006F64D3" w:rsidRPr="00555559">
        <w:rPr>
          <w:szCs w:val="21"/>
        </w:rPr>
        <w:t xml:space="preserve"> 5</w:t>
      </w:r>
    </w:p>
    <w:p w:rsidR="006F64D3" w:rsidRPr="00555559" w:rsidRDefault="005233E4" w:rsidP="00811D87">
      <w:pPr>
        <w:ind w:firstLineChars="200" w:firstLine="422"/>
        <w:rPr>
          <w:szCs w:val="21"/>
        </w:rPr>
      </w:pPr>
      <w:r w:rsidRPr="00811D87">
        <w:rPr>
          <w:rFonts w:hint="eastAsia"/>
          <w:b/>
          <w:szCs w:val="21"/>
        </w:rPr>
        <w:t>Related Commands</w:t>
      </w:r>
      <w:r>
        <w:rPr>
          <w:rFonts w:hint="eastAsia"/>
          <w:szCs w:val="21"/>
        </w:rPr>
        <w:t xml:space="preserve">: </w:t>
      </w:r>
      <w:r w:rsidR="006F64D3" w:rsidRPr="00555559">
        <w:rPr>
          <w:szCs w:val="21"/>
        </w:rPr>
        <w:t>*</w:t>
      </w:r>
      <w:r w:rsidR="006F64D3" w:rsidRPr="00555559">
        <w:rPr>
          <w:b/>
          <w:szCs w:val="21"/>
        </w:rPr>
        <w:t>RST</w:t>
      </w:r>
      <w:r w:rsidR="006F64D3" w:rsidRPr="00555559">
        <w:rPr>
          <w:rFonts w:hint="eastAsia"/>
          <w:szCs w:val="21"/>
        </w:rPr>
        <w:t>，</w:t>
      </w:r>
      <w:r w:rsidR="006F64D3" w:rsidRPr="00555559">
        <w:rPr>
          <w:szCs w:val="21"/>
        </w:rPr>
        <w:t>*</w:t>
      </w:r>
      <w:r w:rsidR="006F64D3" w:rsidRPr="00555559">
        <w:rPr>
          <w:b/>
          <w:szCs w:val="21"/>
        </w:rPr>
        <w:t>SAV</w:t>
      </w:r>
    </w:p>
    <w:p w:rsidR="000D795C" w:rsidRPr="00555559" w:rsidRDefault="000D795C" w:rsidP="00043D36">
      <w:pPr>
        <w:rPr>
          <w:szCs w:val="21"/>
        </w:rPr>
      </w:pPr>
    </w:p>
    <w:p w:rsidR="006F64D3" w:rsidRPr="00B74011" w:rsidRDefault="006F64D3" w:rsidP="00043D36">
      <w:pPr>
        <w:spacing w:line="360" w:lineRule="auto"/>
        <w:rPr>
          <w:b/>
          <w:sz w:val="24"/>
        </w:rPr>
      </w:pPr>
      <w:r w:rsidRPr="00B74011">
        <w:rPr>
          <w:sz w:val="24"/>
        </w:rPr>
        <w:t>*</w:t>
      </w:r>
      <w:r w:rsidRPr="00B74011">
        <w:rPr>
          <w:b/>
          <w:sz w:val="24"/>
        </w:rPr>
        <w:t>RST</w:t>
      </w:r>
    </w:p>
    <w:p w:rsidR="006F64D3" w:rsidRPr="00B74011" w:rsidRDefault="00811D87" w:rsidP="00811D87">
      <w:pPr>
        <w:autoSpaceDE w:val="0"/>
        <w:autoSpaceDN w:val="0"/>
        <w:adjustRightInd w:val="0"/>
        <w:jc w:val="left"/>
        <w:rPr>
          <w:kern w:val="0"/>
          <w:szCs w:val="21"/>
        </w:rPr>
      </w:pPr>
      <w:r w:rsidRPr="00B74011">
        <w:rPr>
          <w:kern w:val="0"/>
          <w:szCs w:val="21"/>
        </w:rPr>
        <w:t xml:space="preserve">This command </w:t>
      </w:r>
      <w:r w:rsidR="007F0004" w:rsidRPr="00B74011">
        <w:rPr>
          <w:rFonts w:hint="eastAsia"/>
          <w:kern w:val="0"/>
          <w:szCs w:val="21"/>
        </w:rPr>
        <w:t>causes</w:t>
      </w:r>
      <w:r w:rsidR="007F0004" w:rsidRPr="00B74011">
        <w:rPr>
          <w:kern w:val="0"/>
          <w:szCs w:val="21"/>
        </w:rPr>
        <w:t xml:space="preserve"> the electronic load to </w:t>
      </w:r>
      <w:r w:rsidR="007F0004" w:rsidRPr="00B74011">
        <w:rPr>
          <w:rFonts w:hint="eastAsia"/>
          <w:kern w:val="0"/>
          <w:szCs w:val="21"/>
        </w:rPr>
        <w:t>its</w:t>
      </w:r>
      <w:r w:rsidRPr="00B74011">
        <w:rPr>
          <w:kern w:val="0"/>
          <w:szCs w:val="21"/>
        </w:rPr>
        <w:t xml:space="preserve"> factory-default states. Simultaneously </w:t>
      </w:r>
      <w:r w:rsidRPr="00B74011">
        <w:rPr>
          <w:b/>
          <w:kern w:val="0"/>
          <w:szCs w:val="21"/>
        </w:rPr>
        <w:t>*RST</w:t>
      </w:r>
      <w:r w:rsidRPr="00B74011">
        <w:rPr>
          <w:kern w:val="0"/>
          <w:szCs w:val="21"/>
        </w:rPr>
        <w:t xml:space="preserve"> can also execute the following operations:</w:t>
      </w:r>
    </w:p>
    <w:p w:rsidR="00811D87" w:rsidRPr="00B74011" w:rsidRDefault="00811D87" w:rsidP="00811D87">
      <w:pPr>
        <w:pStyle w:val="aa"/>
        <w:numPr>
          <w:ilvl w:val="0"/>
          <w:numId w:val="30"/>
        </w:numPr>
        <w:autoSpaceDE w:val="0"/>
        <w:autoSpaceDN w:val="0"/>
        <w:adjustRightInd w:val="0"/>
        <w:ind w:firstLineChars="0"/>
        <w:jc w:val="left"/>
        <w:rPr>
          <w:szCs w:val="21"/>
        </w:rPr>
      </w:pPr>
      <w:r w:rsidRPr="00B74011">
        <w:rPr>
          <w:rFonts w:hint="eastAsia"/>
          <w:szCs w:val="21"/>
        </w:rPr>
        <w:t xml:space="preserve">Force an </w:t>
      </w:r>
      <w:r w:rsidRPr="00B74011">
        <w:rPr>
          <w:rFonts w:hint="eastAsia"/>
          <w:b/>
          <w:szCs w:val="21"/>
        </w:rPr>
        <w:t>ABOR</w:t>
      </w:r>
      <w:r w:rsidRPr="00B74011">
        <w:rPr>
          <w:rFonts w:hint="eastAsia"/>
          <w:szCs w:val="21"/>
        </w:rPr>
        <w:t xml:space="preserve"> operation before the reset of any parameter. (This removes all pending trigger values.)</w:t>
      </w:r>
    </w:p>
    <w:p w:rsidR="00811D87" w:rsidRPr="00B74011" w:rsidRDefault="00284BFC" w:rsidP="00811D87">
      <w:pPr>
        <w:pStyle w:val="aa"/>
        <w:numPr>
          <w:ilvl w:val="0"/>
          <w:numId w:val="30"/>
        </w:numPr>
        <w:autoSpaceDE w:val="0"/>
        <w:autoSpaceDN w:val="0"/>
        <w:adjustRightInd w:val="0"/>
        <w:ind w:firstLineChars="0"/>
        <w:jc w:val="left"/>
        <w:rPr>
          <w:szCs w:val="21"/>
        </w:rPr>
      </w:pPr>
      <w:r w:rsidRPr="00B74011">
        <w:rPr>
          <w:rFonts w:hint="eastAsia"/>
          <w:szCs w:val="21"/>
        </w:rPr>
        <w:t>When all parameters have been reset, performs</w:t>
      </w:r>
      <w:r w:rsidR="00811D87" w:rsidRPr="00B74011">
        <w:rPr>
          <w:rFonts w:hint="eastAsia"/>
          <w:szCs w:val="21"/>
        </w:rPr>
        <w:t xml:space="preserve"> an INP:PROT:CLE to clear the protection state of the electronic load </w:t>
      </w:r>
    </w:p>
    <w:p w:rsidR="006F64D3" w:rsidRPr="00B74011" w:rsidRDefault="005233E4" w:rsidP="00811D87">
      <w:pPr>
        <w:ind w:firstLineChars="200" w:firstLine="422"/>
        <w:rPr>
          <w:szCs w:val="21"/>
        </w:rPr>
      </w:pPr>
      <w:r w:rsidRPr="00B74011">
        <w:rPr>
          <w:rFonts w:hint="eastAsia"/>
          <w:b/>
          <w:szCs w:val="21"/>
        </w:rPr>
        <w:t>Command Syntax</w:t>
      </w:r>
      <w:r w:rsidRPr="00B74011">
        <w:rPr>
          <w:rFonts w:hint="eastAsia"/>
          <w:szCs w:val="21"/>
        </w:rPr>
        <w:t xml:space="preserve">: </w:t>
      </w:r>
      <w:r w:rsidR="006F64D3" w:rsidRPr="00B74011">
        <w:rPr>
          <w:szCs w:val="21"/>
        </w:rPr>
        <w:t>*</w:t>
      </w:r>
      <w:r w:rsidR="006F64D3" w:rsidRPr="00B74011">
        <w:rPr>
          <w:b/>
          <w:szCs w:val="21"/>
        </w:rPr>
        <w:t>RST</w:t>
      </w:r>
    </w:p>
    <w:p w:rsidR="006F64D3" w:rsidRPr="00B74011" w:rsidRDefault="005233E4" w:rsidP="00811D87">
      <w:pPr>
        <w:ind w:firstLineChars="200" w:firstLine="422"/>
        <w:rPr>
          <w:szCs w:val="21"/>
        </w:rPr>
      </w:pPr>
      <w:r w:rsidRPr="00B74011">
        <w:rPr>
          <w:rFonts w:hint="eastAsia"/>
          <w:b/>
          <w:szCs w:val="21"/>
        </w:rPr>
        <w:t>Parameters</w:t>
      </w:r>
      <w:r w:rsidRPr="00B74011">
        <w:rPr>
          <w:rFonts w:hint="eastAsia"/>
          <w:szCs w:val="21"/>
        </w:rPr>
        <w:t xml:space="preserve">: </w:t>
      </w:r>
      <w:r w:rsidR="009B3A06" w:rsidRPr="00B74011">
        <w:rPr>
          <w:rFonts w:hint="eastAsia"/>
          <w:szCs w:val="21"/>
        </w:rPr>
        <w:t>None</w:t>
      </w:r>
    </w:p>
    <w:p w:rsidR="006F64D3" w:rsidRPr="00B74011" w:rsidRDefault="005233E4" w:rsidP="00811D87">
      <w:pPr>
        <w:ind w:firstLineChars="200" w:firstLine="422"/>
        <w:rPr>
          <w:szCs w:val="21"/>
        </w:rPr>
      </w:pPr>
      <w:r w:rsidRPr="00B74011">
        <w:rPr>
          <w:rFonts w:hint="eastAsia"/>
          <w:b/>
          <w:szCs w:val="21"/>
        </w:rPr>
        <w:t>Related Commands:</w:t>
      </w:r>
      <w:r w:rsidRPr="00B74011">
        <w:rPr>
          <w:rFonts w:hint="eastAsia"/>
          <w:szCs w:val="21"/>
        </w:rPr>
        <w:t xml:space="preserve"> </w:t>
      </w:r>
      <w:r w:rsidR="006F64D3" w:rsidRPr="00B74011">
        <w:rPr>
          <w:szCs w:val="21"/>
        </w:rPr>
        <w:t>*</w:t>
      </w:r>
      <w:r w:rsidR="006F64D3" w:rsidRPr="00B74011">
        <w:rPr>
          <w:b/>
          <w:szCs w:val="21"/>
        </w:rPr>
        <w:t>RCL</w:t>
      </w:r>
      <w:r w:rsidR="006F64D3" w:rsidRPr="00B74011">
        <w:rPr>
          <w:rFonts w:hint="eastAsia"/>
          <w:szCs w:val="21"/>
        </w:rPr>
        <w:t>，</w:t>
      </w:r>
      <w:r w:rsidR="006F64D3" w:rsidRPr="00B74011">
        <w:rPr>
          <w:szCs w:val="21"/>
        </w:rPr>
        <w:t>*</w:t>
      </w:r>
      <w:r w:rsidR="006F64D3" w:rsidRPr="00B74011">
        <w:rPr>
          <w:b/>
          <w:szCs w:val="21"/>
        </w:rPr>
        <w:t>SAV</w:t>
      </w:r>
    </w:p>
    <w:p w:rsidR="000D795C" w:rsidRPr="00555559" w:rsidRDefault="000D795C" w:rsidP="00043D36">
      <w:pPr>
        <w:rPr>
          <w:szCs w:val="21"/>
        </w:rPr>
      </w:pPr>
    </w:p>
    <w:p w:rsidR="006F64D3" w:rsidRPr="00B74011" w:rsidRDefault="006F64D3" w:rsidP="00043D36">
      <w:pPr>
        <w:spacing w:line="360" w:lineRule="auto"/>
        <w:rPr>
          <w:b/>
          <w:sz w:val="24"/>
        </w:rPr>
      </w:pPr>
      <w:r w:rsidRPr="00B74011">
        <w:rPr>
          <w:sz w:val="24"/>
        </w:rPr>
        <w:t>*</w:t>
      </w:r>
      <w:r w:rsidRPr="00B74011">
        <w:rPr>
          <w:b/>
          <w:sz w:val="24"/>
        </w:rPr>
        <w:t>SAV</w:t>
      </w:r>
    </w:p>
    <w:p w:rsidR="006F64D3" w:rsidRPr="00B74011" w:rsidRDefault="0085071B" w:rsidP="0085071B">
      <w:pPr>
        <w:rPr>
          <w:szCs w:val="21"/>
        </w:rPr>
      </w:pPr>
      <w:r w:rsidRPr="00B74011">
        <w:rPr>
          <w:szCs w:val="21"/>
        </w:rPr>
        <w:t>This command stores the current parameters of the electronic load in nonvolatile memory. Ten sets of parameters (corresponding memory address: 0~9) can be saved in total. Please refer to Table 2</w:t>
      </w:r>
      <w:smartTag w:uri="urn:schemas-microsoft-com:office:smarttags" w:element="chmetcnv">
        <w:smartTagPr>
          <w:attr w:name="TCSC" w:val="0"/>
          <w:attr w:name="NumberType" w:val="1"/>
          <w:attr w:name="Negative" w:val="True"/>
          <w:attr w:name="HasSpace" w:val="True"/>
          <w:attr w:name="SourceValue" w:val="1"/>
          <w:attr w:name="UnitName" w:val="in"/>
        </w:smartTagPr>
        <w:r w:rsidRPr="00B74011">
          <w:rPr>
            <w:szCs w:val="21"/>
          </w:rPr>
          <w:t>-1 in</w:t>
        </w:r>
      </w:smartTag>
      <w:r w:rsidRPr="00B74011">
        <w:rPr>
          <w:szCs w:val="21"/>
        </w:rPr>
        <w:t xml:space="preserve"> the User’s Manual for details. The electronic load will automatically recall parameters in Local 0 and set according to it. If no state has been saved to Location 0, the factory default state is saved. </w:t>
      </w:r>
    </w:p>
    <w:p w:rsidR="006F64D3" w:rsidRPr="00B74011" w:rsidRDefault="005233E4" w:rsidP="0011459C">
      <w:pPr>
        <w:ind w:firstLineChars="200" w:firstLine="422"/>
        <w:rPr>
          <w:szCs w:val="21"/>
        </w:rPr>
      </w:pPr>
      <w:r w:rsidRPr="00B74011">
        <w:rPr>
          <w:rFonts w:hint="eastAsia"/>
          <w:b/>
          <w:szCs w:val="21"/>
        </w:rPr>
        <w:t>Command Syntax</w:t>
      </w:r>
      <w:r w:rsidRPr="00B74011">
        <w:rPr>
          <w:rFonts w:hint="eastAsia"/>
          <w:szCs w:val="21"/>
        </w:rPr>
        <w:t xml:space="preserve">: </w:t>
      </w:r>
      <w:r w:rsidR="006F64D3" w:rsidRPr="00B74011">
        <w:rPr>
          <w:szCs w:val="21"/>
        </w:rPr>
        <w:t>*</w:t>
      </w:r>
      <w:r w:rsidR="006F64D3" w:rsidRPr="00B74011">
        <w:rPr>
          <w:b/>
          <w:szCs w:val="21"/>
        </w:rPr>
        <w:t>SAV</w:t>
      </w:r>
      <w:r w:rsidR="006F64D3" w:rsidRPr="00B74011">
        <w:rPr>
          <w:szCs w:val="21"/>
        </w:rPr>
        <w:t xml:space="preserve"> &lt;NR1&gt;</w:t>
      </w:r>
    </w:p>
    <w:p w:rsidR="006F64D3" w:rsidRPr="00B74011" w:rsidRDefault="005233E4" w:rsidP="0011459C">
      <w:pPr>
        <w:ind w:firstLineChars="200" w:firstLine="422"/>
        <w:rPr>
          <w:szCs w:val="21"/>
        </w:rPr>
      </w:pPr>
      <w:r w:rsidRPr="00B74011">
        <w:rPr>
          <w:rFonts w:hint="eastAsia"/>
          <w:b/>
          <w:szCs w:val="21"/>
        </w:rPr>
        <w:t>Parameters:</w:t>
      </w:r>
      <w:r w:rsidRPr="00B74011">
        <w:rPr>
          <w:rFonts w:hint="eastAsia"/>
          <w:szCs w:val="21"/>
        </w:rPr>
        <w:t xml:space="preserve"> </w:t>
      </w:r>
      <w:r w:rsidR="006F64D3" w:rsidRPr="00B74011">
        <w:rPr>
          <w:szCs w:val="21"/>
        </w:rPr>
        <w:t>0~9</w:t>
      </w:r>
    </w:p>
    <w:p w:rsidR="006F64D3" w:rsidRPr="00B74011" w:rsidRDefault="0003101B" w:rsidP="0011459C">
      <w:pPr>
        <w:ind w:firstLineChars="200" w:firstLine="422"/>
        <w:rPr>
          <w:szCs w:val="21"/>
        </w:rPr>
      </w:pPr>
      <w:r w:rsidRPr="00B74011">
        <w:rPr>
          <w:rFonts w:hint="eastAsia"/>
          <w:b/>
          <w:szCs w:val="21"/>
        </w:rPr>
        <w:t>Example</w:t>
      </w:r>
      <w:r w:rsidRPr="00B74011">
        <w:rPr>
          <w:rFonts w:hint="eastAsia"/>
          <w:szCs w:val="21"/>
        </w:rPr>
        <w:t xml:space="preserve">: </w:t>
      </w:r>
      <w:r w:rsidR="006F64D3" w:rsidRPr="00B74011">
        <w:rPr>
          <w:szCs w:val="21"/>
        </w:rPr>
        <w:t>*</w:t>
      </w:r>
      <w:r w:rsidR="006F64D3" w:rsidRPr="00B74011">
        <w:rPr>
          <w:b/>
          <w:szCs w:val="21"/>
        </w:rPr>
        <w:t>SAV</w:t>
      </w:r>
      <w:r w:rsidR="006F64D3" w:rsidRPr="00B74011">
        <w:rPr>
          <w:szCs w:val="21"/>
        </w:rPr>
        <w:t xml:space="preserve"> 5</w:t>
      </w:r>
    </w:p>
    <w:p w:rsidR="006F64D3" w:rsidRPr="00B74011" w:rsidRDefault="005233E4" w:rsidP="0011459C">
      <w:pPr>
        <w:ind w:firstLineChars="200" w:firstLine="422"/>
        <w:rPr>
          <w:szCs w:val="21"/>
        </w:rPr>
      </w:pPr>
      <w:r w:rsidRPr="00B74011">
        <w:rPr>
          <w:rFonts w:hint="eastAsia"/>
          <w:b/>
          <w:szCs w:val="21"/>
        </w:rPr>
        <w:t>Related Commands:</w:t>
      </w:r>
      <w:r w:rsidRPr="00B74011">
        <w:rPr>
          <w:rFonts w:hint="eastAsia"/>
          <w:szCs w:val="21"/>
        </w:rPr>
        <w:t xml:space="preserve"> </w:t>
      </w:r>
      <w:r w:rsidR="006F64D3" w:rsidRPr="00B74011">
        <w:rPr>
          <w:szCs w:val="21"/>
        </w:rPr>
        <w:t>*</w:t>
      </w:r>
      <w:r w:rsidR="006F64D3" w:rsidRPr="00B74011">
        <w:rPr>
          <w:b/>
          <w:szCs w:val="21"/>
        </w:rPr>
        <w:t>RCL</w:t>
      </w:r>
      <w:r w:rsidR="006F64D3" w:rsidRPr="00B74011">
        <w:rPr>
          <w:rFonts w:hint="eastAsia"/>
          <w:szCs w:val="21"/>
        </w:rPr>
        <w:t>，</w:t>
      </w:r>
      <w:r w:rsidR="006F64D3" w:rsidRPr="00B74011">
        <w:rPr>
          <w:szCs w:val="21"/>
        </w:rPr>
        <w:t>*</w:t>
      </w:r>
      <w:r w:rsidR="006F64D3" w:rsidRPr="00B74011">
        <w:rPr>
          <w:b/>
          <w:szCs w:val="21"/>
        </w:rPr>
        <w:t>RST</w:t>
      </w:r>
    </w:p>
    <w:p w:rsidR="000D795C" w:rsidRPr="00555559" w:rsidRDefault="000D795C" w:rsidP="00043D36">
      <w:pPr>
        <w:rPr>
          <w:szCs w:val="21"/>
        </w:rPr>
      </w:pPr>
    </w:p>
    <w:p w:rsidR="006F64D3" w:rsidRPr="00B74011" w:rsidRDefault="006F64D3" w:rsidP="00043D36">
      <w:pPr>
        <w:spacing w:line="360" w:lineRule="auto"/>
        <w:rPr>
          <w:b/>
          <w:sz w:val="24"/>
        </w:rPr>
      </w:pPr>
      <w:r w:rsidRPr="00B74011">
        <w:rPr>
          <w:sz w:val="24"/>
        </w:rPr>
        <w:t>*</w:t>
      </w:r>
      <w:r w:rsidRPr="00B74011">
        <w:rPr>
          <w:b/>
          <w:sz w:val="24"/>
        </w:rPr>
        <w:t>SRE</w:t>
      </w:r>
    </w:p>
    <w:p w:rsidR="006F64D3" w:rsidRPr="00B74011" w:rsidRDefault="000D795C" w:rsidP="000D795C">
      <w:pPr>
        <w:widowControl/>
        <w:jc w:val="left"/>
        <w:rPr>
          <w:szCs w:val="21"/>
        </w:rPr>
      </w:pPr>
      <w:r w:rsidRPr="00B74011">
        <w:rPr>
          <w:kern w:val="0"/>
          <w:szCs w:val="21"/>
        </w:rPr>
        <w:t xml:space="preserve">This command sets the condition of the Service Request Enable Register. This setting determines which events from the Status Byte Register (see </w:t>
      </w:r>
      <w:r w:rsidRPr="00B74011">
        <w:rPr>
          <w:b/>
          <w:kern w:val="0"/>
          <w:szCs w:val="21"/>
        </w:rPr>
        <w:t>*STB</w:t>
      </w:r>
      <w:r w:rsidRPr="00B74011">
        <w:rPr>
          <w:kern w:val="0"/>
          <w:szCs w:val="21"/>
        </w:rPr>
        <w:t xml:space="preserve"> for its bit configuration) are allowed to set the the Request for Service (</w:t>
      </w:r>
      <w:r w:rsidRPr="00B74011">
        <w:rPr>
          <w:b/>
          <w:kern w:val="0"/>
          <w:szCs w:val="21"/>
        </w:rPr>
        <w:t>RQS</w:t>
      </w:r>
      <w:r w:rsidRPr="00B74011">
        <w:rPr>
          <w:kern w:val="0"/>
          <w:szCs w:val="21"/>
        </w:rPr>
        <w:t xml:space="preserve">). Please refer to Chapter IV Status Register Report for details of the Service Request Enable Register. </w:t>
      </w:r>
    </w:p>
    <w:p w:rsidR="006F64D3" w:rsidRPr="00B74011" w:rsidRDefault="005233E4" w:rsidP="0011459C">
      <w:pPr>
        <w:ind w:firstLineChars="200" w:firstLine="422"/>
        <w:rPr>
          <w:szCs w:val="21"/>
        </w:rPr>
      </w:pPr>
      <w:r w:rsidRPr="00B74011">
        <w:rPr>
          <w:rFonts w:hint="eastAsia"/>
          <w:b/>
          <w:szCs w:val="21"/>
        </w:rPr>
        <w:t>Command Syntax:</w:t>
      </w:r>
      <w:r w:rsidRPr="00B74011">
        <w:rPr>
          <w:rFonts w:hint="eastAsia"/>
          <w:szCs w:val="21"/>
        </w:rPr>
        <w:t xml:space="preserve"> </w:t>
      </w:r>
      <w:r w:rsidR="006F64D3" w:rsidRPr="00B74011">
        <w:rPr>
          <w:szCs w:val="21"/>
        </w:rPr>
        <w:t>*</w:t>
      </w:r>
      <w:r w:rsidR="006F64D3" w:rsidRPr="00B74011">
        <w:rPr>
          <w:b/>
          <w:szCs w:val="21"/>
        </w:rPr>
        <w:t>SRE</w:t>
      </w:r>
      <w:r w:rsidR="006F64D3" w:rsidRPr="00B74011">
        <w:rPr>
          <w:szCs w:val="21"/>
        </w:rPr>
        <w:t xml:space="preserve"> &lt;NR1&gt;</w:t>
      </w:r>
    </w:p>
    <w:p w:rsidR="006F64D3" w:rsidRPr="00B74011" w:rsidRDefault="005233E4" w:rsidP="0011459C">
      <w:pPr>
        <w:ind w:firstLineChars="200" w:firstLine="422"/>
        <w:rPr>
          <w:szCs w:val="21"/>
        </w:rPr>
      </w:pPr>
      <w:r w:rsidRPr="00B74011">
        <w:rPr>
          <w:rFonts w:hint="eastAsia"/>
          <w:b/>
          <w:szCs w:val="21"/>
        </w:rPr>
        <w:t>Parameters</w:t>
      </w:r>
      <w:r w:rsidRPr="00B74011">
        <w:rPr>
          <w:rFonts w:hint="eastAsia"/>
          <w:szCs w:val="21"/>
        </w:rPr>
        <w:t xml:space="preserve">: </w:t>
      </w:r>
      <w:r w:rsidR="006F64D3" w:rsidRPr="00B74011">
        <w:rPr>
          <w:szCs w:val="21"/>
        </w:rPr>
        <w:t>0</w:t>
      </w:r>
      <w:r w:rsidR="006F64D3" w:rsidRPr="00B74011">
        <w:rPr>
          <w:rFonts w:hint="eastAsia"/>
          <w:szCs w:val="21"/>
        </w:rPr>
        <w:t>～</w:t>
      </w:r>
      <w:r w:rsidR="006F64D3" w:rsidRPr="00B74011">
        <w:rPr>
          <w:szCs w:val="21"/>
        </w:rPr>
        <w:t>255</w:t>
      </w:r>
    </w:p>
    <w:p w:rsidR="006F64D3" w:rsidRPr="00B74011" w:rsidRDefault="0003101B" w:rsidP="0011459C">
      <w:pPr>
        <w:ind w:firstLineChars="200" w:firstLine="422"/>
        <w:rPr>
          <w:szCs w:val="21"/>
        </w:rPr>
      </w:pPr>
      <w:r w:rsidRPr="00B74011">
        <w:rPr>
          <w:rFonts w:hint="eastAsia"/>
          <w:b/>
          <w:szCs w:val="21"/>
        </w:rPr>
        <w:t>Example</w:t>
      </w:r>
      <w:r w:rsidRPr="00B74011">
        <w:rPr>
          <w:rFonts w:hint="eastAsia"/>
          <w:szCs w:val="21"/>
        </w:rPr>
        <w:t xml:space="preserve">: </w:t>
      </w:r>
      <w:r w:rsidR="006F64D3" w:rsidRPr="00B74011">
        <w:rPr>
          <w:szCs w:val="21"/>
        </w:rPr>
        <w:t>*</w:t>
      </w:r>
      <w:r w:rsidR="006F64D3" w:rsidRPr="00B74011">
        <w:rPr>
          <w:b/>
          <w:szCs w:val="21"/>
        </w:rPr>
        <w:t>SRE</w:t>
      </w:r>
      <w:r w:rsidR="006F64D3" w:rsidRPr="00B74011">
        <w:rPr>
          <w:szCs w:val="21"/>
        </w:rPr>
        <w:t xml:space="preserve"> 20</w:t>
      </w:r>
    </w:p>
    <w:p w:rsidR="00D334BB" w:rsidRDefault="005233E4" w:rsidP="00B74011">
      <w:pPr>
        <w:ind w:firstLineChars="200" w:firstLine="422"/>
        <w:rPr>
          <w:b/>
          <w:szCs w:val="21"/>
        </w:rPr>
      </w:pPr>
      <w:r w:rsidRPr="00B74011">
        <w:rPr>
          <w:rFonts w:hint="eastAsia"/>
          <w:b/>
          <w:szCs w:val="21"/>
        </w:rPr>
        <w:t>Related Commands</w:t>
      </w:r>
      <w:r w:rsidRPr="00B74011">
        <w:rPr>
          <w:rFonts w:hint="eastAsia"/>
          <w:szCs w:val="21"/>
        </w:rPr>
        <w:t xml:space="preserve">: </w:t>
      </w:r>
      <w:r w:rsidR="006F64D3" w:rsidRPr="00B74011">
        <w:rPr>
          <w:szCs w:val="21"/>
        </w:rPr>
        <w:t>*</w:t>
      </w:r>
      <w:r w:rsidR="006F64D3" w:rsidRPr="00B74011">
        <w:rPr>
          <w:b/>
          <w:szCs w:val="21"/>
        </w:rPr>
        <w:t>ESE</w:t>
      </w:r>
      <w:r w:rsidR="006F64D3" w:rsidRPr="00B74011">
        <w:rPr>
          <w:rFonts w:hint="eastAsia"/>
          <w:szCs w:val="21"/>
        </w:rPr>
        <w:t>，</w:t>
      </w:r>
      <w:r w:rsidR="006F64D3" w:rsidRPr="00B74011">
        <w:rPr>
          <w:szCs w:val="21"/>
        </w:rPr>
        <w:t>*</w:t>
      </w:r>
      <w:r w:rsidR="006F64D3" w:rsidRPr="00B74011">
        <w:rPr>
          <w:b/>
          <w:szCs w:val="21"/>
        </w:rPr>
        <w:t>ESR</w:t>
      </w:r>
      <w:r w:rsidR="006F64D3" w:rsidRPr="00B74011">
        <w:rPr>
          <w:rFonts w:hint="eastAsia"/>
          <w:szCs w:val="21"/>
        </w:rPr>
        <w:t>，</w:t>
      </w:r>
      <w:r w:rsidR="006F64D3" w:rsidRPr="00B74011">
        <w:rPr>
          <w:szCs w:val="21"/>
        </w:rPr>
        <w:t>*</w:t>
      </w:r>
      <w:r w:rsidR="006F64D3" w:rsidRPr="00B74011">
        <w:rPr>
          <w:b/>
          <w:szCs w:val="21"/>
        </w:rPr>
        <w:t>PSC</w:t>
      </w:r>
      <w:r w:rsidR="006F64D3" w:rsidRPr="00B74011">
        <w:rPr>
          <w:rFonts w:hint="eastAsia"/>
          <w:szCs w:val="21"/>
        </w:rPr>
        <w:t>，</w:t>
      </w:r>
      <w:r w:rsidR="006F64D3" w:rsidRPr="00B74011">
        <w:rPr>
          <w:szCs w:val="21"/>
        </w:rPr>
        <w:t>*</w:t>
      </w:r>
      <w:r w:rsidR="006F64D3" w:rsidRPr="00B74011">
        <w:rPr>
          <w:b/>
          <w:szCs w:val="21"/>
        </w:rPr>
        <w:t>SRE?</w:t>
      </w:r>
    </w:p>
    <w:p w:rsidR="00CF1CF4" w:rsidRPr="00B74011" w:rsidRDefault="00CF1CF4" w:rsidP="00CF1CF4">
      <w:pPr>
        <w:ind w:firstLineChars="200" w:firstLine="420"/>
        <w:rPr>
          <w:szCs w:val="21"/>
        </w:rPr>
      </w:pPr>
    </w:p>
    <w:p w:rsidR="006F64D3" w:rsidRPr="00B74011" w:rsidRDefault="006F64D3" w:rsidP="00043D36">
      <w:pPr>
        <w:rPr>
          <w:b/>
          <w:sz w:val="24"/>
        </w:rPr>
      </w:pPr>
      <w:r w:rsidRPr="00B74011">
        <w:rPr>
          <w:sz w:val="24"/>
        </w:rPr>
        <w:t>*</w:t>
      </w:r>
      <w:r w:rsidRPr="00B74011">
        <w:rPr>
          <w:b/>
          <w:sz w:val="24"/>
        </w:rPr>
        <w:t>SRE?</w:t>
      </w:r>
    </w:p>
    <w:p w:rsidR="006F64D3" w:rsidRPr="00B74011" w:rsidRDefault="000D795C" w:rsidP="000D795C">
      <w:pPr>
        <w:rPr>
          <w:szCs w:val="21"/>
        </w:rPr>
      </w:pPr>
      <w:r w:rsidRPr="00B74011">
        <w:rPr>
          <w:szCs w:val="21"/>
        </w:rPr>
        <w:t xml:space="preserve">This </w:t>
      </w:r>
      <w:r w:rsidR="00723DD9" w:rsidRPr="00B74011">
        <w:rPr>
          <w:rFonts w:hint="eastAsia"/>
          <w:szCs w:val="21"/>
        </w:rPr>
        <w:t>command</w:t>
      </w:r>
      <w:r w:rsidRPr="00B74011">
        <w:rPr>
          <w:szCs w:val="21"/>
        </w:rPr>
        <w:t xml:space="preserve"> reads the value of the Service Request Enable Register.</w:t>
      </w:r>
    </w:p>
    <w:p w:rsidR="0011459C" w:rsidRPr="00B74011" w:rsidRDefault="005233E4" w:rsidP="0011459C">
      <w:pPr>
        <w:ind w:firstLine="420"/>
        <w:rPr>
          <w:b/>
          <w:szCs w:val="21"/>
        </w:rPr>
      </w:pPr>
      <w:r w:rsidRPr="00B74011">
        <w:rPr>
          <w:rFonts w:hint="eastAsia"/>
          <w:b/>
          <w:szCs w:val="21"/>
        </w:rPr>
        <w:t>Query Syntax</w:t>
      </w:r>
      <w:r w:rsidRPr="00B74011">
        <w:rPr>
          <w:rFonts w:hint="eastAsia"/>
          <w:szCs w:val="21"/>
        </w:rPr>
        <w:t xml:space="preserve">: </w:t>
      </w:r>
      <w:r w:rsidR="006F64D3" w:rsidRPr="00B74011">
        <w:rPr>
          <w:szCs w:val="21"/>
        </w:rPr>
        <w:t>*</w:t>
      </w:r>
      <w:r w:rsidR="006F64D3" w:rsidRPr="00B74011">
        <w:rPr>
          <w:b/>
          <w:szCs w:val="21"/>
        </w:rPr>
        <w:t>SRE?</w:t>
      </w:r>
    </w:p>
    <w:p w:rsidR="0011459C" w:rsidRPr="00B74011" w:rsidRDefault="005233E4" w:rsidP="0011459C">
      <w:pPr>
        <w:ind w:firstLine="420"/>
        <w:rPr>
          <w:szCs w:val="21"/>
        </w:rPr>
      </w:pPr>
      <w:r w:rsidRPr="00B74011">
        <w:rPr>
          <w:rFonts w:hint="eastAsia"/>
          <w:b/>
          <w:szCs w:val="21"/>
        </w:rPr>
        <w:t>Returned Parameters</w:t>
      </w:r>
      <w:r w:rsidRPr="00B74011">
        <w:rPr>
          <w:rFonts w:hint="eastAsia"/>
          <w:szCs w:val="21"/>
        </w:rPr>
        <w:t xml:space="preserve">: </w:t>
      </w:r>
      <w:r w:rsidR="006F64D3" w:rsidRPr="00B74011">
        <w:rPr>
          <w:szCs w:val="21"/>
        </w:rPr>
        <w:t>&lt;NR1&gt;</w:t>
      </w:r>
    </w:p>
    <w:p w:rsidR="006F64D3" w:rsidRPr="00B74011" w:rsidRDefault="005233E4" w:rsidP="0011459C">
      <w:pPr>
        <w:ind w:firstLine="420"/>
        <w:rPr>
          <w:szCs w:val="21"/>
        </w:rPr>
      </w:pPr>
      <w:r w:rsidRPr="00B74011">
        <w:rPr>
          <w:rFonts w:hint="eastAsia"/>
          <w:b/>
          <w:szCs w:val="21"/>
        </w:rPr>
        <w:t>Related Commands</w:t>
      </w:r>
      <w:r w:rsidRPr="00B74011">
        <w:rPr>
          <w:rFonts w:hint="eastAsia"/>
          <w:szCs w:val="21"/>
        </w:rPr>
        <w:t xml:space="preserve">: </w:t>
      </w:r>
      <w:r w:rsidR="006F64D3" w:rsidRPr="00B74011">
        <w:rPr>
          <w:szCs w:val="21"/>
        </w:rPr>
        <w:t>*</w:t>
      </w:r>
      <w:r w:rsidR="006F64D3" w:rsidRPr="00B74011">
        <w:rPr>
          <w:b/>
          <w:szCs w:val="21"/>
        </w:rPr>
        <w:t>PSC</w:t>
      </w:r>
    </w:p>
    <w:p w:rsidR="002C6AF9" w:rsidRPr="009C3ED5" w:rsidRDefault="002C6AF9" w:rsidP="00043D36"/>
    <w:p w:rsidR="006F64D3" w:rsidRPr="00B74011" w:rsidRDefault="006F64D3" w:rsidP="00043D36">
      <w:pPr>
        <w:spacing w:line="360" w:lineRule="auto"/>
        <w:rPr>
          <w:b/>
          <w:sz w:val="24"/>
        </w:rPr>
      </w:pPr>
      <w:r w:rsidRPr="00B74011">
        <w:rPr>
          <w:sz w:val="24"/>
        </w:rPr>
        <w:lastRenderedPageBreak/>
        <w:t>*</w:t>
      </w:r>
      <w:r w:rsidRPr="00B74011">
        <w:rPr>
          <w:b/>
          <w:sz w:val="24"/>
        </w:rPr>
        <w:t>STB?</w:t>
      </w:r>
    </w:p>
    <w:p w:rsidR="006F64D3" w:rsidRPr="00B74011" w:rsidRDefault="00723DD9" w:rsidP="000D795C">
      <w:pPr>
        <w:rPr>
          <w:bCs/>
          <w:szCs w:val="21"/>
        </w:rPr>
      </w:pPr>
      <w:r w:rsidRPr="00B74011">
        <w:rPr>
          <w:bCs/>
          <w:szCs w:val="21"/>
        </w:rPr>
        <w:t>T</w:t>
      </w:r>
      <w:r w:rsidRPr="00B74011">
        <w:rPr>
          <w:rFonts w:hint="eastAsia"/>
          <w:bCs/>
          <w:szCs w:val="21"/>
        </w:rPr>
        <w:t xml:space="preserve">his command reads Status Byte register. </w:t>
      </w:r>
      <w:bookmarkStart w:id="6" w:name="OLE_LINK54"/>
      <w:bookmarkStart w:id="7" w:name="OLE_LINK55"/>
      <w:r w:rsidRPr="00B74011">
        <w:rPr>
          <w:rFonts w:hint="eastAsia"/>
          <w:bCs/>
          <w:szCs w:val="21"/>
        </w:rPr>
        <w:t>*STB?</w:t>
      </w:r>
      <w:bookmarkEnd w:id="6"/>
      <w:bookmarkEnd w:id="7"/>
      <w:r w:rsidRPr="00B74011">
        <w:rPr>
          <w:rFonts w:hint="eastAsia"/>
          <w:bCs/>
          <w:szCs w:val="21"/>
        </w:rPr>
        <w:t xml:space="preserve"> </w:t>
      </w:r>
      <w:r w:rsidRPr="00B74011">
        <w:rPr>
          <w:bCs/>
          <w:szCs w:val="21"/>
        </w:rPr>
        <w:t xml:space="preserve">is </w:t>
      </w:r>
      <w:r w:rsidRPr="00B74011">
        <w:rPr>
          <w:rFonts w:hint="eastAsia"/>
          <w:bCs/>
          <w:szCs w:val="21"/>
        </w:rPr>
        <w:t xml:space="preserve">different from a serial query. </w:t>
      </w:r>
      <w:r w:rsidRPr="00B74011">
        <w:rPr>
          <w:bCs/>
          <w:szCs w:val="21"/>
        </w:rPr>
        <w:t>W</w:t>
      </w:r>
      <w:r w:rsidRPr="00B74011">
        <w:rPr>
          <w:rFonts w:hint="eastAsia"/>
          <w:bCs/>
          <w:szCs w:val="21"/>
        </w:rPr>
        <w:t>hen *STB? reads the Status Byte register, the MSS bit is returned</w:t>
      </w:r>
      <w:r w:rsidRPr="00B74011">
        <w:rPr>
          <w:bCs/>
          <w:szCs w:val="21"/>
        </w:rPr>
        <w:t xml:space="preserve"> </w:t>
      </w:r>
      <w:r w:rsidRPr="00B74011">
        <w:rPr>
          <w:rFonts w:hint="eastAsia"/>
          <w:bCs/>
          <w:szCs w:val="21"/>
        </w:rPr>
        <w:t xml:space="preserve">in Bit 6 and it is not cleared; </w:t>
      </w:r>
      <w:r w:rsidRPr="00B74011">
        <w:rPr>
          <w:bCs/>
          <w:szCs w:val="21"/>
        </w:rPr>
        <w:t>H</w:t>
      </w:r>
      <w:r w:rsidRPr="00B74011">
        <w:rPr>
          <w:rFonts w:hint="eastAsia"/>
          <w:bCs/>
          <w:szCs w:val="21"/>
        </w:rPr>
        <w:t xml:space="preserve">owever, when a serial query reads the same register, RQS bit is returned in Bit 6 and is cleared. </w:t>
      </w:r>
      <w:r w:rsidRPr="00B74011">
        <w:rPr>
          <w:bCs/>
          <w:szCs w:val="21"/>
        </w:rPr>
        <w:t xml:space="preserve">Status reporting will give you more explanations about the </w:t>
      </w:r>
      <w:r w:rsidRPr="00B74011">
        <w:rPr>
          <w:rFonts w:hint="eastAsia"/>
          <w:bCs/>
          <w:szCs w:val="21"/>
        </w:rPr>
        <w:t xml:space="preserve">Status Byte </w:t>
      </w:r>
      <w:r w:rsidRPr="00B74011">
        <w:rPr>
          <w:bCs/>
          <w:szCs w:val="21"/>
        </w:rPr>
        <w:t xml:space="preserve">register. </w:t>
      </w:r>
    </w:p>
    <w:p w:rsidR="006F64D3" w:rsidRPr="00B74011" w:rsidRDefault="005233E4" w:rsidP="0011459C">
      <w:pPr>
        <w:ind w:firstLineChars="257" w:firstLine="542"/>
        <w:rPr>
          <w:szCs w:val="21"/>
        </w:rPr>
      </w:pPr>
      <w:r w:rsidRPr="00B74011">
        <w:rPr>
          <w:rFonts w:hint="eastAsia"/>
          <w:b/>
          <w:szCs w:val="21"/>
        </w:rPr>
        <w:t>Query Syntax</w:t>
      </w:r>
      <w:r w:rsidRPr="00B74011">
        <w:rPr>
          <w:rFonts w:hint="eastAsia"/>
          <w:szCs w:val="21"/>
        </w:rPr>
        <w:t xml:space="preserve">: </w:t>
      </w:r>
      <w:r w:rsidR="006F64D3" w:rsidRPr="00B74011">
        <w:rPr>
          <w:szCs w:val="21"/>
        </w:rPr>
        <w:t>*</w:t>
      </w:r>
      <w:r w:rsidR="006F64D3" w:rsidRPr="00B74011">
        <w:rPr>
          <w:b/>
          <w:szCs w:val="21"/>
        </w:rPr>
        <w:t>STB?</w:t>
      </w:r>
    </w:p>
    <w:p w:rsidR="006F64D3" w:rsidRPr="00B74011" w:rsidRDefault="0003101B" w:rsidP="0011459C">
      <w:pPr>
        <w:ind w:firstLineChars="257" w:firstLine="542"/>
        <w:rPr>
          <w:szCs w:val="21"/>
        </w:rPr>
      </w:pPr>
      <w:r w:rsidRPr="00B74011">
        <w:rPr>
          <w:rFonts w:hint="eastAsia"/>
          <w:b/>
          <w:szCs w:val="21"/>
        </w:rPr>
        <w:t>Parameters</w:t>
      </w:r>
      <w:r w:rsidRPr="00B74011">
        <w:rPr>
          <w:rFonts w:hint="eastAsia"/>
          <w:szCs w:val="21"/>
        </w:rPr>
        <w:t>: None</w:t>
      </w:r>
    </w:p>
    <w:p w:rsidR="006F64D3" w:rsidRPr="00B74011" w:rsidRDefault="005233E4" w:rsidP="0011459C">
      <w:pPr>
        <w:ind w:firstLineChars="257" w:firstLine="542"/>
        <w:rPr>
          <w:szCs w:val="21"/>
        </w:rPr>
      </w:pPr>
      <w:r w:rsidRPr="00B74011">
        <w:rPr>
          <w:rFonts w:hint="eastAsia"/>
          <w:b/>
          <w:szCs w:val="21"/>
        </w:rPr>
        <w:t>Returned Parameters</w:t>
      </w:r>
      <w:r w:rsidRPr="00B74011">
        <w:rPr>
          <w:rFonts w:hint="eastAsia"/>
          <w:szCs w:val="21"/>
        </w:rPr>
        <w:t xml:space="preserve">: </w:t>
      </w:r>
      <w:r w:rsidR="006F64D3" w:rsidRPr="00B74011">
        <w:rPr>
          <w:szCs w:val="21"/>
        </w:rPr>
        <w:t>&lt;NR1&gt;</w:t>
      </w:r>
    </w:p>
    <w:p w:rsidR="00D334BB" w:rsidRPr="009C3ED5" w:rsidRDefault="00D334BB" w:rsidP="00043D36"/>
    <w:p w:rsidR="006F64D3" w:rsidRPr="00B74011" w:rsidRDefault="006F64D3" w:rsidP="00043D36">
      <w:pPr>
        <w:spacing w:line="360" w:lineRule="auto"/>
        <w:rPr>
          <w:b/>
          <w:sz w:val="24"/>
        </w:rPr>
      </w:pPr>
      <w:r w:rsidRPr="00B74011">
        <w:rPr>
          <w:b/>
          <w:sz w:val="24"/>
        </w:rPr>
        <w:t>*TRG</w:t>
      </w:r>
    </w:p>
    <w:p w:rsidR="006F64D3" w:rsidRPr="00B74011" w:rsidRDefault="000D795C" w:rsidP="000D795C">
      <w:pPr>
        <w:rPr>
          <w:szCs w:val="21"/>
        </w:rPr>
      </w:pPr>
      <w:r w:rsidRPr="00B74011">
        <w:rPr>
          <w:szCs w:val="21"/>
        </w:rPr>
        <w:t>This command generates a trigger if “BUS” is chosen as the trigger source (TRIG:SOUR BUS). It is essentially equivalent to GET (Group Execute Trigger) Command.</w:t>
      </w:r>
    </w:p>
    <w:p w:rsidR="006F64D3" w:rsidRPr="00B74011" w:rsidRDefault="005233E4" w:rsidP="0011459C">
      <w:pPr>
        <w:ind w:firstLineChars="257" w:firstLine="542"/>
        <w:rPr>
          <w:szCs w:val="21"/>
        </w:rPr>
      </w:pPr>
      <w:r w:rsidRPr="00B74011">
        <w:rPr>
          <w:rFonts w:hint="eastAsia"/>
          <w:b/>
          <w:szCs w:val="21"/>
        </w:rPr>
        <w:t>Command Syntax</w:t>
      </w:r>
      <w:r w:rsidRPr="00B74011">
        <w:rPr>
          <w:rFonts w:hint="eastAsia"/>
          <w:szCs w:val="21"/>
        </w:rPr>
        <w:t xml:space="preserve">: </w:t>
      </w:r>
      <w:r w:rsidR="006F64D3" w:rsidRPr="00B74011">
        <w:rPr>
          <w:szCs w:val="21"/>
        </w:rPr>
        <w:t>*</w:t>
      </w:r>
      <w:r w:rsidR="006F64D3" w:rsidRPr="00B74011">
        <w:rPr>
          <w:b/>
          <w:szCs w:val="21"/>
        </w:rPr>
        <w:t>TRG</w:t>
      </w:r>
    </w:p>
    <w:p w:rsidR="006F64D3" w:rsidRPr="00B74011" w:rsidRDefault="005233E4" w:rsidP="0011459C">
      <w:pPr>
        <w:ind w:firstLineChars="257" w:firstLine="542"/>
        <w:rPr>
          <w:szCs w:val="21"/>
        </w:rPr>
      </w:pPr>
      <w:r w:rsidRPr="00B74011">
        <w:rPr>
          <w:rFonts w:hint="eastAsia"/>
          <w:b/>
          <w:szCs w:val="21"/>
        </w:rPr>
        <w:t>Parameters</w:t>
      </w:r>
      <w:r w:rsidRPr="00B74011">
        <w:rPr>
          <w:rFonts w:hint="eastAsia"/>
          <w:szCs w:val="21"/>
        </w:rPr>
        <w:t xml:space="preserve">: </w:t>
      </w:r>
      <w:r w:rsidR="009B3A06" w:rsidRPr="00B74011">
        <w:rPr>
          <w:rFonts w:hint="eastAsia"/>
          <w:szCs w:val="21"/>
        </w:rPr>
        <w:t>None</w:t>
      </w:r>
    </w:p>
    <w:p w:rsidR="006F64D3" w:rsidRPr="00B74011" w:rsidRDefault="005233E4" w:rsidP="0011459C">
      <w:pPr>
        <w:ind w:firstLineChars="257" w:firstLine="542"/>
        <w:rPr>
          <w:szCs w:val="21"/>
        </w:rPr>
      </w:pPr>
      <w:r w:rsidRPr="00B74011">
        <w:rPr>
          <w:rFonts w:hint="eastAsia"/>
          <w:b/>
          <w:szCs w:val="21"/>
        </w:rPr>
        <w:t>Related Commands</w:t>
      </w:r>
      <w:r w:rsidRPr="00B74011">
        <w:rPr>
          <w:rFonts w:hint="eastAsia"/>
          <w:szCs w:val="21"/>
        </w:rPr>
        <w:t xml:space="preserve">: </w:t>
      </w:r>
      <w:r w:rsidR="006F64D3" w:rsidRPr="00B74011">
        <w:rPr>
          <w:b/>
          <w:szCs w:val="21"/>
        </w:rPr>
        <w:t>ABOR, INIT</w:t>
      </w:r>
      <w:r w:rsidR="006F64D3" w:rsidRPr="00B74011">
        <w:rPr>
          <w:rFonts w:hint="eastAsia"/>
          <w:b/>
          <w:szCs w:val="21"/>
        </w:rPr>
        <w:t>，</w:t>
      </w:r>
      <w:r w:rsidR="006F64D3" w:rsidRPr="00B74011">
        <w:rPr>
          <w:b/>
          <w:szCs w:val="21"/>
        </w:rPr>
        <w:t>TRIG</w:t>
      </w:r>
      <w:r w:rsidR="006F64D3" w:rsidRPr="00B74011">
        <w:rPr>
          <w:rFonts w:hint="eastAsia"/>
          <w:b/>
          <w:szCs w:val="21"/>
        </w:rPr>
        <w:t>，</w:t>
      </w:r>
      <w:r w:rsidR="006F64D3" w:rsidRPr="00B74011">
        <w:rPr>
          <w:b/>
          <w:szCs w:val="21"/>
        </w:rPr>
        <w:t>TRIG:SOUR</w:t>
      </w:r>
    </w:p>
    <w:p w:rsidR="00D334BB" w:rsidRPr="001D784C" w:rsidRDefault="00D334BB" w:rsidP="00D334BB"/>
    <w:p w:rsidR="006F64D3" w:rsidRPr="00B74011" w:rsidRDefault="006F64D3" w:rsidP="00043D36">
      <w:pPr>
        <w:autoSpaceDE w:val="0"/>
        <w:autoSpaceDN w:val="0"/>
        <w:adjustRightInd w:val="0"/>
        <w:spacing w:line="360" w:lineRule="auto"/>
        <w:jc w:val="left"/>
        <w:rPr>
          <w:b/>
          <w:sz w:val="24"/>
        </w:rPr>
      </w:pPr>
      <w:r w:rsidRPr="00B74011">
        <w:rPr>
          <w:sz w:val="24"/>
        </w:rPr>
        <w:t>*</w:t>
      </w:r>
      <w:r w:rsidRPr="00B74011">
        <w:rPr>
          <w:b/>
          <w:sz w:val="24"/>
        </w:rPr>
        <w:t xml:space="preserve">TST? </w:t>
      </w:r>
    </w:p>
    <w:p w:rsidR="006F64D3" w:rsidRPr="00B74011" w:rsidRDefault="000D795C" w:rsidP="000D795C">
      <w:pPr>
        <w:autoSpaceDE w:val="0"/>
        <w:autoSpaceDN w:val="0"/>
        <w:adjustRightInd w:val="0"/>
        <w:jc w:val="left"/>
        <w:rPr>
          <w:kern w:val="0"/>
          <w:szCs w:val="21"/>
        </w:rPr>
      </w:pPr>
      <w:r w:rsidRPr="00B74011">
        <w:rPr>
          <w:bCs/>
          <w:kern w:val="0"/>
          <w:szCs w:val="21"/>
        </w:rPr>
        <w:t>This query requests the electronic load to conduct a self-test and report the self-test structure. The self-test does not change the original mode and the parameter settings of the electronic load.</w:t>
      </w:r>
      <w:r w:rsidRPr="00B74011">
        <w:rPr>
          <w:kern w:val="0"/>
          <w:szCs w:val="21"/>
        </w:rPr>
        <w:t xml:space="preserve"> </w:t>
      </w:r>
    </w:p>
    <w:p w:rsidR="006F64D3" w:rsidRPr="00B74011" w:rsidRDefault="005233E4" w:rsidP="00D334BB">
      <w:pPr>
        <w:autoSpaceDE w:val="0"/>
        <w:autoSpaceDN w:val="0"/>
        <w:adjustRightInd w:val="0"/>
        <w:ind w:firstLineChars="200" w:firstLine="422"/>
        <w:jc w:val="left"/>
        <w:rPr>
          <w:szCs w:val="21"/>
        </w:rPr>
      </w:pPr>
      <w:r w:rsidRPr="00B74011">
        <w:rPr>
          <w:rFonts w:hint="eastAsia"/>
          <w:b/>
          <w:szCs w:val="21"/>
        </w:rPr>
        <w:t>Query Syntax:</w:t>
      </w:r>
      <w:r w:rsidRPr="00B74011">
        <w:rPr>
          <w:rFonts w:hint="eastAsia"/>
          <w:szCs w:val="21"/>
        </w:rPr>
        <w:t xml:space="preserve"> </w:t>
      </w:r>
      <w:r w:rsidR="006F64D3" w:rsidRPr="00B74011">
        <w:rPr>
          <w:szCs w:val="21"/>
        </w:rPr>
        <w:t>*</w:t>
      </w:r>
      <w:r w:rsidR="006F64D3" w:rsidRPr="00B74011">
        <w:rPr>
          <w:b/>
          <w:szCs w:val="21"/>
        </w:rPr>
        <w:t>TST?</w:t>
      </w:r>
    </w:p>
    <w:p w:rsidR="006F64D3" w:rsidRPr="00B74011" w:rsidRDefault="005233E4" w:rsidP="00D334BB">
      <w:pPr>
        <w:autoSpaceDE w:val="0"/>
        <w:autoSpaceDN w:val="0"/>
        <w:adjustRightInd w:val="0"/>
        <w:ind w:firstLineChars="200" w:firstLine="422"/>
        <w:jc w:val="left"/>
        <w:rPr>
          <w:kern w:val="0"/>
          <w:szCs w:val="21"/>
        </w:rPr>
      </w:pPr>
      <w:r w:rsidRPr="00B74011">
        <w:rPr>
          <w:rFonts w:hint="eastAsia"/>
          <w:b/>
          <w:szCs w:val="21"/>
        </w:rPr>
        <w:t>Returned Parameters:</w:t>
      </w:r>
      <w:r w:rsidRPr="00B74011">
        <w:rPr>
          <w:rFonts w:hint="eastAsia"/>
          <w:szCs w:val="21"/>
        </w:rPr>
        <w:t xml:space="preserve"> </w:t>
      </w:r>
      <w:r w:rsidR="006F64D3" w:rsidRPr="00B74011">
        <w:rPr>
          <w:rFonts w:ascii="Arial" w:hAnsi="Arial" w:cs="Arial"/>
          <w:bCs/>
          <w:kern w:val="0"/>
          <w:szCs w:val="21"/>
        </w:rPr>
        <w:t xml:space="preserve"> </w:t>
      </w:r>
      <w:r w:rsidR="006F64D3" w:rsidRPr="00B74011">
        <w:rPr>
          <w:bCs/>
          <w:kern w:val="0"/>
          <w:szCs w:val="21"/>
        </w:rPr>
        <w:t>&lt;NR1&gt;</w:t>
      </w:r>
      <w:r w:rsidR="006F64D3" w:rsidRPr="00B74011">
        <w:rPr>
          <w:bCs/>
          <w:kern w:val="0"/>
          <w:szCs w:val="21"/>
        </w:rPr>
        <w:tab/>
      </w:r>
      <w:r w:rsidR="006F64D3" w:rsidRPr="00B74011">
        <w:rPr>
          <w:kern w:val="0"/>
          <w:szCs w:val="21"/>
        </w:rPr>
        <w:t>0</w:t>
      </w:r>
      <w:r w:rsidR="006F64D3" w:rsidRPr="00B74011">
        <w:rPr>
          <w:kern w:val="0"/>
          <w:szCs w:val="21"/>
        </w:rPr>
        <w:tab/>
      </w:r>
      <w:r w:rsidR="00D334BB" w:rsidRPr="00B74011">
        <w:rPr>
          <w:rFonts w:hint="eastAsia"/>
          <w:kern w:val="0"/>
          <w:szCs w:val="21"/>
        </w:rPr>
        <w:t>Self-test Passed</w:t>
      </w:r>
    </w:p>
    <w:p w:rsidR="006F64D3" w:rsidRPr="00B74011" w:rsidRDefault="00D334BB" w:rsidP="00E334C7">
      <w:pPr>
        <w:autoSpaceDE w:val="0"/>
        <w:autoSpaceDN w:val="0"/>
        <w:adjustRightInd w:val="0"/>
        <w:ind w:firstLineChars="1150" w:firstLine="2415"/>
        <w:jc w:val="left"/>
        <w:rPr>
          <w:kern w:val="0"/>
          <w:szCs w:val="21"/>
        </w:rPr>
      </w:pPr>
      <w:r w:rsidRPr="00B74011">
        <w:rPr>
          <w:rFonts w:hint="eastAsia"/>
          <w:kern w:val="0"/>
          <w:szCs w:val="21"/>
        </w:rPr>
        <w:t xml:space="preserve">  Non-zero</w:t>
      </w:r>
      <w:r w:rsidR="006F64D3" w:rsidRPr="00B74011">
        <w:rPr>
          <w:kern w:val="0"/>
          <w:szCs w:val="21"/>
        </w:rPr>
        <w:tab/>
      </w:r>
      <w:r w:rsidRPr="00B74011">
        <w:rPr>
          <w:rFonts w:hint="eastAsia"/>
          <w:kern w:val="0"/>
          <w:szCs w:val="21"/>
        </w:rPr>
        <w:t>Self-test Failure</w:t>
      </w:r>
    </w:p>
    <w:p w:rsidR="00D334BB" w:rsidRPr="00555559" w:rsidRDefault="00D334BB" w:rsidP="00043D36">
      <w:pPr>
        <w:autoSpaceDE w:val="0"/>
        <w:autoSpaceDN w:val="0"/>
        <w:adjustRightInd w:val="0"/>
        <w:jc w:val="left"/>
        <w:rPr>
          <w:kern w:val="0"/>
          <w:szCs w:val="21"/>
        </w:rPr>
      </w:pPr>
    </w:p>
    <w:p w:rsidR="006F64D3" w:rsidRPr="00B74011" w:rsidRDefault="006F64D3" w:rsidP="00043D36">
      <w:pPr>
        <w:autoSpaceDE w:val="0"/>
        <w:autoSpaceDN w:val="0"/>
        <w:adjustRightInd w:val="0"/>
        <w:jc w:val="left"/>
        <w:rPr>
          <w:b/>
          <w:sz w:val="24"/>
        </w:rPr>
      </w:pPr>
      <w:r w:rsidRPr="00B74011">
        <w:rPr>
          <w:sz w:val="24"/>
        </w:rPr>
        <w:t>*</w:t>
      </w:r>
      <w:r w:rsidRPr="00B74011">
        <w:rPr>
          <w:b/>
          <w:sz w:val="24"/>
        </w:rPr>
        <w:t>WAI</w:t>
      </w:r>
    </w:p>
    <w:p w:rsidR="00D334BB" w:rsidRPr="00B74011" w:rsidRDefault="00D334BB" w:rsidP="00D334BB">
      <w:pPr>
        <w:rPr>
          <w:kern w:val="0"/>
          <w:szCs w:val="21"/>
        </w:rPr>
      </w:pPr>
      <w:r w:rsidRPr="00B74011">
        <w:rPr>
          <w:rFonts w:hint="eastAsia"/>
          <w:szCs w:val="21"/>
        </w:rPr>
        <w:t xml:space="preserve">This command requests the electronic load </w:t>
      </w:r>
      <w:r w:rsidR="00723DD9" w:rsidRPr="00B74011">
        <w:rPr>
          <w:rFonts w:hint="eastAsia"/>
          <w:szCs w:val="21"/>
        </w:rPr>
        <w:t>not to execute</w:t>
      </w:r>
      <w:r w:rsidRPr="00B74011">
        <w:rPr>
          <w:rFonts w:hint="eastAsia"/>
          <w:szCs w:val="21"/>
        </w:rPr>
        <w:t xml:space="preserve"> any subsequent commands until all the pending operations have been completed. All p</w:t>
      </w:r>
      <w:r w:rsidRPr="00B74011">
        <w:rPr>
          <w:szCs w:val="21"/>
        </w:rPr>
        <w:t xml:space="preserve">ending operations are complete when: </w:t>
      </w:r>
    </w:p>
    <w:p w:rsidR="00D334BB" w:rsidRPr="00B74011" w:rsidRDefault="00D334BB" w:rsidP="00D334BB">
      <w:pPr>
        <w:pStyle w:val="aa"/>
        <w:numPr>
          <w:ilvl w:val="0"/>
          <w:numId w:val="28"/>
        </w:numPr>
        <w:autoSpaceDE w:val="0"/>
        <w:autoSpaceDN w:val="0"/>
        <w:adjustRightInd w:val="0"/>
        <w:ind w:firstLineChars="0"/>
        <w:jc w:val="left"/>
        <w:rPr>
          <w:szCs w:val="21"/>
        </w:rPr>
      </w:pPr>
      <w:r w:rsidRPr="00B74011">
        <w:rPr>
          <w:kern w:val="0"/>
          <w:szCs w:val="21"/>
        </w:rPr>
        <w:t xml:space="preserve">All commands sent before an </w:t>
      </w:r>
      <w:r w:rsidRPr="00B74011">
        <w:rPr>
          <w:b/>
          <w:kern w:val="0"/>
          <w:szCs w:val="21"/>
        </w:rPr>
        <w:t>*OPC</w:t>
      </w:r>
      <w:r w:rsidRPr="00B74011">
        <w:rPr>
          <w:kern w:val="0"/>
          <w:szCs w:val="21"/>
        </w:rPr>
        <w:t xml:space="preserve"> have been executed. </w:t>
      </w:r>
    </w:p>
    <w:p w:rsidR="00723DD9" w:rsidRPr="00B74011" w:rsidRDefault="00723DD9" w:rsidP="00723DD9">
      <w:pPr>
        <w:numPr>
          <w:ilvl w:val="0"/>
          <w:numId w:val="28"/>
        </w:numPr>
        <w:rPr>
          <w:bCs/>
          <w:szCs w:val="21"/>
        </w:rPr>
      </w:pPr>
      <w:r w:rsidRPr="00B74011">
        <w:rPr>
          <w:bCs/>
          <w:szCs w:val="21"/>
        </w:rPr>
        <w:t>A</w:t>
      </w:r>
      <w:r w:rsidRPr="00B74011">
        <w:rPr>
          <w:rFonts w:hint="eastAsia"/>
          <w:bCs/>
          <w:szCs w:val="21"/>
        </w:rPr>
        <w:t xml:space="preserve">ll trigger actions have been completed </w:t>
      </w:r>
      <w:r w:rsidRPr="00B74011">
        <w:rPr>
          <w:bCs/>
          <w:szCs w:val="21"/>
        </w:rPr>
        <w:t>and</w:t>
      </w:r>
      <w:r w:rsidRPr="00B74011">
        <w:rPr>
          <w:rFonts w:hint="eastAsia"/>
          <w:bCs/>
          <w:szCs w:val="21"/>
        </w:rPr>
        <w:t xml:space="preserve"> the trigger system has returned to the idle state.</w:t>
      </w:r>
    </w:p>
    <w:p w:rsidR="006F64D3" w:rsidRPr="00B74011" w:rsidRDefault="00723DD9" w:rsidP="00D334BB">
      <w:pPr>
        <w:rPr>
          <w:b/>
          <w:bCs/>
          <w:szCs w:val="21"/>
        </w:rPr>
      </w:pPr>
      <w:r w:rsidRPr="00B74011">
        <w:rPr>
          <w:rFonts w:hint="eastAsia"/>
          <w:bCs/>
          <w:szCs w:val="21"/>
        </w:rPr>
        <w:t xml:space="preserve">Only a GPIB DCL (Device Clear) command sent to the load can abort a </w:t>
      </w:r>
      <w:r w:rsidRPr="00B74011">
        <w:rPr>
          <w:b/>
          <w:bCs/>
          <w:szCs w:val="21"/>
        </w:rPr>
        <w:t>*WAI</w:t>
      </w:r>
      <w:r w:rsidRPr="00B74011">
        <w:rPr>
          <w:rFonts w:hint="eastAsia"/>
          <w:b/>
          <w:bCs/>
          <w:szCs w:val="21"/>
        </w:rPr>
        <w:t xml:space="preserve"> </w:t>
      </w:r>
      <w:r w:rsidRPr="00B74011">
        <w:rPr>
          <w:rFonts w:hint="eastAsia"/>
          <w:bCs/>
          <w:szCs w:val="21"/>
        </w:rPr>
        <w:t>command</w:t>
      </w:r>
      <w:r w:rsidRPr="00B74011">
        <w:rPr>
          <w:rFonts w:hint="eastAsia"/>
          <w:b/>
          <w:bCs/>
          <w:szCs w:val="21"/>
        </w:rPr>
        <w:t>.</w:t>
      </w:r>
    </w:p>
    <w:p w:rsidR="006F64D3" w:rsidRPr="00B74011" w:rsidRDefault="005233E4" w:rsidP="00D334BB">
      <w:pPr>
        <w:ind w:firstLineChars="257" w:firstLine="542"/>
        <w:rPr>
          <w:szCs w:val="21"/>
        </w:rPr>
      </w:pPr>
      <w:r w:rsidRPr="00B74011">
        <w:rPr>
          <w:rFonts w:hint="eastAsia"/>
          <w:b/>
          <w:szCs w:val="21"/>
        </w:rPr>
        <w:t>Parameters:</w:t>
      </w:r>
      <w:r w:rsidR="00D334BB" w:rsidRPr="00B74011">
        <w:rPr>
          <w:rFonts w:hint="eastAsia"/>
          <w:szCs w:val="21"/>
        </w:rPr>
        <w:t xml:space="preserve">      </w:t>
      </w:r>
      <w:r w:rsidRPr="00B74011">
        <w:rPr>
          <w:rFonts w:hint="eastAsia"/>
          <w:szCs w:val="21"/>
        </w:rPr>
        <w:t xml:space="preserve"> </w:t>
      </w:r>
      <w:r w:rsidR="009B3A06" w:rsidRPr="00B74011">
        <w:rPr>
          <w:rFonts w:hint="eastAsia"/>
          <w:szCs w:val="21"/>
        </w:rPr>
        <w:t>None</w:t>
      </w:r>
    </w:p>
    <w:p w:rsidR="006F64D3" w:rsidRDefault="005233E4" w:rsidP="00B74011">
      <w:pPr>
        <w:ind w:firstLineChars="257" w:firstLine="542"/>
        <w:rPr>
          <w:szCs w:val="21"/>
        </w:rPr>
      </w:pPr>
      <w:r w:rsidRPr="00B74011">
        <w:rPr>
          <w:rFonts w:hint="eastAsia"/>
          <w:b/>
          <w:szCs w:val="21"/>
        </w:rPr>
        <w:t>Related Commands</w:t>
      </w:r>
      <w:r w:rsidRPr="00B74011">
        <w:rPr>
          <w:rFonts w:hint="eastAsia"/>
          <w:szCs w:val="21"/>
        </w:rPr>
        <w:t xml:space="preserve">: </w:t>
      </w:r>
      <w:r w:rsidR="006F64D3" w:rsidRPr="00B74011">
        <w:rPr>
          <w:szCs w:val="21"/>
        </w:rPr>
        <w:t xml:space="preserve"> *</w:t>
      </w:r>
      <w:r w:rsidR="006F64D3" w:rsidRPr="00B74011">
        <w:rPr>
          <w:b/>
          <w:szCs w:val="21"/>
        </w:rPr>
        <w:t>OPC</w:t>
      </w:r>
      <w:r w:rsidR="006F64D3" w:rsidRPr="00B74011">
        <w:rPr>
          <w:rFonts w:hint="eastAsia"/>
          <w:szCs w:val="21"/>
        </w:rPr>
        <w:t>，</w:t>
      </w:r>
      <w:r w:rsidR="006F64D3" w:rsidRPr="00B74011">
        <w:rPr>
          <w:szCs w:val="21"/>
        </w:rPr>
        <w:t>*</w:t>
      </w:r>
      <w:r w:rsidR="006F64D3" w:rsidRPr="00B74011">
        <w:rPr>
          <w:b/>
          <w:szCs w:val="21"/>
        </w:rPr>
        <w:t>OPC?</w:t>
      </w:r>
      <w:r w:rsidR="006F64D3" w:rsidRPr="00B74011">
        <w:rPr>
          <w:szCs w:val="21"/>
        </w:rPr>
        <w:t xml:space="preserve"> </w:t>
      </w:r>
    </w:p>
    <w:p w:rsidR="002C6AF9" w:rsidRDefault="002C6AF9" w:rsidP="002C6AF9">
      <w:pPr>
        <w:ind w:firstLineChars="257" w:firstLine="540"/>
        <w:rPr>
          <w:szCs w:val="21"/>
        </w:rPr>
      </w:pPr>
    </w:p>
    <w:p w:rsidR="002C6AF9" w:rsidRPr="00B74011" w:rsidRDefault="002C6AF9" w:rsidP="002C6AF9">
      <w:pPr>
        <w:ind w:firstLineChars="257" w:firstLine="540"/>
        <w:rPr>
          <w:szCs w:val="21"/>
        </w:rPr>
      </w:pPr>
    </w:p>
    <w:p w:rsidR="006F64D3" w:rsidRPr="00B74011" w:rsidRDefault="006F64D3" w:rsidP="00043D36">
      <w:pPr>
        <w:spacing w:line="360" w:lineRule="auto"/>
        <w:outlineLvl w:val="1"/>
        <w:rPr>
          <w:b/>
          <w:sz w:val="28"/>
          <w:szCs w:val="28"/>
        </w:rPr>
      </w:pPr>
      <w:r w:rsidRPr="00B74011">
        <w:rPr>
          <w:b/>
          <w:sz w:val="28"/>
          <w:szCs w:val="28"/>
        </w:rPr>
        <w:t>3.3 Subsystem</w:t>
      </w:r>
      <w:r w:rsidR="008D1E7B" w:rsidRPr="00B74011">
        <w:rPr>
          <w:rFonts w:hint="eastAsia"/>
          <w:b/>
          <w:sz w:val="28"/>
          <w:szCs w:val="28"/>
        </w:rPr>
        <w:t xml:space="preserve"> Commands</w:t>
      </w:r>
    </w:p>
    <w:p w:rsidR="006F64D3" w:rsidRPr="00B74011" w:rsidRDefault="005F2903" w:rsidP="002F4A6A">
      <w:pPr>
        <w:outlineLvl w:val="1"/>
        <w:rPr>
          <w:szCs w:val="21"/>
        </w:rPr>
      </w:pPr>
      <w:r w:rsidRPr="00B74011">
        <w:rPr>
          <w:rFonts w:hint="eastAsia"/>
          <w:szCs w:val="21"/>
        </w:rPr>
        <w:t xml:space="preserve">Subsystem commands are applied to specific Functions of the electronic load. </w:t>
      </w:r>
      <w:r w:rsidR="002F4A6A" w:rsidRPr="00B74011">
        <w:rPr>
          <w:rFonts w:hint="eastAsia"/>
          <w:szCs w:val="21"/>
        </w:rPr>
        <w:t xml:space="preserve">The </w:t>
      </w:r>
      <w:r w:rsidR="002F4A6A" w:rsidRPr="00B74011">
        <w:rPr>
          <w:szCs w:val="21"/>
        </w:rPr>
        <w:t>subsystem</w:t>
      </w:r>
      <w:r w:rsidR="002F4A6A" w:rsidRPr="00B74011">
        <w:rPr>
          <w:rFonts w:hint="eastAsia"/>
          <w:szCs w:val="21"/>
        </w:rPr>
        <w:t xml:space="preserve"> commands are arranged in a tree structure according to the functions. A subsystem is composed of the related function commands, which may be one single command or several </w:t>
      </w:r>
      <w:r w:rsidR="002F4A6A" w:rsidRPr="00B74011">
        <w:rPr>
          <w:szCs w:val="21"/>
        </w:rPr>
        <w:t>related</w:t>
      </w:r>
      <w:r w:rsidR="002F4A6A" w:rsidRPr="00B74011">
        <w:rPr>
          <w:rFonts w:hint="eastAsia"/>
          <w:szCs w:val="21"/>
        </w:rPr>
        <w:t xml:space="preserve"> commands.</w:t>
      </w:r>
      <w:r w:rsidR="002F4A6A" w:rsidRPr="00B74011">
        <w:rPr>
          <w:szCs w:val="21"/>
        </w:rPr>
        <w:t xml:space="preserve"> </w:t>
      </w:r>
    </w:p>
    <w:p w:rsidR="004D7A60" w:rsidRDefault="004D7A60" w:rsidP="00043D36">
      <w:pPr>
        <w:outlineLvl w:val="1"/>
        <w:rPr>
          <w:b/>
          <w:szCs w:val="21"/>
        </w:rPr>
      </w:pPr>
    </w:p>
    <w:p w:rsidR="002C6AF9" w:rsidRDefault="002C6AF9" w:rsidP="00043D36">
      <w:pPr>
        <w:outlineLvl w:val="1"/>
        <w:rPr>
          <w:b/>
          <w:szCs w:val="21"/>
        </w:rPr>
      </w:pPr>
    </w:p>
    <w:p w:rsidR="002C6AF9" w:rsidRDefault="002C6AF9" w:rsidP="00043D36">
      <w:pPr>
        <w:outlineLvl w:val="1"/>
        <w:rPr>
          <w:b/>
          <w:szCs w:val="21"/>
        </w:rPr>
      </w:pPr>
    </w:p>
    <w:p w:rsidR="002C6AF9" w:rsidRDefault="002C6AF9" w:rsidP="00043D36">
      <w:pPr>
        <w:outlineLvl w:val="1"/>
        <w:rPr>
          <w:b/>
          <w:szCs w:val="21"/>
        </w:rPr>
      </w:pPr>
    </w:p>
    <w:p w:rsidR="002C6AF9" w:rsidRPr="009C3ED5" w:rsidRDefault="002C6AF9" w:rsidP="00043D36">
      <w:pPr>
        <w:outlineLvl w:val="1"/>
        <w:rPr>
          <w:b/>
          <w:szCs w:val="21"/>
        </w:rPr>
      </w:pPr>
    </w:p>
    <w:p w:rsidR="006F64D3" w:rsidRPr="009C3ED5" w:rsidRDefault="006F64D3" w:rsidP="00043D36">
      <w:pPr>
        <w:outlineLvl w:val="1"/>
        <w:rPr>
          <w:b/>
          <w:szCs w:val="21"/>
        </w:rPr>
      </w:pPr>
      <w:bookmarkStart w:id="8" w:name="_Toc264883457"/>
      <w:r w:rsidRPr="009C3ED5">
        <w:rPr>
          <w:b/>
          <w:szCs w:val="21"/>
        </w:rPr>
        <w:lastRenderedPageBreak/>
        <w:t>3</w:t>
      </w:r>
      <w:r w:rsidR="00D334BB">
        <w:rPr>
          <w:rFonts w:hint="eastAsia"/>
          <w:b/>
          <w:szCs w:val="21"/>
        </w:rPr>
        <w:t>.3</w:t>
      </w:r>
      <w:r w:rsidRPr="009C3ED5">
        <w:rPr>
          <w:b/>
          <w:szCs w:val="21"/>
        </w:rPr>
        <w:t>.1 SCPI</w:t>
      </w:r>
      <w:bookmarkEnd w:id="8"/>
      <w:r w:rsidR="008D1E7B">
        <w:rPr>
          <w:rFonts w:hint="eastAsia"/>
          <w:b/>
          <w:szCs w:val="21"/>
        </w:rPr>
        <w:t xml:space="preserve"> Command Tree</w:t>
      </w:r>
    </w:p>
    <w:p w:rsidR="006F64D3" w:rsidRPr="009C3ED5" w:rsidRDefault="00774D4E" w:rsidP="00043D36">
      <w:pPr>
        <w:jc w:val="center"/>
        <w:rPr>
          <w:b/>
          <w:szCs w:val="21"/>
        </w:rPr>
      </w:pPr>
      <w:r>
        <w:rPr>
          <w:b/>
          <w:szCs w:val="21"/>
        </w:rPr>
      </w:r>
      <w:r>
        <w:rPr>
          <w:b/>
          <w:szCs w:val="21"/>
        </w:rPr>
        <w:pict>
          <v:group id="_x0000_s1026" alt="" style="width:494.6pt;height:648.9pt;mso-position-horizontal-relative:char;mso-position-vertical-relative:line" coordsize="8139,112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8139;height:11277" o:preferrelative="f">
              <v:fill o:detectmouseclick="t"/>
              <o:lock v:ext="edit" text="t"/>
            </v:shape>
            <v:shapetype id="_x0000_t202" coordsize="21600,21600" o:spt="202" path="m,l,21600r21600,l21600,xe">
              <v:stroke joinstyle="miter"/>
              <v:path gradientshapeok="t" o:connecttype="rect"/>
            </v:shapetype>
            <v:shape id="_x0000_s1028" type="#_x0000_t202" style="position:absolute;left:689;top:2174;width:1878;height:3533" stroked="f">
              <v:fill opacity="0"/>
              <v:textbox style="mso-next-textbox:#_x0000_s1028" inset="1.5mm,.5mm">
                <w:txbxContent>
                  <w:p w:rsidR="000D440D" w:rsidRDefault="000D440D" w:rsidP="00043D36">
                    <w:pPr>
                      <w:spacing w:line="240" w:lineRule="atLeast"/>
                      <w:rPr>
                        <w:b/>
                        <w:color w:val="000000"/>
                        <w:sz w:val="18"/>
                        <w:szCs w:val="18"/>
                      </w:rPr>
                    </w:pPr>
                    <w:r>
                      <w:rPr>
                        <w:b/>
                        <w:color w:val="000000"/>
                        <w:sz w:val="18"/>
                        <w:szCs w:val="18"/>
                      </w:rPr>
                      <w:t>CURRent</w:t>
                    </w:r>
                  </w:p>
                  <w:p w:rsidR="000D440D" w:rsidRDefault="000D440D" w:rsidP="00E334C7">
                    <w:pPr>
                      <w:spacing w:line="240" w:lineRule="atLeast"/>
                      <w:ind w:firstLineChars="98" w:firstLine="177"/>
                      <w:rPr>
                        <w:b/>
                        <w:color w:val="000000"/>
                        <w:sz w:val="18"/>
                        <w:szCs w:val="18"/>
                      </w:rPr>
                    </w:pPr>
                    <w:r>
                      <w:rPr>
                        <w:b/>
                        <w:color w:val="000000"/>
                        <w:sz w:val="18"/>
                        <w:szCs w:val="18"/>
                      </w:rPr>
                      <w:t>[:LEVel]</w:t>
                    </w:r>
                  </w:p>
                  <w:p w:rsidR="000D440D" w:rsidRDefault="000D440D" w:rsidP="00E334C7">
                    <w:pPr>
                      <w:spacing w:line="240" w:lineRule="atLeast"/>
                      <w:ind w:firstLineChars="196" w:firstLine="354"/>
                      <w:rPr>
                        <w:b/>
                        <w:color w:val="000000"/>
                        <w:sz w:val="18"/>
                        <w:szCs w:val="18"/>
                      </w:rPr>
                    </w:pPr>
                    <w:r>
                      <w:rPr>
                        <w:b/>
                        <w:color w:val="000000"/>
                        <w:sz w:val="18"/>
                        <w:szCs w:val="18"/>
                      </w:rPr>
                      <w:t>[:IMMediate]</w:t>
                    </w:r>
                  </w:p>
                  <w:p w:rsidR="000D440D" w:rsidRDefault="000D440D" w:rsidP="00E334C7">
                    <w:pPr>
                      <w:spacing w:line="240" w:lineRule="atLeast"/>
                      <w:ind w:firstLineChars="294" w:firstLine="531"/>
                      <w:rPr>
                        <w:b/>
                        <w:color w:val="000000"/>
                        <w:sz w:val="18"/>
                        <w:szCs w:val="18"/>
                      </w:rPr>
                    </w:pPr>
                    <w:r>
                      <w:rPr>
                        <w:b/>
                        <w:color w:val="000000"/>
                        <w:sz w:val="18"/>
                        <w:szCs w:val="18"/>
                      </w:rPr>
                      <w:t>[:AMPLitude]</w:t>
                    </w:r>
                  </w:p>
                  <w:p w:rsidR="000D440D" w:rsidRDefault="000D440D" w:rsidP="00E334C7">
                    <w:pPr>
                      <w:spacing w:line="240" w:lineRule="exact"/>
                      <w:ind w:firstLineChars="196" w:firstLine="354"/>
                      <w:rPr>
                        <w:b/>
                        <w:color w:val="000000"/>
                        <w:sz w:val="18"/>
                        <w:szCs w:val="18"/>
                      </w:rPr>
                    </w:pPr>
                    <w:r>
                      <w:rPr>
                        <w:b/>
                        <w:color w:val="000000"/>
                        <w:sz w:val="18"/>
                        <w:szCs w:val="18"/>
                      </w:rPr>
                      <w:t>:TRIGgered</w:t>
                    </w:r>
                  </w:p>
                  <w:p w:rsidR="000D440D" w:rsidRDefault="000D440D" w:rsidP="00E334C7">
                    <w:pPr>
                      <w:spacing w:line="240" w:lineRule="exact"/>
                      <w:ind w:firstLineChars="294" w:firstLine="531"/>
                      <w:rPr>
                        <w:b/>
                        <w:color w:val="000000"/>
                        <w:sz w:val="18"/>
                        <w:szCs w:val="18"/>
                      </w:rPr>
                    </w:pPr>
                    <w:r>
                      <w:rPr>
                        <w:b/>
                        <w:color w:val="000000"/>
                        <w:sz w:val="18"/>
                        <w:szCs w:val="18"/>
                      </w:rPr>
                      <w:t>[:AMPLitude]</w:t>
                    </w:r>
                  </w:p>
                  <w:p w:rsidR="000D440D" w:rsidRDefault="000D440D" w:rsidP="00E334C7">
                    <w:pPr>
                      <w:spacing w:line="240" w:lineRule="exact"/>
                      <w:ind w:firstLineChars="98" w:firstLine="177"/>
                      <w:rPr>
                        <w:b/>
                        <w:color w:val="000000"/>
                        <w:sz w:val="18"/>
                        <w:szCs w:val="18"/>
                      </w:rPr>
                    </w:pPr>
                    <w:r>
                      <w:rPr>
                        <w:b/>
                        <w:color w:val="000000"/>
                        <w:sz w:val="18"/>
                        <w:szCs w:val="18"/>
                      </w:rPr>
                      <w:t>:RISE</w:t>
                    </w:r>
                  </w:p>
                  <w:p w:rsidR="000D440D" w:rsidRDefault="000D440D" w:rsidP="00E334C7">
                    <w:pPr>
                      <w:spacing w:line="240" w:lineRule="atLeast"/>
                      <w:ind w:firstLineChars="98" w:firstLine="177"/>
                      <w:rPr>
                        <w:b/>
                        <w:color w:val="000000"/>
                        <w:sz w:val="18"/>
                        <w:szCs w:val="18"/>
                      </w:rPr>
                    </w:pPr>
                    <w:r>
                      <w:rPr>
                        <w:b/>
                        <w:color w:val="000000"/>
                        <w:sz w:val="18"/>
                        <w:szCs w:val="18"/>
                      </w:rPr>
                      <w:t>:RATE</w:t>
                    </w:r>
                  </w:p>
                  <w:p w:rsidR="000D440D" w:rsidRDefault="000D440D" w:rsidP="00E334C7">
                    <w:pPr>
                      <w:spacing w:line="240" w:lineRule="atLeast"/>
                      <w:ind w:firstLineChars="98" w:firstLine="177"/>
                      <w:rPr>
                        <w:b/>
                        <w:color w:val="000000"/>
                        <w:sz w:val="18"/>
                        <w:szCs w:val="18"/>
                      </w:rPr>
                    </w:pPr>
                    <w:r>
                      <w:rPr>
                        <w:b/>
                        <w:color w:val="000000"/>
                        <w:sz w:val="18"/>
                        <w:szCs w:val="18"/>
                      </w:rPr>
                      <w:t>:FALL</w:t>
                    </w:r>
                  </w:p>
                  <w:p w:rsidR="000D440D" w:rsidRDefault="000D440D" w:rsidP="00E334C7">
                    <w:pPr>
                      <w:spacing w:line="240" w:lineRule="atLeast"/>
                      <w:ind w:firstLineChars="98" w:firstLine="177"/>
                      <w:rPr>
                        <w:b/>
                        <w:color w:val="000000"/>
                        <w:sz w:val="18"/>
                        <w:szCs w:val="18"/>
                      </w:rPr>
                    </w:pPr>
                    <w:r>
                      <w:rPr>
                        <w:b/>
                        <w:color w:val="000000"/>
                        <w:sz w:val="18"/>
                        <w:szCs w:val="18"/>
                      </w:rPr>
                      <w:t>:RATE</w:t>
                    </w:r>
                  </w:p>
                  <w:p w:rsidR="000D440D" w:rsidRDefault="000D440D" w:rsidP="00E334C7">
                    <w:pPr>
                      <w:spacing w:line="240" w:lineRule="exact"/>
                      <w:ind w:firstLineChars="98" w:firstLine="177"/>
                      <w:rPr>
                        <w:b/>
                        <w:color w:val="000000"/>
                        <w:sz w:val="18"/>
                        <w:szCs w:val="18"/>
                      </w:rPr>
                    </w:pPr>
                    <w:r>
                      <w:rPr>
                        <w:b/>
                        <w:color w:val="000000"/>
                        <w:sz w:val="18"/>
                        <w:szCs w:val="18"/>
                      </w:rPr>
                      <w:t>:PROTection</w:t>
                    </w:r>
                  </w:p>
                  <w:p w:rsidR="000D440D" w:rsidRDefault="000D440D" w:rsidP="00E334C7">
                    <w:pPr>
                      <w:spacing w:line="240" w:lineRule="exact"/>
                      <w:ind w:firstLineChars="196" w:firstLine="354"/>
                      <w:rPr>
                        <w:b/>
                        <w:color w:val="000000"/>
                        <w:sz w:val="18"/>
                        <w:szCs w:val="18"/>
                      </w:rPr>
                    </w:pPr>
                    <w:r>
                      <w:rPr>
                        <w:b/>
                        <w:color w:val="000000"/>
                        <w:sz w:val="18"/>
                        <w:szCs w:val="18"/>
                      </w:rPr>
                      <w:t>[:LEVel]</w:t>
                    </w:r>
                  </w:p>
                  <w:p w:rsidR="000D440D" w:rsidRDefault="000D440D" w:rsidP="00E334C7">
                    <w:pPr>
                      <w:spacing w:line="240" w:lineRule="exact"/>
                      <w:ind w:firstLineChars="196" w:firstLine="354"/>
                      <w:rPr>
                        <w:b/>
                        <w:color w:val="000000"/>
                        <w:sz w:val="18"/>
                        <w:szCs w:val="18"/>
                      </w:rPr>
                    </w:pPr>
                    <w:r>
                      <w:rPr>
                        <w:b/>
                        <w:color w:val="000000"/>
                        <w:sz w:val="18"/>
                        <w:szCs w:val="18"/>
                      </w:rPr>
                      <w:t>:STATe</w:t>
                    </w:r>
                  </w:p>
                  <w:p w:rsidR="000D440D" w:rsidRDefault="000D440D" w:rsidP="00E334C7">
                    <w:pPr>
                      <w:spacing w:line="240" w:lineRule="exact"/>
                      <w:ind w:firstLineChars="196" w:firstLine="354"/>
                      <w:rPr>
                        <w:b/>
                        <w:color w:val="000000"/>
                        <w:sz w:val="18"/>
                        <w:szCs w:val="18"/>
                      </w:rPr>
                    </w:pPr>
                    <w:r>
                      <w:rPr>
                        <w:b/>
                        <w:color w:val="000000"/>
                        <w:sz w:val="18"/>
                        <w:szCs w:val="18"/>
                      </w:rPr>
                      <w:t>:DELay</w:t>
                    </w:r>
                  </w:p>
                  <w:p w:rsidR="000D440D" w:rsidRDefault="000D440D" w:rsidP="00E334C7">
                    <w:pPr>
                      <w:spacing w:line="240" w:lineRule="atLeast"/>
                      <w:ind w:firstLineChars="300" w:firstLine="542"/>
                      <w:rPr>
                        <w:b/>
                        <w:color w:val="000000"/>
                        <w:sz w:val="18"/>
                        <w:szCs w:val="18"/>
                      </w:rPr>
                    </w:pPr>
                  </w:p>
                  <w:p w:rsidR="000D440D" w:rsidRDefault="000D440D" w:rsidP="00E334C7">
                    <w:pPr>
                      <w:spacing w:line="240" w:lineRule="exact"/>
                      <w:ind w:firstLineChars="98" w:firstLine="177"/>
                      <w:rPr>
                        <w:b/>
                        <w:color w:val="000000"/>
                        <w:sz w:val="18"/>
                        <w:szCs w:val="18"/>
                      </w:rPr>
                    </w:pPr>
                    <w:r>
                      <w:rPr>
                        <w:b/>
                        <w:color w:val="000000"/>
                        <w:sz w:val="18"/>
                        <w:szCs w:val="18"/>
                      </w:rPr>
                      <w:t xml:space="preserve">      </w:t>
                    </w:r>
                  </w:p>
                  <w:p w:rsidR="000D440D" w:rsidRDefault="000D440D" w:rsidP="00043D36">
                    <w:pPr>
                      <w:spacing w:line="240" w:lineRule="atLeast"/>
                      <w:rPr>
                        <w:b/>
                        <w:color w:val="000000"/>
                        <w:sz w:val="18"/>
                        <w:szCs w:val="18"/>
                      </w:rPr>
                    </w:pPr>
                  </w:p>
                  <w:p w:rsidR="000D440D" w:rsidRDefault="000D440D" w:rsidP="00043D36">
                    <w:pPr>
                      <w:spacing w:line="240" w:lineRule="atLeast"/>
                      <w:rPr>
                        <w:b/>
                        <w:color w:val="000000"/>
                        <w:sz w:val="18"/>
                        <w:szCs w:val="18"/>
                      </w:rPr>
                    </w:pPr>
                  </w:p>
                  <w:p w:rsidR="000D440D" w:rsidRDefault="000D440D" w:rsidP="00E334C7">
                    <w:pPr>
                      <w:ind w:firstLineChars="392" w:firstLine="823"/>
                      <w:rPr>
                        <w:color w:val="000000"/>
                      </w:rPr>
                    </w:pPr>
                  </w:p>
                </w:txbxContent>
              </v:textbox>
            </v:shape>
            <v:line id="_x0000_s1029" style="position:absolute;flip:y" from="63,1631" to="2880,1632"/>
            <v:line id="_x0000_s1030" style="position:absolute;flip:y" from="1565,1223" to="2567,1224"/>
            <v:shape id="_x0000_s1031" type="#_x0000_t202" style="position:absolute;left:1628;top:951;width:939;height:272" stroked="f">
              <v:fill opacity="0"/>
              <v:textbox style="mso-next-textbox:#_x0000_s1031" inset=".5mm,.3mm,.5mm,.3mm">
                <w:txbxContent>
                  <w:p w:rsidR="000D440D" w:rsidRDefault="000D440D" w:rsidP="00043D36">
                    <w:pPr>
                      <w:spacing w:line="240" w:lineRule="atLeast"/>
                      <w:rPr>
                        <w:rFonts w:hAnsi="宋体" w:cs="宋体"/>
                        <w:b/>
                        <w:color w:val="000000"/>
                        <w:szCs w:val="21"/>
                      </w:rPr>
                    </w:pPr>
                    <w:r>
                      <w:rPr>
                        <w:rFonts w:hAnsi="宋体" w:cs="宋体"/>
                        <w:b/>
                        <w:color w:val="000000"/>
                        <w:szCs w:val="21"/>
                      </w:rPr>
                      <w:t>[SOURce:]</w:t>
                    </w:r>
                  </w:p>
                  <w:p w:rsidR="000D440D" w:rsidRDefault="000D440D" w:rsidP="00043D36">
                    <w:pPr>
                      <w:rPr>
                        <w:color w:val="000000"/>
                      </w:rPr>
                    </w:pPr>
                  </w:p>
                </w:txbxContent>
              </v:textbox>
            </v:shape>
            <v:shape id="_x0000_s1032" type="#_x0000_t202" style="position:absolute;left:3036;top:1766;width:1253;height:1631" stroked="f">
              <v:fill opacity="0"/>
              <v:textbox style="mso-next-textbox:#_x0000_s1032" inset=".5mm,.3mm">
                <w:txbxContent>
                  <w:p w:rsidR="000D440D" w:rsidRDefault="000D440D" w:rsidP="00043D36">
                    <w:pPr>
                      <w:spacing w:line="240" w:lineRule="exact"/>
                      <w:rPr>
                        <w:b/>
                        <w:sz w:val="18"/>
                        <w:szCs w:val="18"/>
                      </w:rPr>
                    </w:pPr>
                    <w:r>
                      <w:rPr>
                        <w:b/>
                        <w:sz w:val="18"/>
                        <w:szCs w:val="18"/>
                      </w:rPr>
                      <w:t>TRANsient</w:t>
                    </w:r>
                  </w:p>
                  <w:p w:rsidR="000D440D" w:rsidRDefault="000D440D" w:rsidP="00E334C7">
                    <w:pPr>
                      <w:spacing w:line="240" w:lineRule="exact"/>
                      <w:ind w:firstLineChars="98" w:firstLine="177"/>
                      <w:rPr>
                        <w:b/>
                        <w:sz w:val="18"/>
                        <w:szCs w:val="18"/>
                      </w:rPr>
                    </w:pPr>
                    <w:r>
                      <w:rPr>
                        <w:b/>
                        <w:sz w:val="18"/>
                        <w:szCs w:val="18"/>
                      </w:rPr>
                      <w:t>[:STATe]</w:t>
                    </w:r>
                  </w:p>
                  <w:p w:rsidR="000D440D" w:rsidRDefault="000D440D" w:rsidP="00E334C7">
                    <w:pPr>
                      <w:spacing w:line="240" w:lineRule="exact"/>
                      <w:ind w:firstLineChars="99" w:firstLine="179"/>
                      <w:rPr>
                        <w:b/>
                        <w:sz w:val="18"/>
                        <w:szCs w:val="18"/>
                      </w:rPr>
                    </w:pPr>
                    <w:r>
                      <w:rPr>
                        <w:b/>
                        <w:sz w:val="18"/>
                        <w:szCs w:val="18"/>
                      </w:rPr>
                      <w:t>:MODE</w:t>
                    </w:r>
                  </w:p>
                  <w:p w:rsidR="000D440D" w:rsidRDefault="000D440D" w:rsidP="00E334C7">
                    <w:pPr>
                      <w:spacing w:line="240" w:lineRule="exact"/>
                      <w:ind w:firstLineChars="99" w:firstLine="179"/>
                      <w:rPr>
                        <w:b/>
                        <w:sz w:val="18"/>
                        <w:szCs w:val="18"/>
                      </w:rPr>
                    </w:pPr>
                    <w:r>
                      <w:rPr>
                        <w:b/>
                        <w:sz w:val="18"/>
                        <w:szCs w:val="18"/>
                      </w:rPr>
                      <w:t>:LTIMe</w:t>
                    </w:r>
                  </w:p>
                  <w:p w:rsidR="000D440D" w:rsidRDefault="000D440D" w:rsidP="00E334C7">
                    <w:pPr>
                      <w:spacing w:line="240" w:lineRule="exact"/>
                      <w:ind w:firstLineChars="99" w:firstLine="179"/>
                      <w:rPr>
                        <w:b/>
                        <w:sz w:val="18"/>
                        <w:szCs w:val="18"/>
                      </w:rPr>
                    </w:pPr>
                    <w:r>
                      <w:rPr>
                        <w:b/>
                        <w:sz w:val="18"/>
                        <w:szCs w:val="18"/>
                      </w:rPr>
                      <w:t>:HTIMe</w:t>
                    </w:r>
                  </w:p>
                  <w:p w:rsidR="000D440D" w:rsidRDefault="000D440D" w:rsidP="00E334C7">
                    <w:pPr>
                      <w:spacing w:line="240" w:lineRule="exact"/>
                      <w:ind w:firstLineChars="99" w:firstLine="179"/>
                      <w:rPr>
                        <w:b/>
                        <w:sz w:val="18"/>
                        <w:szCs w:val="18"/>
                      </w:rPr>
                    </w:pPr>
                    <w:r>
                      <w:rPr>
                        <w:b/>
                        <w:sz w:val="18"/>
                        <w:szCs w:val="18"/>
                      </w:rPr>
                      <w:t>:RTIMe</w:t>
                    </w:r>
                  </w:p>
                  <w:p w:rsidR="000D440D" w:rsidRDefault="000D440D" w:rsidP="00E334C7">
                    <w:pPr>
                      <w:spacing w:line="240" w:lineRule="exact"/>
                      <w:ind w:firstLineChars="99" w:firstLine="179"/>
                      <w:rPr>
                        <w:b/>
                        <w:sz w:val="18"/>
                        <w:szCs w:val="18"/>
                      </w:rPr>
                    </w:pPr>
                    <w:r>
                      <w:rPr>
                        <w:b/>
                        <w:sz w:val="18"/>
                        <w:szCs w:val="18"/>
                      </w:rPr>
                      <w:t>:FTIMe</w:t>
                    </w:r>
                  </w:p>
                  <w:p w:rsidR="000D440D" w:rsidRDefault="000D440D" w:rsidP="00043D36"/>
                </w:txbxContent>
              </v:textbox>
            </v:shape>
            <v:shape id="_x0000_s1033" type="#_x0000_t202" style="position:absolute;left:689;top:7880;width:1721;height:1630" stroked="f">
              <v:fill opacity="0"/>
              <v:textbox style="mso-next-textbox:#_x0000_s1033" inset=".5mm,.3mm">
                <w:txbxContent>
                  <w:p w:rsidR="000D440D" w:rsidRDefault="000D440D" w:rsidP="00043D36">
                    <w:pPr>
                      <w:spacing w:line="240" w:lineRule="atLeast"/>
                      <w:rPr>
                        <w:b/>
                        <w:color w:val="000000"/>
                        <w:sz w:val="18"/>
                        <w:szCs w:val="18"/>
                      </w:rPr>
                    </w:pPr>
                    <w:r>
                      <w:rPr>
                        <w:b/>
                        <w:color w:val="000000"/>
                        <w:sz w:val="18"/>
                        <w:szCs w:val="18"/>
                      </w:rPr>
                      <w:t>RESistance</w:t>
                    </w:r>
                  </w:p>
                  <w:p w:rsidR="000D440D" w:rsidRDefault="000D440D" w:rsidP="00E334C7">
                    <w:pPr>
                      <w:spacing w:line="240" w:lineRule="atLeast"/>
                      <w:ind w:firstLineChars="98" w:firstLine="177"/>
                      <w:rPr>
                        <w:b/>
                        <w:color w:val="000000"/>
                        <w:sz w:val="18"/>
                        <w:szCs w:val="18"/>
                      </w:rPr>
                    </w:pPr>
                    <w:r>
                      <w:rPr>
                        <w:b/>
                        <w:color w:val="000000"/>
                        <w:sz w:val="18"/>
                        <w:szCs w:val="18"/>
                      </w:rPr>
                      <w:t>[:LEVeI]</w:t>
                    </w:r>
                  </w:p>
                  <w:p w:rsidR="000D440D" w:rsidRDefault="000D440D" w:rsidP="00E334C7">
                    <w:pPr>
                      <w:spacing w:line="240" w:lineRule="atLeast"/>
                      <w:ind w:firstLineChars="196" w:firstLine="354"/>
                      <w:rPr>
                        <w:b/>
                        <w:color w:val="000000"/>
                        <w:sz w:val="18"/>
                        <w:szCs w:val="18"/>
                      </w:rPr>
                    </w:pPr>
                    <w:r>
                      <w:rPr>
                        <w:b/>
                        <w:color w:val="000000"/>
                        <w:sz w:val="18"/>
                        <w:szCs w:val="18"/>
                      </w:rPr>
                      <w:t>[:IMMediate]</w:t>
                    </w:r>
                  </w:p>
                  <w:p w:rsidR="000D440D" w:rsidRDefault="000D440D" w:rsidP="00E334C7">
                    <w:pPr>
                      <w:spacing w:line="240" w:lineRule="atLeast"/>
                      <w:ind w:firstLineChars="294" w:firstLine="531"/>
                      <w:rPr>
                        <w:b/>
                        <w:color w:val="000000"/>
                        <w:sz w:val="18"/>
                        <w:szCs w:val="18"/>
                      </w:rPr>
                    </w:pPr>
                    <w:r>
                      <w:rPr>
                        <w:b/>
                        <w:color w:val="000000"/>
                        <w:sz w:val="18"/>
                        <w:szCs w:val="18"/>
                      </w:rPr>
                      <w:t>[:AMPLitude]</w:t>
                    </w:r>
                  </w:p>
                  <w:p w:rsidR="000D440D" w:rsidRDefault="000D440D" w:rsidP="00E334C7">
                    <w:pPr>
                      <w:spacing w:line="240" w:lineRule="exact"/>
                      <w:ind w:firstLineChars="196" w:firstLine="354"/>
                      <w:rPr>
                        <w:b/>
                        <w:color w:val="000000"/>
                        <w:sz w:val="18"/>
                        <w:szCs w:val="18"/>
                      </w:rPr>
                    </w:pPr>
                    <w:r>
                      <w:rPr>
                        <w:b/>
                        <w:color w:val="000000"/>
                        <w:sz w:val="18"/>
                        <w:szCs w:val="18"/>
                      </w:rPr>
                      <w:t>:TRIGgered</w:t>
                    </w:r>
                  </w:p>
                  <w:p w:rsidR="000D440D" w:rsidRDefault="000D440D" w:rsidP="00E334C7">
                    <w:pPr>
                      <w:spacing w:line="240" w:lineRule="exact"/>
                      <w:ind w:firstLineChars="290" w:firstLine="524"/>
                      <w:rPr>
                        <w:b/>
                        <w:color w:val="000000"/>
                        <w:sz w:val="18"/>
                        <w:szCs w:val="18"/>
                      </w:rPr>
                    </w:pPr>
                    <w:r>
                      <w:rPr>
                        <w:b/>
                        <w:color w:val="000000"/>
                        <w:sz w:val="18"/>
                        <w:szCs w:val="18"/>
                      </w:rPr>
                      <w:t>[:AMPLitude]</w:t>
                    </w:r>
                  </w:p>
                  <w:p w:rsidR="000D440D" w:rsidRDefault="000D440D" w:rsidP="00043D36">
                    <w:pPr>
                      <w:spacing w:line="240" w:lineRule="exact"/>
                      <w:rPr>
                        <w:b/>
                        <w:sz w:val="18"/>
                        <w:szCs w:val="18"/>
                      </w:rPr>
                    </w:pPr>
                  </w:p>
                </w:txbxContent>
              </v:textbox>
            </v:shape>
            <v:line id="_x0000_s1034" style="position:absolute;flip:y" from="2567,815" to="2569,1223"/>
            <v:line id="_x0000_s1035" style="position:absolute" from="5384,815" to="5385,1223"/>
            <v:line id="_x0000_s1036" style="position:absolute;flip:y" from="4006,408" to="4007,815"/>
            <v:line id="_x0000_s1037" style="position:absolute" from="3537,408" to="4476,408"/>
            <v:line id="_x0000_s1038" style="position:absolute;flip:y" from="2034,1223" to="2035,1631"/>
            <v:line id="_x0000_s1039" style="position:absolute" from="5384,1223" to="5385,1630"/>
            <v:shape id="_x0000_s1040" type="#_x0000_t202" style="position:absolute;left:4602;top:1902;width:1565;height:2992" stroked="f">
              <v:fill opacity="0"/>
              <v:textbox style="mso-next-textbox:#_x0000_s1040" inset=",.3mm">
                <w:txbxContent>
                  <w:p w:rsidR="000D440D" w:rsidRDefault="000D440D" w:rsidP="00E334C7">
                    <w:pPr>
                      <w:spacing w:line="240" w:lineRule="exact"/>
                      <w:ind w:firstLineChars="49" w:firstLine="89"/>
                      <w:rPr>
                        <w:b/>
                        <w:color w:val="000000"/>
                        <w:sz w:val="18"/>
                        <w:szCs w:val="18"/>
                      </w:rPr>
                    </w:pPr>
                    <w:r>
                      <w:rPr>
                        <w:b/>
                        <w:color w:val="000000"/>
                        <w:sz w:val="18"/>
                        <w:szCs w:val="18"/>
                      </w:rPr>
                      <w:t>INPut</w:t>
                    </w:r>
                  </w:p>
                  <w:p w:rsidR="000D440D" w:rsidRDefault="000D440D" w:rsidP="00E334C7">
                    <w:pPr>
                      <w:spacing w:line="240" w:lineRule="exact"/>
                      <w:ind w:firstLineChars="147" w:firstLine="266"/>
                      <w:rPr>
                        <w:b/>
                        <w:color w:val="000000"/>
                        <w:sz w:val="18"/>
                        <w:szCs w:val="18"/>
                      </w:rPr>
                    </w:pPr>
                    <w:r>
                      <w:rPr>
                        <w:b/>
                        <w:color w:val="000000"/>
                        <w:sz w:val="18"/>
                        <w:szCs w:val="18"/>
                      </w:rPr>
                      <w:t>[:STATe]</w:t>
                    </w:r>
                  </w:p>
                  <w:p w:rsidR="000D440D" w:rsidRDefault="000D440D" w:rsidP="00E334C7">
                    <w:pPr>
                      <w:spacing w:line="240" w:lineRule="exact"/>
                      <w:ind w:firstLineChars="245" w:firstLine="443"/>
                      <w:rPr>
                        <w:b/>
                        <w:color w:val="000000"/>
                        <w:sz w:val="18"/>
                        <w:szCs w:val="18"/>
                      </w:rPr>
                    </w:pPr>
                    <w:r>
                      <w:rPr>
                        <w:b/>
                        <w:color w:val="000000"/>
                        <w:sz w:val="18"/>
                        <w:szCs w:val="18"/>
                      </w:rPr>
                      <w:t>[:STATe]?</w:t>
                    </w:r>
                  </w:p>
                  <w:p w:rsidR="000D440D" w:rsidRDefault="000D440D" w:rsidP="00E334C7">
                    <w:pPr>
                      <w:spacing w:line="240" w:lineRule="exact"/>
                      <w:ind w:firstLineChars="147" w:firstLine="266"/>
                      <w:rPr>
                        <w:b/>
                        <w:color w:val="000000"/>
                        <w:sz w:val="18"/>
                        <w:szCs w:val="18"/>
                      </w:rPr>
                    </w:pPr>
                    <w:r>
                      <w:rPr>
                        <w:b/>
                        <w:color w:val="000000"/>
                        <w:sz w:val="18"/>
                        <w:szCs w:val="18"/>
                      </w:rPr>
                      <w:t>:PROTection</w:t>
                    </w:r>
                  </w:p>
                  <w:p w:rsidR="000D440D" w:rsidRDefault="000D440D" w:rsidP="00E334C7">
                    <w:pPr>
                      <w:spacing w:line="240" w:lineRule="exact"/>
                      <w:ind w:firstLineChars="245" w:firstLine="443"/>
                      <w:rPr>
                        <w:b/>
                        <w:color w:val="000000"/>
                        <w:sz w:val="18"/>
                        <w:szCs w:val="18"/>
                      </w:rPr>
                    </w:pPr>
                    <w:r>
                      <w:rPr>
                        <w:b/>
                        <w:color w:val="000000"/>
                        <w:sz w:val="18"/>
                        <w:szCs w:val="18"/>
                      </w:rPr>
                      <w:t>:CLEar</w:t>
                    </w:r>
                  </w:p>
                  <w:p w:rsidR="000D440D" w:rsidRDefault="000D440D" w:rsidP="00043D36">
                    <w:pPr>
                      <w:rPr>
                        <w:color w:val="000000"/>
                      </w:rPr>
                    </w:pPr>
                  </w:p>
                </w:txbxContent>
              </v:textbox>
            </v:shape>
            <v:shape id="_x0000_s1041" type="#_x0000_t202" style="position:absolute;left:4915;top:5163;width:1409;height:2312" stroked="f">
              <v:textbox style="mso-next-textbox:#_x0000_s1041" inset=".5mm,.3mm">
                <w:txbxContent>
                  <w:p w:rsidR="000D440D" w:rsidRDefault="000D440D" w:rsidP="00043D36">
                    <w:pPr>
                      <w:spacing w:line="240" w:lineRule="exact"/>
                      <w:rPr>
                        <w:b/>
                        <w:color w:val="000000"/>
                        <w:sz w:val="18"/>
                        <w:szCs w:val="18"/>
                      </w:rPr>
                    </w:pPr>
                    <w:r>
                      <w:rPr>
                        <w:b/>
                        <w:color w:val="000000"/>
                        <w:sz w:val="18"/>
                        <w:szCs w:val="18"/>
                      </w:rPr>
                      <w:t>MEASure</w:t>
                    </w:r>
                  </w:p>
                  <w:p w:rsidR="000D440D" w:rsidRDefault="000D440D" w:rsidP="00E334C7">
                    <w:pPr>
                      <w:spacing w:line="240" w:lineRule="exact"/>
                      <w:ind w:firstLineChars="98" w:firstLine="177"/>
                      <w:rPr>
                        <w:b/>
                        <w:color w:val="000000"/>
                        <w:sz w:val="18"/>
                        <w:szCs w:val="18"/>
                      </w:rPr>
                    </w:pPr>
                    <w:r>
                      <w:rPr>
                        <w:b/>
                        <w:color w:val="000000"/>
                        <w:sz w:val="18"/>
                        <w:szCs w:val="18"/>
                      </w:rPr>
                      <w:t>[:SCALar]</w:t>
                    </w:r>
                  </w:p>
                  <w:p w:rsidR="000D440D" w:rsidRDefault="000D440D" w:rsidP="00E334C7">
                    <w:pPr>
                      <w:spacing w:line="240" w:lineRule="exact"/>
                      <w:ind w:firstLineChars="196" w:firstLine="354"/>
                      <w:rPr>
                        <w:b/>
                        <w:color w:val="000000"/>
                        <w:sz w:val="18"/>
                        <w:szCs w:val="18"/>
                      </w:rPr>
                    </w:pPr>
                    <w:r>
                      <w:rPr>
                        <w:b/>
                        <w:color w:val="000000"/>
                        <w:sz w:val="18"/>
                        <w:szCs w:val="18"/>
                      </w:rPr>
                      <w:t>:CURRent</w:t>
                    </w:r>
                  </w:p>
                  <w:p w:rsidR="000D440D" w:rsidRDefault="000D440D" w:rsidP="00E334C7">
                    <w:pPr>
                      <w:spacing w:line="240" w:lineRule="exact"/>
                      <w:ind w:firstLineChars="294" w:firstLine="531"/>
                      <w:rPr>
                        <w:b/>
                        <w:color w:val="000000"/>
                        <w:sz w:val="18"/>
                        <w:szCs w:val="18"/>
                      </w:rPr>
                    </w:pPr>
                    <w:r>
                      <w:rPr>
                        <w:b/>
                        <w:color w:val="000000"/>
                        <w:sz w:val="18"/>
                        <w:szCs w:val="18"/>
                      </w:rPr>
                      <w:t>[:DC]?</w:t>
                    </w:r>
                  </w:p>
                  <w:p w:rsidR="000D440D" w:rsidRDefault="000D440D" w:rsidP="00E334C7">
                    <w:pPr>
                      <w:spacing w:line="240" w:lineRule="exact"/>
                      <w:ind w:firstLineChars="198" w:firstLine="358"/>
                      <w:rPr>
                        <w:b/>
                        <w:color w:val="000000"/>
                        <w:sz w:val="18"/>
                        <w:szCs w:val="18"/>
                      </w:rPr>
                    </w:pPr>
                    <w:r>
                      <w:rPr>
                        <w:b/>
                        <w:color w:val="000000"/>
                        <w:sz w:val="18"/>
                        <w:szCs w:val="18"/>
                      </w:rPr>
                      <w:t>:VOLTage</w:t>
                    </w:r>
                  </w:p>
                  <w:p w:rsidR="000D440D" w:rsidRDefault="000D440D" w:rsidP="00E334C7">
                    <w:pPr>
                      <w:spacing w:line="240" w:lineRule="exact"/>
                      <w:ind w:firstLineChars="296" w:firstLine="535"/>
                      <w:rPr>
                        <w:b/>
                        <w:color w:val="000000"/>
                        <w:sz w:val="18"/>
                        <w:szCs w:val="18"/>
                      </w:rPr>
                    </w:pPr>
                    <w:r>
                      <w:rPr>
                        <w:b/>
                        <w:color w:val="000000"/>
                        <w:sz w:val="18"/>
                        <w:szCs w:val="18"/>
                      </w:rPr>
                      <w:t>[:DC]?</w:t>
                    </w:r>
                  </w:p>
                  <w:p w:rsidR="000D440D" w:rsidRDefault="000D440D" w:rsidP="00E334C7">
                    <w:pPr>
                      <w:spacing w:line="240" w:lineRule="exact"/>
                      <w:ind w:firstLineChars="198" w:firstLine="358"/>
                      <w:rPr>
                        <w:b/>
                        <w:color w:val="000000"/>
                        <w:sz w:val="18"/>
                        <w:szCs w:val="18"/>
                      </w:rPr>
                    </w:pPr>
                    <w:r>
                      <w:rPr>
                        <w:b/>
                        <w:color w:val="000000"/>
                        <w:sz w:val="18"/>
                        <w:szCs w:val="18"/>
                      </w:rPr>
                      <w:t>:RESistance</w:t>
                    </w:r>
                  </w:p>
                  <w:p w:rsidR="000D440D" w:rsidRDefault="000D440D" w:rsidP="00E334C7">
                    <w:pPr>
                      <w:spacing w:line="240" w:lineRule="exact"/>
                      <w:ind w:firstLineChars="296" w:firstLine="535"/>
                      <w:rPr>
                        <w:b/>
                        <w:color w:val="000000"/>
                        <w:sz w:val="18"/>
                        <w:szCs w:val="18"/>
                      </w:rPr>
                    </w:pPr>
                    <w:r>
                      <w:rPr>
                        <w:b/>
                        <w:color w:val="000000"/>
                        <w:sz w:val="18"/>
                        <w:szCs w:val="18"/>
                      </w:rPr>
                      <w:t>[:DC]?</w:t>
                    </w:r>
                  </w:p>
                  <w:p w:rsidR="000D440D" w:rsidRDefault="000D440D" w:rsidP="00E334C7">
                    <w:pPr>
                      <w:spacing w:line="240" w:lineRule="exact"/>
                      <w:ind w:firstLineChars="198" w:firstLine="358"/>
                      <w:rPr>
                        <w:b/>
                        <w:color w:val="000000"/>
                        <w:sz w:val="18"/>
                        <w:szCs w:val="18"/>
                      </w:rPr>
                    </w:pPr>
                    <w:r>
                      <w:rPr>
                        <w:b/>
                        <w:color w:val="000000"/>
                        <w:sz w:val="18"/>
                        <w:szCs w:val="18"/>
                      </w:rPr>
                      <w:t>:POWer</w:t>
                    </w:r>
                  </w:p>
                  <w:p w:rsidR="000D440D" w:rsidRDefault="000D440D" w:rsidP="00E334C7">
                    <w:pPr>
                      <w:spacing w:line="240" w:lineRule="exact"/>
                      <w:ind w:firstLineChars="296" w:firstLine="535"/>
                      <w:rPr>
                        <w:b/>
                        <w:color w:val="000000"/>
                        <w:sz w:val="18"/>
                        <w:szCs w:val="18"/>
                      </w:rPr>
                    </w:pPr>
                    <w:r>
                      <w:rPr>
                        <w:b/>
                        <w:color w:val="000000"/>
                        <w:sz w:val="18"/>
                        <w:szCs w:val="18"/>
                      </w:rPr>
                      <w:t>[:DC]?</w:t>
                    </w:r>
                  </w:p>
                </w:txbxContent>
              </v:textbox>
            </v:shape>
            <v:shape id="_x0000_s1042" type="#_x0000_t202" style="position:absolute;left:6417;top:2174;width:1565;height:2585" stroked="f">
              <v:fill opacity="0"/>
              <v:textbox style="mso-next-textbox:#_x0000_s1042" inset="2.5mm,.3mm">
                <w:txbxContent>
                  <w:p w:rsidR="000D440D" w:rsidRDefault="000D440D" w:rsidP="00043D36">
                    <w:pPr>
                      <w:spacing w:line="240" w:lineRule="exact"/>
                      <w:outlineLvl w:val="2"/>
                      <w:rPr>
                        <w:b/>
                        <w:sz w:val="18"/>
                        <w:szCs w:val="18"/>
                      </w:rPr>
                    </w:pPr>
                    <w:r>
                      <w:rPr>
                        <w:b/>
                        <w:sz w:val="18"/>
                        <w:szCs w:val="18"/>
                      </w:rPr>
                      <w:t>STATus</w:t>
                    </w:r>
                  </w:p>
                  <w:p w:rsidR="000D440D" w:rsidRDefault="000D440D" w:rsidP="00E334C7">
                    <w:pPr>
                      <w:spacing w:line="240" w:lineRule="exact"/>
                      <w:ind w:firstLineChars="99" w:firstLine="179"/>
                      <w:outlineLvl w:val="2"/>
                      <w:rPr>
                        <w:b/>
                        <w:sz w:val="18"/>
                        <w:szCs w:val="18"/>
                      </w:rPr>
                    </w:pPr>
                    <w:r>
                      <w:rPr>
                        <w:b/>
                        <w:sz w:val="18"/>
                        <w:szCs w:val="18"/>
                      </w:rPr>
                      <w:t>:QUEStionable</w:t>
                    </w:r>
                  </w:p>
                  <w:p w:rsidR="000D440D" w:rsidRDefault="000D440D" w:rsidP="00E334C7">
                    <w:pPr>
                      <w:spacing w:line="240" w:lineRule="exact"/>
                      <w:ind w:firstLineChars="197" w:firstLine="356"/>
                      <w:outlineLvl w:val="2"/>
                      <w:rPr>
                        <w:b/>
                        <w:sz w:val="18"/>
                        <w:szCs w:val="18"/>
                      </w:rPr>
                    </w:pPr>
                    <w:r>
                      <w:rPr>
                        <w:b/>
                        <w:sz w:val="18"/>
                        <w:szCs w:val="18"/>
                      </w:rPr>
                      <w:t>[:EVENt]?</w:t>
                    </w:r>
                  </w:p>
                  <w:p w:rsidR="000D440D" w:rsidRDefault="000D440D" w:rsidP="00E334C7">
                    <w:pPr>
                      <w:spacing w:line="240" w:lineRule="exact"/>
                      <w:ind w:firstLineChars="197" w:firstLine="356"/>
                      <w:outlineLvl w:val="2"/>
                      <w:rPr>
                        <w:b/>
                        <w:sz w:val="18"/>
                        <w:szCs w:val="18"/>
                      </w:rPr>
                    </w:pPr>
                    <w:r>
                      <w:rPr>
                        <w:b/>
                        <w:sz w:val="18"/>
                        <w:szCs w:val="18"/>
                      </w:rPr>
                      <w:t>:CONDition?</w:t>
                    </w:r>
                  </w:p>
                  <w:p w:rsidR="000D440D" w:rsidRDefault="000D440D" w:rsidP="00E334C7">
                    <w:pPr>
                      <w:spacing w:line="240" w:lineRule="exact"/>
                      <w:ind w:firstLineChars="197" w:firstLine="356"/>
                      <w:outlineLvl w:val="2"/>
                      <w:rPr>
                        <w:b/>
                        <w:sz w:val="18"/>
                        <w:szCs w:val="18"/>
                      </w:rPr>
                    </w:pPr>
                    <w:r>
                      <w:rPr>
                        <w:b/>
                        <w:sz w:val="18"/>
                        <w:szCs w:val="18"/>
                      </w:rPr>
                      <w:t>:ENABle</w:t>
                    </w:r>
                  </w:p>
                  <w:p w:rsidR="000D440D" w:rsidRDefault="000D440D" w:rsidP="00E334C7">
                    <w:pPr>
                      <w:spacing w:line="240" w:lineRule="exact"/>
                      <w:ind w:firstLineChars="197" w:firstLine="356"/>
                      <w:outlineLvl w:val="2"/>
                      <w:rPr>
                        <w:b/>
                        <w:sz w:val="18"/>
                        <w:szCs w:val="18"/>
                      </w:rPr>
                    </w:pPr>
                    <w:r>
                      <w:rPr>
                        <w:b/>
                        <w:sz w:val="18"/>
                        <w:szCs w:val="18"/>
                      </w:rPr>
                      <w:t>:ENABle?</w:t>
                    </w:r>
                  </w:p>
                  <w:p w:rsidR="000D440D" w:rsidRDefault="000D440D" w:rsidP="00E334C7">
                    <w:pPr>
                      <w:spacing w:line="240" w:lineRule="exact"/>
                      <w:ind w:firstLineChars="99" w:firstLine="179"/>
                      <w:outlineLvl w:val="2"/>
                      <w:rPr>
                        <w:b/>
                        <w:sz w:val="18"/>
                        <w:szCs w:val="18"/>
                      </w:rPr>
                    </w:pPr>
                    <w:r>
                      <w:rPr>
                        <w:b/>
                        <w:sz w:val="18"/>
                        <w:szCs w:val="18"/>
                      </w:rPr>
                      <w:t>:OPERation</w:t>
                    </w:r>
                  </w:p>
                  <w:p w:rsidR="000D440D" w:rsidRDefault="000D440D" w:rsidP="00E334C7">
                    <w:pPr>
                      <w:spacing w:line="240" w:lineRule="exact"/>
                      <w:ind w:firstLineChars="197" w:firstLine="356"/>
                      <w:outlineLvl w:val="2"/>
                      <w:rPr>
                        <w:b/>
                        <w:sz w:val="18"/>
                        <w:szCs w:val="18"/>
                      </w:rPr>
                    </w:pPr>
                    <w:r>
                      <w:rPr>
                        <w:b/>
                        <w:sz w:val="18"/>
                        <w:szCs w:val="18"/>
                      </w:rPr>
                      <w:t>[:EVENt]?</w:t>
                    </w:r>
                  </w:p>
                  <w:p w:rsidR="000D440D" w:rsidRDefault="000D440D" w:rsidP="00E334C7">
                    <w:pPr>
                      <w:spacing w:line="240" w:lineRule="exact"/>
                      <w:ind w:firstLineChars="197" w:firstLine="356"/>
                      <w:outlineLvl w:val="2"/>
                      <w:rPr>
                        <w:b/>
                        <w:sz w:val="18"/>
                        <w:szCs w:val="18"/>
                      </w:rPr>
                    </w:pPr>
                    <w:r>
                      <w:rPr>
                        <w:b/>
                        <w:sz w:val="18"/>
                        <w:szCs w:val="18"/>
                      </w:rPr>
                      <w:t>:CONDition?</w:t>
                    </w:r>
                  </w:p>
                  <w:p w:rsidR="000D440D" w:rsidRDefault="000D440D" w:rsidP="00E334C7">
                    <w:pPr>
                      <w:spacing w:line="240" w:lineRule="exact"/>
                      <w:ind w:firstLineChars="197" w:firstLine="356"/>
                      <w:rPr>
                        <w:b/>
                        <w:sz w:val="18"/>
                        <w:szCs w:val="18"/>
                      </w:rPr>
                    </w:pPr>
                    <w:r>
                      <w:rPr>
                        <w:b/>
                        <w:sz w:val="18"/>
                        <w:szCs w:val="18"/>
                      </w:rPr>
                      <w:t>:ENABle</w:t>
                    </w:r>
                  </w:p>
                  <w:p w:rsidR="000D440D" w:rsidRDefault="000D440D" w:rsidP="00E334C7">
                    <w:pPr>
                      <w:spacing w:line="240" w:lineRule="exact"/>
                      <w:ind w:firstLineChars="197" w:firstLine="356"/>
                      <w:rPr>
                        <w:b/>
                        <w:sz w:val="18"/>
                        <w:szCs w:val="18"/>
                      </w:rPr>
                    </w:pPr>
                    <w:r>
                      <w:rPr>
                        <w:b/>
                        <w:sz w:val="18"/>
                        <w:szCs w:val="18"/>
                      </w:rPr>
                      <w:t>:ENABle?</w:t>
                    </w:r>
                  </w:p>
                  <w:p w:rsidR="000D440D" w:rsidRDefault="000D440D" w:rsidP="00043D36"/>
                </w:txbxContent>
              </v:textbox>
            </v:shape>
            <v:shape id="_x0000_s1043" type="#_x0000_t202" style="position:absolute;left:6417;top:5163;width:1408;height:3805" stroked="f">
              <v:textbox style="mso-next-textbox:#_x0000_s1043" inset="2.5mm,.3mm">
                <w:txbxContent>
                  <w:p w:rsidR="000D440D" w:rsidRDefault="000D440D" w:rsidP="00043D36">
                    <w:pPr>
                      <w:spacing w:line="240" w:lineRule="exact"/>
                      <w:outlineLvl w:val="2"/>
                      <w:rPr>
                        <w:b/>
                        <w:color w:val="000000"/>
                        <w:sz w:val="18"/>
                        <w:szCs w:val="18"/>
                      </w:rPr>
                    </w:pPr>
                    <w:r>
                      <w:rPr>
                        <w:b/>
                        <w:color w:val="000000"/>
                        <w:sz w:val="18"/>
                        <w:szCs w:val="18"/>
                      </w:rPr>
                      <w:t>SYSTem</w:t>
                    </w:r>
                  </w:p>
                  <w:p w:rsidR="000D440D" w:rsidRDefault="000D440D" w:rsidP="00E334C7">
                    <w:pPr>
                      <w:spacing w:line="240" w:lineRule="exact"/>
                      <w:ind w:firstLineChars="98" w:firstLine="177"/>
                      <w:outlineLvl w:val="2"/>
                      <w:rPr>
                        <w:b/>
                        <w:color w:val="000000"/>
                        <w:sz w:val="18"/>
                        <w:szCs w:val="18"/>
                      </w:rPr>
                    </w:pPr>
                    <w:r>
                      <w:rPr>
                        <w:b/>
                        <w:color w:val="000000"/>
                        <w:sz w:val="18"/>
                        <w:szCs w:val="18"/>
                      </w:rPr>
                      <w:t>:ERRor</w:t>
                    </w:r>
                  </w:p>
                  <w:p w:rsidR="000D440D" w:rsidRDefault="000D440D" w:rsidP="00E334C7">
                    <w:pPr>
                      <w:spacing w:line="240" w:lineRule="exact"/>
                      <w:ind w:firstLineChars="196" w:firstLine="354"/>
                      <w:outlineLvl w:val="2"/>
                      <w:rPr>
                        <w:b/>
                        <w:color w:val="000000"/>
                        <w:sz w:val="18"/>
                        <w:szCs w:val="18"/>
                      </w:rPr>
                    </w:pPr>
                    <w:r>
                      <w:rPr>
                        <w:b/>
                        <w:color w:val="000000"/>
                        <w:sz w:val="18"/>
                        <w:szCs w:val="18"/>
                      </w:rPr>
                      <w:t>[:NEXT]?</w:t>
                    </w:r>
                  </w:p>
                  <w:p w:rsidR="000D440D" w:rsidRDefault="000D440D" w:rsidP="00E334C7">
                    <w:pPr>
                      <w:spacing w:line="240" w:lineRule="exact"/>
                      <w:ind w:firstLineChars="99" w:firstLine="179"/>
                      <w:rPr>
                        <w:b/>
                        <w:color w:val="000000"/>
                        <w:sz w:val="18"/>
                        <w:szCs w:val="18"/>
                      </w:rPr>
                    </w:pPr>
                    <w:r>
                      <w:rPr>
                        <w:b/>
                        <w:color w:val="000000"/>
                        <w:sz w:val="18"/>
                        <w:szCs w:val="18"/>
                      </w:rPr>
                      <w:t>:VERSion?</w:t>
                    </w:r>
                  </w:p>
                  <w:p w:rsidR="000D440D" w:rsidRDefault="000D440D" w:rsidP="00E334C7">
                    <w:pPr>
                      <w:spacing w:line="240" w:lineRule="exact"/>
                      <w:ind w:firstLineChars="99" w:firstLine="179"/>
                      <w:outlineLvl w:val="2"/>
                      <w:rPr>
                        <w:b/>
                        <w:color w:val="000000"/>
                        <w:sz w:val="18"/>
                        <w:szCs w:val="18"/>
                      </w:rPr>
                    </w:pPr>
                    <w:r>
                      <w:rPr>
                        <w:b/>
                        <w:color w:val="000000"/>
                        <w:sz w:val="18"/>
                        <w:szCs w:val="18"/>
                      </w:rPr>
                      <w:t>:REMote</w:t>
                    </w:r>
                  </w:p>
                  <w:p w:rsidR="000D440D" w:rsidRDefault="000D440D" w:rsidP="00E334C7">
                    <w:pPr>
                      <w:spacing w:line="240" w:lineRule="exact"/>
                      <w:ind w:firstLineChars="99" w:firstLine="179"/>
                      <w:rPr>
                        <w:b/>
                        <w:color w:val="000000"/>
                        <w:sz w:val="18"/>
                        <w:szCs w:val="18"/>
                      </w:rPr>
                    </w:pPr>
                    <w:r>
                      <w:rPr>
                        <w:b/>
                        <w:color w:val="000000"/>
                        <w:sz w:val="18"/>
                        <w:szCs w:val="18"/>
                      </w:rPr>
                      <w:t>:LOCal</w:t>
                    </w:r>
                  </w:p>
                  <w:p w:rsidR="000D440D" w:rsidRDefault="000D440D" w:rsidP="00E334C7">
                    <w:pPr>
                      <w:spacing w:line="240" w:lineRule="exact"/>
                      <w:ind w:firstLineChars="99" w:firstLine="179"/>
                      <w:outlineLvl w:val="2"/>
                      <w:rPr>
                        <w:b/>
                        <w:color w:val="000000"/>
                        <w:sz w:val="18"/>
                        <w:szCs w:val="18"/>
                      </w:rPr>
                    </w:pPr>
                    <w:r>
                      <w:rPr>
                        <w:b/>
                        <w:color w:val="000000"/>
                        <w:sz w:val="18"/>
                        <w:szCs w:val="18"/>
                      </w:rPr>
                      <w:t>:REMote</w:t>
                    </w:r>
                  </w:p>
                  <w:p w:rsidR="000D440D" w:rsidRDefault="000D440D" w:rsidP="00E334C7">
                    <w:pPr>
                      <w:spacing w:line="240" w:lineRule="exact"/>
                      <w:ind w:firstLineChars="99" w:firstLine="179"/>
                      <w:outlineLvl w:val="2"/>
                      <w:rPr>
                        <w:b/>
                        <w:color w:val="000000"/>
                        <w:sz w:val="18"/>
                        <w:szCs w:val="18"/>
                      </w:rPr>
                    </w:pPr>
                    <w:r>
                      <w:rPr>
                        <w:b/>
                        <w:color w:val="000000"/>
                        <w:sz w:val="18"/>
                        <w:szCs w:val="18"/>
                      </w:rPr>
                      <w:t>:UPDate</w:t>
                    </w:r>
                  </w:p>
                  <w:p w:rsidR="000D440D" w:rsidRDefault="000D440D" w:rsidP="00E334C7">
                    <w:pPr>
                      <w:spacing w:line="240" w:lineRule="exact"/>
                      <w:ind w:firstLineChars="99" w:firstLine="179"/>
                      <w:outlineLvl w:val="2"/>
                      <w:rPr>
                        <w:b/>
                        <w:color w:val="000000"/>
                        <w:sz w:val="18"/>
                        <w:szCs w:val="18"/>
                      </w:rPr>
                    </w:pPr>
                    <w:r>
                      <w:rPr>
                        <w:b/>
                        <w:color w:val="000000"/>
                        <w:sz w:val="18"/>
                        <w:szCs w:val="18"/>
                      </w:rPr>
                      <w:t>:UPDate</w:t>
                    </w:r>
                  </w:p>
                  <w:p w:rsidR="000D440D" w:rsidRDefault="000D440D" w:rsidP="00E334C7">
                    <w:pPr>
                      <w:spacing w:line="240" w:lineRule="exact"/>
                      <w:ind w:firstLineChars="197" w:firstLine="356"/>
                      <w:outlineLvl w:val="2"/>
                      <w:rPr>
                        <w:b/>
                        <w:color w:val="000000"/>
                        <w:sz w:val="18"/>
                        <w:szCs w:val="18"/>
                      </w:rPr>
                    </w:pPr>
                    <w:r>
                      <w:rPr>
                        <w:b/>
                        <w:color w:val="000000"/>
                        <w:sz w:val="18"/>
                        <w:szCs w:val="18"/>
                      </w:rPr>
                      <w:t>:CODE</w:t>
                    </w:r>
                  </w:p>
                  <w:p w:rsidR="000D440D" w:rsidRDefault="000D440D" w:rsidP="00E334C7">
                    <w:pPr>
                      <w:spacing w:line="240" w:lineRule="exact"/>
                      <w:ind w:firstLineChars="99" w:firstLine="179"/>
                      <w:outlineLvl w:val="2"/>
                      <w:rPr>
                        <w:b/>
                        <w:color w:val="000000"/>
                        <w:sz w:val="18"/>
                        <w:szCs w:val="18"/>
                      </w:rPr>
                    </w:pPr>
                    <w:r>
                      <w:rPr>
                        <w:b/>
                        <w:color w:val="000000"/>
                        <w:sz w:val="18"/>
                        <w:szCs w:val="18"/>
                      </w:rPr>
                      <w:t>:GPIB</w:t>
                    </w:r>
                  </w:p>
                  <w:p w:rsidR="000D440D" w:rsidRDefault="000D440D" w:rsidP="00E334C7">
                    <w:pPr>
                      <w:spacing w:line="240" w:lineRule="exact"/>
                      <w:ind w:firstLineChars="197" w:firstLine="356"/>
                      <w:outlineLvl w:val="2"/>
                      <w:rPr>
                        <w:b/>
                        <w:color w:val="000000"/>
                        <w:sz w:val="18"/>
                        <w:szCs w:val="18"/>
                      </w:rPr>
                    </w:pPr>
                    <w:r>
                      <w:rPr>
                        <w:b/>
                        <w:color w:val="000000"/>
                        <w:sz w:val="18"/>
                        <w:szCs w:val="18"/>
                      </w:rPr>
                      <w:t>:UPDate</w:t>
                    </w:r>
                  </w:p>
                  <w:p w:rsidR="000D440D" w:rsidRDefault="000D440D" w:rsidP="00E334C7">
                    <w:pPr>
                      <w:spacing w:line="240" w:lineRule="exact"/>
                      <w:ind w:firstLineChars="99" w:firstLine="179"/>
                      <w:outlineLvl w:val="2"/>
                      <w:rPr>
                        <w:b/>
                        <w:color w:val="000000"/>
                        <w:sz w:val="18"/>
                        <w:szCs w:val="18"/>
                      </w:rPr>
                    </w:pPr>
                    <w:r>
                      <w:rPr>
                        <w:b/>
                        <w:color w:val="000000"/>
                        <w:sz w:val="18"/>
                        <w:szCs w:val="18"/>
                      </w:rPr>
                      <w:t>:GPIB</w:t>
                    </w:r>
                  </w:p>
                  <w:p w:rsidR="000D440D" w:rsidRDefault="000D440D" w:rsidP="00E334C7">
                    <w:pPr>
                      <w:spacing w:line="240" w:lineRule="exact"/>
                      <w:ind w:firstLineChars="197" w:firstLine="356"/>
                      <w:outlineLvl w:val="2"/>
                      <w:rPr>
                        <w:b/>
                        <w:color w:val="000000"/>
                        <w:sz w:val="18"/>
                        <w:szCs w:val="18"/>
                      </w:rPr>
                    </w:pPr>
                    <w:r>
                      <w:rPr>
                        <w:b/>
                        <w:color w:val="000000"/>
                        <w:sz w:val="18"/>
                        <w:szCs w:val="18"/>
                      </w:rPr>
                      <w:t>:UPDate</w:t>
                    </w:r>
                  </w:p>
                  <w:p w:rsidR="000D440D" w:rsidRDefault="000D440D" w:rsidP="00E334C7">
                    <w:pPr>
                      <w:spacing w:line="240" w:lineRule="exact"/>
                      <w:ind w:firstLineChars="295" w:firstLine="533"/>
                      <w:outlineLvl w:val="2"/>
                      <w:rPr>
                        <w:b/>
                        <w:color w:val="000000"/>
                        <w:sz w:val="18"/>
                        <w:szCs w:val="18"/>
                      </w:rPr>
                    </w:pPr>
                    <w:r>
                      <w:rPr>
                        <w:b/>
                        <w:color w:val="000000"/>
                        <w:sz w:val="18"/>
                        <w:szCs w:val="18"/>
                      </w:rPr>
                      <w:t>:CODE</w:t>
                    </w:r>
                  </w:p>
                  <w:p w:rsidR="000D440D" w:rsidRDefault="000D440D" w:rsidP="00043D36">
                    <w:pPr>
                      <w:spacing w:line="240" w:lineRule="exact"/>
                      <w:rPr>
                        <w:b/>
                        <w:color w:val="000000"/>
                        <w:sz w:val="18"/>
                        <w:szCs w:val="18"/>
                      </w:rPr>
                    </w:pPr>
                    <w:r>
                      <w:rPr>
                        <w:b/>
                        <w:color w:val="000000"/>
                        <w:sz w:val="18"/>
                        <w:szCs w:val="18"/>
                      </w:rPr>
                      <w:t>HARDware</w:t>
                    </w:r>
                  </w:p>
                  <w:p w:rsidR="000D440D" w:rsidRDefault="000D440D" w:rsidP="00E334C7">
                    <w:pPr>
                      <w:spacing w:line="240" w:lineRule="exact"/>
                      <w:ind w:firstLineChars="98" w:firstLine="177"/>
                      <w:rPr>
                        <w:b/>
                        <w:color w:val="000000"/>
                        <w:sz w:val="18"/>
                        <w:szCs w:val="18"/>
                      </w:rPr>
                    </w:pPr>
                    <w:r>
                      <w:rPr>
                        <w:b/>
                        <w:color w:val="000000"/>
                        <w:sz w:val="18"/>
                        <w:szCs w:val="18"/>
                      </w:rPr>
                      <w:t>:VERSion?</w:t>
                    </w:r>
                  </w:p>
                  <w:p w:rsidR="000D440D" w:rsidRDefault="000D440D" w:rsidP="00043D36">
                    <w:pPr>
                      <w:rPr>
                        <w:color w:val="000000"/>
                      </w:rPr>
                    </w:pPr>
                  </w:p>
                </w:txbxContent>
              </v:textbox>
            </v:shape>
            <v:shape id="_x0000_s1044" type="#_x0000_t202" style="position:absolute;left:4758;top:7745;width:1410;height:2038" stroked="f">
              <v:textbox style="mso-next-textbox:#_x0000_s1044" inset="1.5mm,.3mm">
                <w:txbxContent>
                  <w:p w:rsidR="000D440D" w:rsidRDefault="000D440D" w:rsidP="00043D36">
                    <w:pPr>
                      <w:spacing w:line="240" w:lineRule="exact"/>
                      <w:rPr>
                        <w:b/>
                        <w:color w:val="000000"/>
                        <w:sz w:val="18"/>
                        <w:szCs w:val="18"/>
                      </w:rPr>
                    </w:pPr>
                    <w:r>
                      <w:rPr>
                        <w:b/>
                        <w:color w:val="000000"/>
                        <w:sz w:val="18"/>
                        <w:szCs w:val="18"/>
                      </w:rPr>
                      <w:t>TRIGger</w:t>
                    </w:r>
                  </w:p>
                  <w:p w:rsidR="000D440D" w:rsidRDefault="000D440D" w:rsidP="00E334C7">
                    <w:pPr>
                      <w:spacing w:line="240" w:lineRule="exact"/>
                      <w:ind w:firstLineChars="99" w:firstLine="179"/>
                      <w:rPr>
                        <w:b/>
                        <w:color w:val="000000"/>
                        <w:sz w:val="18"/>
                        <w:szCs w:val="18"/>
                      </w:rPr>
                    </w:pPr>
                    <w:r>
                      <w:rPr>
                        <w:b/>
                        <w:color w:val="000000"/>
                        <w:sz w:val="18"/>
                        <w:szCs w:val="18"/>
                      </w:rPr>
                      <w:t>[:IMMediate]</w:t>
                    </w:r>
                  </w:p>
                  <w:p w:rsidR="000D440D" w:rsidRDefault="000D440D" w:rsidP="00E334C7">
                    <w:pPr>
                      <w:spacing w:line="240" w:lineRule="exact"/>
                      <w:ind w:firstLineChars="99" w:firstLine="179"/>
                      <w:rPr>
                        <w:b/>
                        <w:color w:val="000000"/>
                        <w:sz w:val="18"/>
                        <w:szCs w:val="18"/>
                      </w:rPr>
                    </w:pPr>
                    <w:r>
                      <w:rPr>
                        <w:b/>
                        <w:color w:val="000000"/>
                        <w:sz w:val="18"/>
                        <w:szCs w:val="18"/>
                      </w:rPr>
                      <w:t>:SOURce</w:t>
                    </w:r>
                  </w:p>
                  <w:p w:rsidR="000D440D" w:rsidRDefault="000D440D" w:rsidP="00E334C7">
                    <w:pPr>
                      <w:spacing w:line="240" w:lineRule="exact"/>
                      <w:ind w:firstLineChars="99" w:firstLine="179"/>
                      <w:rPr>
                        <w:b/>
                        <w:color w:val="000000"/>
                        <w:sz w:val="18"/>
                        <w:szCs w:val="18"/>
                      </w:rPr>
                    </w:pPr>
                    <w:r>
                      <w:rPr>
                        <w:b/>
                        <w:color w:val="000000"/>
                        <w:sz w:val="18"/>
                        <w:szCs w:val="18"/>
                      </w:rPr>
                      <w:t>:FUNCtion</w:t>
                    </w:r>
                  </w:p>
                  <w:p w:rsidR="000D440D" w:rsidRDefault="000D440D" w:rsidP="00043D36">
                    <w:pPr>
                      <w:spacing w:line="240" w:lineRule="exact"/>
                      <w:outlineLvl w:val="2"/>
                      <w:rPr>
                        <w:b/>
                        <w:color w:val="000000"/>
                        <w:sz w:val="18"/>
                        <w:szCs w:val="18"/>
                      </w:rPr>
                    </w:pPr>
                    <w:r>
                      <w:rPr>
                        <w:b/>
                        <w:color w:val="000000"/>
                        <w:sz w:val="18"/>
                        <w:szCs w:val="18"/>
                      </w:rPr>
                      <w:t>ABORt</w:t>
                    </w:r>
                  </w:p>
                  <w:p w:rsidR="000D440D" w:rsidRDefault="000D440D" w:rsidP="00043D36">
                    <w:pPr>
                      <w:spacing w:line="240" w:lineRule="exact"/>
                      <w:rPr>
                        <w:b/>
                        <w:color w:val="000000"/>
                        <w:sz w:val="18"/>
                        <w:szCs w:val="18"/>
                      </w:rPr>
                    </w:pPr>
                    <w:r>
                      <w:rPr>
                        <w:b/>
                        <w:color w:val="000000"/>
                        <w:sz w:val="18"/>
                        <w:szCs w:val="18"/>
                      </w:rPr>
                      <w:t>INITiate</w:t>
                    </w:r>
                  </w:p>
                  <w:p w:rsidR="000D440D" w:rsidRDefault="000D440D" w:rsidP="00E334C7">
                    <w:pPr>
                      <w:spacing w:line="240" w:lineRule="exact"/>
                      <w:ind w:firstLineChars="99" w:firstLine="179"/>
                      <w:rPr>
                        <w:b/>
                        <w:color w:val="000000"/>
                        <w:sz w:val="18"/>
                        <w:szCs w:val="18"/>
                      </w:rPr>
                    </w:pPr>
                    <w:r>
                      <w:rPr>
                        <w:b/>
                        <w:color w:val="000000"/>
                        <w:sz w:val="18"/>
                        <w:szCs w:val="18"/>
                      </w:rPr>
                      <w:t>[:IMMediate]</w:t>
                    </w:r>
                  </w:p>
                  <w:p w:rsidR="000D440D" w:rsidRDefault="000D440D" w:rsidP="00E334C7">
                    <w:pPr>
                      <w:spacing w:line="240" w:lineRule="exact"/>
                      <w:ind w:firstLineChars="99" w:firstLine="179"/>
                      <w:rPr>
                        <w:b/>
                        <w:color w:val="000000"/>
                        <w:sz w:val="18"/>
                        <w:szCs w:val="18"/>
                      </w:rPr>
                    </w:pPr>
                    <w:r>
                      <w:rPr>
                        <w:b/>
                        <w:color w:val="000000"/>
                        <w:sz w:val="18"/>
                        <w:szCs w:val="18"/>
                      </w:rPr>
                      <w:t>:CONTinuous</w:t>
                    </w:r>
                  </w:p>
                  <w:p w:rsidR="000D440D" w:rsidRDefault="000D440D" w:rsidP="00043D36">
                    <w:pPr>
                      <w:rPr>
                        <w:color w:val="000000"/>
                      </w:rPr>
                    </w:pPr>
                  </w:p>
                </w:txbxContent>
              </v:textbox>
            </v:shape>
            <v:line id="_x0000_s1045" style="position:absolute" from="2567,815" to="5384,816"/>
            <v:shape id="_x0000_s1046" type="#_x0000_t202" style="position:absolute;left:689;top:5842;width:1721;height:1768" stroked="f">
              <v:fill opacity="0"/>
              <v:textbox style="mso-next-textbox:#_x0000_s1046" inset=".5mm,.3mm">
                <w:txbxContent>
                  <w:p w:rsidR="000D440D" w:rsidRDefault="000D440D" w:rsidP="00043D36">
                    <w:pPr>
                      <w:spacing w:line="240" w:lineRule="atLeast"/>
                      <w:rPr>
                        <w:b/>
                        <w:color w:val="000000"/>
                        <w:sz w:val="18"/>
                        <w:szCs w:val="18"/>
                      </w:rPr>
                    </w:pPr>
                    <w:r>
                      <w:rPr>
                        <w:b/>
                        <w:color w:val="000000"/>
                        <w:sz w:val="18"/>
                        <w:szCs w:val="18"/>
                      </w:rPr>
                      <w:t>VOLTage</w:t>
                    </w:r>
                  </w:p>
                  <w:p w:rsidR="000D440D" w:rsidRDefault="000D440D" w:rsidP="00E334C7">
                    <w:pPr>
                      <w:spacing w:line="240" w:lineRule="atLeast"/>
                      <w:ind w:firstLineChars="98" w:firstLine="177"/>
                      <w:rPr>
                        <w:b/>
                        <w:color w:val="000000"/>
                        <w:sz w:val="18"/>
                        <w:szCs w:val="18"/>
                      </w:rPr>
                    </w:pPr>
                    <w:r>
                      <w:rPr>
                        <w:b/>
                        <w:color w:val="000000"/>
                        <w:sz w:val="18"/>
                        <w:szCs w:val="18"/>
                      </w:rPr>
                      <w:t>[:LEVeI]</w:t>
                    </w:r>
                  </w:p>
                  <w:p w:rsidR="000D440D" w:rsidRDefault="000D440D" w:rsidP="00E334C7">
                    <w:pPr>
                      <w:spacing w:line="240" w:lineRule="atLeast"/>
                      <w:ind w:firstLineChars="196" w:firstLine="354"/>
                      <w:rPr>
                        <w:b/>
                        <w:color w:val="000000"/>
                        <w:sz w:val="18"/>
                        <w:szCs w:val="18"/>
                      </w:rPr>
                    </w:pPr>
                    <w:r>
                      <w:rPr>
                        <w:b/>
                        <w:color w:val="000000"/>
                        <w:sz w:val="18"/>
                        <w:szCs w:val="18"/>
                      </w:rPr>
                      <w:t>[:IMMediate]</w:t>
                    </w:r>
                  </w:p>
                  <w:p w:rsidR="000D440D" w:rsidRDefault="000D440D" w:rsidP="00E334C7">
                    <w:pPr>
                      <w:spacing w:line="240" w:lineRule="atLeast"/>
                      <w:ind w:firstLineChars="294" w:firstLine="531"/>
                      <w:rPr>
                        <w:b/>
                        <w:color w:val="000000"/>
                        <w:sz w:val="18"/>
                        <w:szCs w:val="18"/>
                      </w:rPr>
                    </w:pPr>
                    <w:r>
                      <w:rPr>
                        <w:b/>
                        <w:color w:val="000000"/>
                        <w:sz w:val="18"/>
                        <w:szCs w:val="18"/>
                      </w:rPr>
                      <w:t>[:AMPLitude]</w:t>
                    </w:r>
                  </w:p>
                  <w:p w:rsidR="000D440D" w:rsidRDefault="000D440D" w:rsidP="00E334C7">
                    <w:pPr>
                      <w:spacing w:line="240" w:lineRule="exact"/>
                      <w:ind w:firstLineChars="196" w:firstLine="354"/>
                      <w:rPr>
                        <w:b/>
                        <w:color w:val="000000"/>
                        <w:sz w:val="18"/>
                        <w:szCs w:val="18"/>
                      </w:rPr>
                    </w:pPr>
                    <w:r>
                      <w:rPr>
                        <w:b/>
                        <w:color w:val="000000"/>
                        <w:sz w:val="18"/>
                        <w:szCs w:val="18"/>
                      </w:rPr>
                      <w:t>:TRIGgered</w:t>
                    </w:r>
                  </w:p>
                  <w:p w:rsidR="000D440D" w:rsidRDefault="000D440D" w:rsidP="00E334C7">
                    <w:pPr>
                      <w:ind w:firstLineChars="294" w:firstLine="531"/>
                      <w:rPr>
                        <w:color w:val="000000"/>
                      </w:rPr>
                    </w:pPr>
                    <w:r>
                      <w:rPr>
                        <w:b/>
                        <w:color w:val="000000"/>
                        <w:sz w:val="18"/>
                        <w:szCs w:val="18"/>
                      </w:rPr>
                      <w:t>[:AMPLitude]</w:t>
                    </w:r>
                  </w:p>
                </w:txbxContent>
              </v:textbox>
            </v:shape>
            <v:line id="_x0000_s1047" style="position:absolute" from="532,1631" to="533,2310"/>
            <v:line id="_x0000_s1048" style="position:absolute" from="532,2310" to="689,2311"/>
            <v:line id="_x0000_s1049" style="position:absolute" from="376,1630" to="377,5978"/>
            <v:line id="_x0000_s1050" style="position:absolute" from="376,5978" to="689,5980"/>
            <v:shape id="_x0000_s1051" type="#_x0000_t202" style="position:absolute;left:689;top:9783;width:1721;height:1328" stroked="f">
              <v:fill opacity="0"/>
              <v:textbox style="mso-next-textbox:#_x0000_s1051" inset=".5mm,.3mm,2.5mm">
                <w:txbxContent>
                  <w:p w:rsidR="000D440D" w:rsidRDefault="000D440D" w:rsidP="00043D36">
                    <w:pPr>
                      <w:spacing w:line="240" w:lineRule="atLeast"/>
                      <w:rPr>
                        <w:b/>
                        <w:color w:val="000000"/>
                        <w:sz w:val="18"/>
                        <w:szCs w:val="18"/>
                      </w:rPr>
                    </w:pPr>
                    <w:r>
                      <w:rPr>
                        <w:b/>
                        <w:color w:val="000000"/>
                        <w:sz w:val="18"/>
                        <w:szCs w:val="18"/>
                      </w:rPr>
                      <w:t>POWer</w:t>
                    </w:r>
                  </w:p>
                  <w:p w:rsidR="000D440D" w:rsidRDefault="000D440D" w:rsidP="00E334C7">
                    <w:pPr>
                      <w:spacing w:line="240" w:lineRule="atLeast"/>
                      <w:ind w:firstLineChars="98" w:firstLine="177"/>
                      <w:rPr>
                        <w:b/>
                        <w:color w:val="000000"/>
                        <w:sz w:val="18"/>
                        <w:szCs w:val="18"/>
                      </w:rPr>
                    </w:pPr>
                    <w:r>
                      <w:rPr>
                        <w:b/>
                        <w:color w:val="000000"/>
                        <w:sz w:val="18"/>
                        <w:szCs w:val="18"/>
                      </w:rPr>
                      <w:t>[:LEVeI]</w:t>
                    </w:r>
                  </w:p>
                  <w:p w:rsidR="000D440D" w:rsidRDefault="000D440D" w:rsidP="00E334C7">
                    <w:pPr>
                      <w:spacing w:line="240" w:lineRule="atLeast"/>
                      <w:ind w:firstLineChars="196" w:firstLine="354"/>
                      <w:rPr>
                        <w:b/>
                        <w:color w:val="000000"/>
                        <w:sz w:val="18"/>
                        <w:szCs w:val="18"/>
                      </w:rPr>
                    </w:pPr>
                    <w:r>
                      <w:rPr>
                        <w:b/>
                        <w:color w:val="000000"/>
                        <w:sz w:val="18"/>
                        <w:szCs w:val="18"/>
                      </w:rPr>
                      <w:t>[:IMMediate]</w:t>
                    </w:r>
                  </w:p>
                  <w:p w:rsidR="000D440D" w:rsidRDefault="000D440D" w:rsidP="00E334C7">
                    <w:pPr>
                      <w:spacing w:line="240" w:lineRule="atLeast"/>
                      <w:ind w:firstLineChars="294" w:firstLine="531"/>
                      <w:rPr>
                        <w:b/>
                        <w:color w:val="000000"/>
                        <w:sz w:val="18"/>
                        <w:szCs w:val="18"/>
                      </w:rPr>
                    </w:pPr>
                    <w:r>
                      <w:rPr>
                        <w:b/>
                        <w:color w:val="000000"/>
                        <w:sz w:val="18"/>
                        <w:szCs w:val="18"/>
                      </w:rPr>
                      <w:t>[:AMPLitude]</w:t>
                    </w:r>
                  </w:p>
                  <w:p w:rsidR="000D440D" w:rsidRDefault="000D440D" w:rsidP="00E334C7">
                    <w:pPr>
                      <w:spacing w:line="240" w:lineRule="exact"/>
                      <w:ind w:firstLineChars="196" w:firstLine="354"/>
                      <w:rPr>
                        <w:b/>
                        <w:color w:val="000000"/>
                        <w:sz w:val="18"/>
                        <w:szCs w:val="18"/>
                      </w:rPr>
                    </w:pPr>
                    <w:r>
                      <w:rPr>
                        <w:b/>
                        <w:color w:val="000000"/>
                        <w:sz w:val="18"/>
                        <w:szCs w:val="18"/>
                      </w:rPr>
                      <w:t>:TRIGgered</w:t>
                    </w:r>
                  </w:p>
                  <w:p w:rsidR="000D440D" w:rsidRDefault="000D440D" w:rsidP="00E334C7">
                    <w:pPr>
                      <w:ind w:firstLineChars="294" w:firstLine="531"/>
                      <w:rPr>
                        <w:b/>
                        <w:color w:val="000000"/>
                        <w:sz w:val="18"/>
                        <w:szCs w:val="18"/>
                      </w:rPr>
                    </w:pPr>
                    <w:r>
                      <w:rPr>
                        <w:b/>
                        <w:color w:val="000000"/>
                        <w:sz w:val="18"/>
                        <w:szCs w:val="18"/>
                      </w:rPr>
                      <w:t>[:AMPLitude]</w:t>
                    </w:r>
                  </w:p>
                </w:txbxContent>
              </v:textbox>
            </v:shape>
            <v:line id="_x0000_s1052" style="position:absolute" from="219,1631" to="220,8016"/>
            <v:line id="_x0000_s1053" style="position:absolute" from="63,1631" to="64,9919"/>
            <v:line id="_x0000_s1054" style="position:absolute" from="63,9919" to="689,9920"/>
            <v:line id="_x0000_s1055" style="position:absolute" from="219,8016" to="689,8017"/>
            <v:shape id="_x0000_s1056" type="#_x0000_t202" style="position:absolute;left:689;top:1766;width:939;height:271" filled="f" stroked="f">
              <v:textbox style="mso-next-textbox:#_x0000_s1056">
                <w:txbxContent>
                  <w:p w:rsidR="000D440D" w:rsidRDefault="000D440D" w:rsidP="00E334C7">
                    <w:pPr>
                      <w:spacing w:line="240" w:lineRule="atLeast"/>
                      <w:ind w:firstLineChars="49" w:firstLine="89"/>
                      <w:rPr>
                        <w:b/>
                        <w:color w:val="000000"/>
                        <w:sz w:val="18"/>
                        <w:szCs w:val="18"/>
                      </w:rPr>
                    </w:pPr>
                    <w:r>
                      <w:rPr>
                        <w:b/>
                        <w:color w:val="000000"/>
                        <w:sz w:val="18"/>
                        <w:szCs w:val="18"/>
                      </w:rPr>
                      <w:t>MODE</w:t>
                    </w:r>
                  </w:p>
                </w:txbxContent>
              </v:textbox>
            </v:shape>
            <v:line id="_x0000_s1057" style="position:absolute" from="689,1631" to="689,1902"/>
            <v:line id="_x0000_s1058" style="position:absolute" from="689,1902" to="689,1902"/>
            <v:line id="_x0000_s1059" style="position:absolute" from="689,1902" to="845,1902"/>
            <v:line id="_x0000_s1060" style="position:absolute" from="2880,1631" to="2880,1902"/>
            <v:line id="_x0000_s1061" style="position:absolute" from="2880,1902" to="2880,1902"/>
            <v:line id="_x0000_s1062" style="position:absolute" from="2880,1902" to="3036,1902"/>
            <v:shape id="_x0000_s1063" type="#_x0000_t202" style="position:absolute;left:3036;top:3804;width:1253;height:3125" stroked="f">
              <v:fill opacity="0"/>
              <v:textbox style="mso-next-textbox:#_x0000_s1063" inset=".5mm,.3mm">
                <w:txbxContent>
                  <w:p w:rsidR="000D440D" w:rsidRDefault="000D440D" w:rsidP="00043D36">
                    <w:pPr>
                      <w:spacing w:line="240" w:lineRule="exact"/>
                      <w:rPr>
                        <w:b/>
                        <w:color w:val="000000"/>
                        <w:sz w:val="18"/>
                        <w:szCs w:val="18"/>
                      </w:rPr>
                    </w:pPr>
                    <w:r>
                      <w:rPr>
                        <w:b/>
                        <w:color w:val="000000"/>
                        <w:sz w:val="18"/>
                        <w:szCs w:val="18"/>
                      </w:rPr>
                      <w:t>LIST</w:t>
                    </w:r>
                  </w:p>
                  <w:p w:rsidR="000D440D" w:rsidRDefault="000D440D" w:rsidP="00E334C7">
                    <w:pPr>
                      <w:spacing w:line="240" w:lineRule="exact"/>
                      <w:ind w:firstLineChars="98" w:firstLine="177"/>
                      <w:rPr>
                        <w:b/>
                        <w:color w:val="000000"/>
                        <w:sz w:val="18"/>
                        <w:szCs w:val="18"/>
                      </w:rPr>
                    </w:pPr>
                    <w:r>
                      <w:rPr>
                        <w:b/>
                        <w:color w:val="000000"/>
                        <w:sz w:val="18"/>
                        <w:szCs w:val="18"/>
                      </w:rPr>
                      <w:t>[:STATe]</w:t>
                    </w:r>
                  </w:p>
                  <w:p w:rsidR="000D440D" w:rsidRDefault="000D440D" w:rsidP="00E334C7">
                    <w:pPr>
                      <w:spacing w:line="240" w:lineRule="exact"/>
                      <w:ind w:firstLineChars="98" w:firstLine="177"/>
                      <w:rPr>
                        <w:b/>
                        <w:color w:val="000000"/>
                        <w:sz w:val="18"/>
                        <w:szCs w:val="18"/>
                      </w:rPr>
                    </w:pPr>
                    <w:r>
                      <w:rPr>
                        <w:b/>
                        <w:color w:val="000000"/>
                        <w:sz w:val="18"/>
                        <w:szCs w:val="18"/>
                      </w:rPr>
                      <w:t>:MEMO</w:t>
                    </w:r>
                  </w:p>
                  <w:p w:rsidR="000D440D" w:rsidRDefault="000D440D" w:rsidP="00E334C7">
                    <w:pPr>
                      <w:spacing w:line="240" w:lineRule="exact"/>
                      <w:ind w:firstLineChars="98" w:firstLine="177"/>
                      <w:rPr>
                        <w:b/>
                        <w:color w:val="000000"/>
                        <w:sz w:val="18"/>
                        <w:szCs w:val="18"/>
                      </w:rPr>
                    </w:pPr>
                    <w:r>
                      <w:rPr>
                        <w:b/>
                        <w:color w:val="000000"/>
                        <w:sz w:val="18"/>
                        <w:szCs w:val="18"/>
                      </w:rPr>
                      <w:t>:NUMBer</w:t>
                    </w:r>
                  </w:p>
                  <w:p w:rsidR="000D440D" w:rsidRDefault="000D440D" w:rsidP="00E334C7">
                    <w:pPr>
                      <w:spacing w:line="240" w:lineRule="exact"/>
                      <w:ind w:firstLineChars="98" w:firstLine="177"/>
                      <w:rPr>
                        <w:b/>
                        <w:color w:val="000000"/>
                        <w:sz w:val="18"/>
                        <w:szCs w:val="18"/>
                      </w:rPr>
                    </w:pPr>
                    <w:r>
                      <w:rPr>
                        <w:b/>
                        <w:color w:val="000000"/>
                        <w:sz w:val="18"/>
                        <w:szCs w:val="18"/>
                      </w:rPr>
                      <w:t>:COUNt</w:t>
                    </w:r>
                  </w:p>
                  <w:p w:rsidR="000D440D" w:rsidRDefault="000D440D" w:rsidP="00E334C7">
                    <w:pPr>
                      <w:spacing w:line="240" w:lineRule="exact"/>
                      <w:ind w:firstLineChars="98" w:firstLine="177"/>
                      <w:rPr>
                        <w:b/>
                        <w:color w:val="000000"/>
                        <w:sz w:val="18"/>
                        <w:szCs w:val="18"/>
                      </w:rPr>
                    </w:pPr>
                    <w:r>
                      <w:rPr>
                        <w:b/>
                        <w:color w:val="000000"/>
                        <w:sz w:val="18"/>
                        <w:szCs w:val="18"/>
                      </w:rPr>
                      <w:t>:CHAin</w:t>
                    </w:r>
                  </w:p>
                  <w:p w:rsidR="000D440D" w:rsidRDefault="000D440D" w:rsidP="00E334C7">
                    <w:pPr>
                      <w:spacing w:line="240" w:lineRule="exact"/>
                      <w:ind w:firstLineChars="95" w:firstLine="172"/>
                      <w:rPr>
                        <w:b/>
                        <w:color w:val="000000"/>
                        <w:sz w:val="18"/>
                        <w:szCs w:val="18"/>
                      </w:rPr>
                    </w:pPr>
                    <w:r>
                      <w:rPr>
                        <w:b/>
                        <w:color w:val="000000"/>
                        <w:sz w:val="18"/>
                        <w:szCs w:val="18"/>
                      </w:rPr>
                      <w:t>:SAVE</w:t>
                    </w:r>
                  </w:p>
                  <w:p w:rsidR="000D440D" w:rsidRDefault="000D440D" w:rsidP="00E334C7">
                    <w:pPr>
                      <w:spacing w:line="240" w:lineRule="exact"/>
                      <w:ind w:firstLineChars="98" w:firstLine="177"/>
                      <w:rPr>
                        <w:b/>
                        <w:color w:val="000000"/>
                        <w:sz w:val="18"/>
                        <w:szCs w:val="18"/>
                      </w:rPr>
                    </w:pPr>
                    <w:r>
                      <w:rPr>
                        <w:b/>
                        <w:color w:val="000000"/>
                        <w:sz w:val="18"/>
                        <w:szCs w:val="18"/>
                      </w:rPr>
                      <w:t>:CLEar</w:t>
                    </w:r>
                  </w:p>
                  <w:p w:rsidR="000D440D" w:rsidRDefault="000D440D" w:rsidP="00E334C7">
                    <w:pPr>
                      <w:spacing w:line="240" w:lineRule="exact"/>
                      <w:ind w:firstLineChars="98" w:firstLine="177"/>
                      <w:rPr>
                        <w:b/>
                        <w:color w:val="000000"/>
                        <w:sz w:val="18"/>
                        <w:szCs w:val="18"/>
                      </w:rPr>
                    </w:pPr>
                    <w:r>
                      <w:rPr>
                        <w:b/>
                        <w:color w:val="000000"/>
                        <w:sz w:val="18"/>
                        <w:szCs w:val="18"/>
                      </w:rPr>
                      <w:t>:STEP:EDIT</w:t>
                    </w:r>
                  </w:p>
                  <w:p w:rsidR="000D440D" w:rsidRDefault="000D440D" w:rsidP="0076494F">
                    <w:pPr>
                      <w:spacing w:line="240" w:lineRule="exact"/>
                      <w:rPr>
                        <w:b/>
                        <w:color w:val="000000"/>
                        <w:sz w:val="18"/>
                        <w:szCs w:val="18"/>
                      </w:rPr>
                    </w:pPr>
                  </w:p>
                </w:txbxContent>
              </v:textbox>
            </v:shape>
            <v:shape id="_x0000_s1064" type="#_x0000_t202" style="position:absolute;left:2723;top:7065;width:1409;height:2309" stroked="f">
              <v:fill opacity="0"/>
              <v:textbox style="mso-next-textbox:#_x0000_s1064" inset="1.5mm,2.3mm">
                <w:txbxContent>
                  <w:p w:rsidR="000D440D" w:rsidRDefault="000D440D" w:rsidP="00043D36">
                    <w:pPr>
                      <w:rPr>
                        <w:color w:val="000000"/>
                        <w:sz w:val="15"/>
                        <w:szCs w:val="15"/>
                      </w:rPr>
                    </w:pPr>
                  </w:p>
                </w:txbxContent>
              </v:textbox>
            </v:shape>
            <v:line id="_x0000_s1065" style="position:absolute" from="2723,1631" to="2723,3940"/>
            <v:line id="_x0000_s1066" style="position:absolute" from="2567,1631" to="2568,7337"/>
            <v:line id="_x0000_s1067" style="position:absolute" from="2723,3940" to="3036,3940"/>
            <v:line id="_x0000_s1068" style="position:absolute" from="2567,7337" to="2723,7337"/>
            <v:shape id="_x0000_s1069" type="#_x0000_t202" style="position:absolute;left:3443;top:136;width:1096;height:272" stroked="f">
              <v:fill opacity="0"/>
              <v:textbox style="mso-next-textbox:#_x0000_s1069" inset=".5mm,.3mm,.5mm,.3mm">
                <w:txbxContent>
                  <w:p w:rsidR="000D440D" w:rsidRDefault="000D440D" w:rsidP="00043D36">
                    <w:pPr>
                      <w:spacing w:line="240" w:lineRule="atLeast"/>
                      <w:rPr>
                        <w:rFonts w:hAnsi="宋体" w:cs="宋体"/>
                        <w:b/>
                        <w:color w:val="000000"/>
                        <w:szCs w:val="21"/>
                      </w:rPr>
                    </w:pPr>
                    <w:r>
                      <w:rPr>
                        <w:rFonts w:hAnsi="宋体" w:cs="宋体" w:hint="eastAsia"/>
                        <w:b/>
                        <w:color w:val="000000"/>
                        <w:szCs w:val="21"/>
                      </w:rPr>
                      <w:t>（</w:t>
                    </w:r>
                    <w:r>
                      <w:rPr>
                        <w:rFonts w:hAnsi="宋体" w:cs="宋体"/>
                        <w:b/>
                        <w:color w:val="000000"/>
                        <w:szCs w:val="21"/>
                      </w:rPr>
                      <w:t>:ROOT</w:t>
                    </w:r>
                    <w:r>
                      <w:rPr>
                        <w:rFonts w:hAnsi="宋体" w:cs="宋体" w:hint="eastAsia"/>
                        <w:b/>
                        <w:color w:val="000000"/>
                        <w:szCs w:val="21"/>
                      </w:rPr>
                      <w:t>）</w:t>
                    </w:r>
                  </w:p>
                  <w:p w:rsidR="000D440D" w:rsidRDefault="000D440D" w:rsidP="00043D36">
                    <w:pPr>
                      <w:rPr>
                        <w:color w:val="000000"/>
                      </w:rPr>
                    </w:pPr>
                  </w:p>
                </w:txbxContent>
              </v:textbox>
            </v:shape>
            <v:line id="_x0000_s1070" style="position:absolute;flip:y" from="4289,1630" to="6323,1631"/>
            <v:line id="_x0000_s1071" style="position:absolute" from="4602,1630" to="4603,2038"/>
            <v:line id="_x0000_s1072" style="position:absolute" from="4445,1630" to="4445,5299"/>
            <v:line id="_x0000_s1073" style="position:absolute" from="4289,1630" to="4289,7880"/>
            <v:line id="_x0000_s1074" style="position:absolute" from="4602,2038" to="4758,2039"/>
            <v:line id="_x0000_s1075" style="position:absolute" from="4445,5299" to="4915,5300"/>
            <v:line id="_x0000_s1076" style="position:absolute" from="4289,7880" to="4758,7880"/>
            <v:line id="_x0000_s1077" style="position:absolute" from="6323,1630" to="6323,2310"/>
            <v:line id="_x0000_s1078" style="position:absolute" from="6323,2310" to="6480,2310"/>
            <v:line id="_x0000_s1079" style="position:absolute" from="6167,1630" to="6167,5299"/>
            <v:line id="_x0000_s1080" style="position:absolute" from="6167,5299" to="6480,5300"/>
            <w10:wrap type="none"/>
            <w10:anchorlock/>
          </v:group>
        </w:pict>
      </w:r>
    </w:p>
    <w:p w:rsidR="00971C83" w:rsidRDefault="00971C83" w:rsidP="00043D36">
      <w:pPr>
        <w:outlineLvl w:val="2"/>
        <w:rPr>
          <w:b/>
        </w:rPr>
      </w:pPr>
    </w:p>
    <w:p w:rsidR="00527DA2" w:rsidRPr="00B74011" w:rsidRDefault="006F64D3" w:rsidP="00527DA2">
      <w:pPr>
        <w:outlineLvl w:val="2"/>
        <w:rPr>
          <w:sz w:val="24"/>
        </w:rPr>
      </w:pPr>
      <w:r w:rsidRPr="00B74011">
        <w:rPr>
          <w:b/>
          <w:sz w:val="24"/>
        </w:rPr>
        <w:lastRenderedPageBreak/>
        <w:t>ABOR</w:t>
      </w:r>
      <w:r w:rsidRPr="00B74011">
        <w:rPr>
          <w:sz w:val="24"/>
        </w:rPr>
        <w:t>t</w:t>
      </w:r>
    </w:p>
    <w:p w:rsidR="006F64D3" w:rsidRPr="009C3ED5" w:rsidRDefault="00AE63C7" w:rsidP="00043D36">
      <w:pPr>
        <w:outlineLvl w:val="2"/>
        <w:rPr>
          <w:b/>
        </w:rPr>
      </w:pPr>
      <w:r>
        <w:rPr>
          <w:rFonts w:hint="eastAsia"/>
        </w:rPr>
        <w:t xml:space="preserve">This command only affects the trigger fuction. It clears all pending trigger settings, </w:t>
      </w:r>
      <w:r w:rsidR="00971C83">
        <w:rPr>
          <w:rFonts w:hint="eastAsia"/>
        </w:rPr>
        <w:t xml:space="preserve">all pending trigger operation </w:t>
      </w:r>
      <w:r w:rsidR="00971C83">
        <w:t>in</w:t>
      </w:r>
      <w:r w:rsidR="00527DA2">
        <w:rPr>
          <w:rFonts w:hint="eastAsia"/>
        </w:rPr>
        <w:t xml:space="preserve"> </w:t>
      </w:r>
      <w:r w:rsidR="00971C83">
        <w:t>transient</w:t>
      </w:r>
      <w:r w:rsidR="00971C83">
        <w:rPr>
          <w:rFonts w:hint="eastAsia"/>
        </w:rPr>
        <w:t xml:space="preserve"> or sequence test. </w:t>
      </w:r>
      <w:r w:rsidR="00657D12">
        <w:rPr>
          <w:rFonts w:hint="eastAsia"/>
        </w:rPr>
        <w:t>It causes the trigger system return to the ide</w:t>
      </w:r>
      <w:r w:rsidR="00F004CD">
        <w:rPr>
          <w:rFonts w:hint="eastAsia"/>
        </w:rPr>
        <w:t>l status. It also resets the WTG</w:t>
      </w:r>
      <w:r w:rsidR="00657D12">
        <w:rPr>
          <w:rFonts w:hint="eastAsia"/>
        </w:rPr>
        <w:t xml:space="preserve"> Bit of the Operation Condition Register.</w:t>
      </w:r>
    </w:p>
    <w:p w:rsidR="00657D12" w:rsidRDefault="005233E4" w:rsidP="00C45CF6">
      <w:bookmarkStart w:id="9" w:name="_Toc264883458"/>
      <w:r>
        <w:rPr>
          <w:rFonts w:hint="eastAsia"/>
          <w:b/>
        </w:rPr>
        <w:t xml:space="preserve">Command Syntax: </w:t>
      </w:r>
      <w:r w:rsidR="006F64D3" w:rsidRPr="00934FB8">
        <w:rPr>
          <w:b/>
        </w:rPr>
        <w:t>ABOR</w:t>
      </w:r>
      <w:r w:rsidR="006F64D3" w:rsidRPr="009C3ED5">
        <w:t>t</w:t>
      </w:r>
    </w:p>
    <w:p w:rsidR="00657D12" w:rsidRDefault="005233E4" w:rsidP="00C45CF6">
      <w:r>
        <w:rPr>
          <w:rFonts w:hint="eastAsia"/>
          <w:b/>
        </w:rPr>
        <w:t xml:space="preserve">Parameters: </w:t>
      </w:r>
      <w:r w:rsidR="009B3A06">
        <w:rPr>
          <w:rFonts w:hint="eastAsia"/>
        </w:rPr>
        <w:t>None</w:t>
      </w:r>
    </w:p>
    <w:p w:rsidR="006F64D3" w:rsidRPr="009C3ED5" w:rsidRDefault="0003101B" w:rsidP="00C45CF6">
      <w:r>
        <w:rPr>
          <w:rFonts w:hint="eastAsia"/>
          <w:b/>
        </w:rPr>
        <w:t xml:space="preserve">Example: </w:t>
      </w:r>
      <w:r w:rsidR="006F64D3" w:rsidRPr="00934FB8">
        <w:rPr>
          <w:b/>
        </w:rPr>
        <w:t>MODE</w:t>
      </w:r>
      <w:r w:rsidR="006F64D3" w:rsidRPr="009C3ED5">
        <w:t xml:space="preserve"> CCH</w:t>
      </w:r>
      <w:r w:rsidR="006F64D3" w:rsidRPr="009C3ED5">
        <w:tab/>
      </w:r>
      <w:r w:rsidR="006F64D3" w:rsidRPr="009C3ED5">
        <w:tab/>
      </w:r>
      <w:r w:rsidR="00971C83">
        <w:rPr>
          <w:rFonts w:hint="eastAsia"/>
        </w:rPr>
        <w:t>Set the electronic load to enter into CCH mode</w:t>
      </w:r>
      <w:r w:rsidR="00657D12">
        <w:rPr>
          <w:rFonts w:hint="eastAsia"/>
        </w:rPr>
        <w:t>;</w:t>
      </w:r>
    </w:p>
    <w:p w:rsidR="006F64D3" w:rsidRPr="009C3ED5" w:rsidRDefault="006F64D3" w:rsidP="00043D36">
      <w:r w:rsidRPr="009C3ED5">
        <w:tab/>
      </w:r>
      <w:r w:rsidRPr="009C3ED5">
        <w:tab/>
      </w:r>
      <w:r w:rsidR="00657D12">
        <w:rPr>
          <w:rFonts w:hint="eastAsia"/>
        </w:rPr>
        <w:t xml:space="preserve">   </w:t>
      </w:r>
      <w:r w:rsidRPr="009C3ED5">
        <w:t xml:space="preserve"> </w:t>
      </w:r>
      <w:r w:rsidRPr="00934FB8">
        <w:rPr>
          <w:b/>
        </w:rPr>
        <w:t>CURR:TRIG</w:t>
      </w:r>
      <w:r w:rsidRPr="009C3ED5">
        <w:t xml:space="preserve"> 4</w:t>
      </w:r>
      <w:r w:rsidRPr="009C3ED5">
        <w:tab/>
      </w:r>
      <w:r w:rsidR="00657D12">
        <w:rPr>
          <w:rFonts w:hint="eastAsia"/>
        </w:rPr>
        <w:t xml:space="preserve">Set the </w:t>
      </w:r>
      <w:r w:rsidR="00037A2F">
        <w:rPr>
          <w:rFonts w:hint="eastAsia"/>
        </w:rPr>
        <w:t>trigger</w:t>
      </w:r>
      <w:r w:rsidR="00657D12">
        <w:rPr>
          <w:rFonts w:hint="eastAsia"/>
        </w:rPr>
        <w:t xml:space="preserve"> current value to </w:t>
      </w:r>
      <w:r w:rsidRPr="009C3ED5">
        <w:t>4A</w:t>
      </w:r>
      <w:r w:rsidR="00657D12">
        <w:rPr>
          <w:rFonts w:hint="eastAsia"/>
        </w:rPr>
        <w:t>;</w:t>
      </w:r>
    </w:p>
    <w:p w:rsidR="006F64D3" w:rsidRPr="009C3ED5" w:rsidRDefault="006F64D3" w:rsidP="00043D36">
      <w:r w:rsidRPr="009C3ED5">
        <w:tab/>
      </w:r>
      <w:r w:rsidRPr="009C3ED5">
        <w:tab/>
        <w:t xml:space="preserve"> </w:t>
      </w:r>
      <w:r w:rsidR="00657D12">
        <w:rPr>
          <w:rFonts w:hint="eastAsia"/>
        </w:rPr>
        <w:t xml:space="preserve">  </w:t>
      </w:r>
      <w:r w:rsidRPr="009C3ED5">
        <w:t xml:space="preserve"> </w:t>
      </w:r>
      <w:r w:rsidRPr="00934FB8">
        <w:rPr>
          <w:b/>
        </w:rPr>
        <w:t>INIT</w:t>
      </w:r>
      <w:r w:rsidRPr="009C3ED5">
        <w:tab/>
      </w:r>
      <w:r w:rsidRPr="009C3ED5">
        <w:tab/>
      </w:r>
      <w:r w:rsidRPr="009C3ED5">
        <w:tab/>
      </w:r>
      <w:r w:rsidR="00657D12">
        <w:rPr>
          <w:rFonts w:hint="eastAsia"/>
        </w:rPr>
        <w:t>Perform a trigger initialization;</w:t>
      </w:r>
    </w:p>
    <w:p w:rsidR="006F64D3" w:rsidRPr="009C3ED5" w:rsidRDefault="006F64D3" w:rsidP="00043D36">
      <w:r w:rsidRPr="009C3ED5">
        <w:tab/>
      </w:r>
      <w:r w:rsidR="00657D12">
        <w:rPr>
          <w:rFonts w:hint="eastAsia"/>
        </w:rPr>
        <w:t xml:space="preserve">   </w:t>
      </w:r>
      <w:r w:rsidRPr="009C3ED5">
        <w:tab/>
        <w:t xml:space="preserve">  </w:t>
      </w:r>
      <w:r w:rsidRPr="00934FB8">
        <w:rPr>
          <w:b/>
        </w:rPr>
        <w:t>CURR:TRIG?</w:t>
      </w:r>
      <w:r w:rsidRPr="009C3ED5">
        <w:tab/>
      </w:r>
      <w:r w:rsidRPr="009C3ED5">
        <w:tab/>
      </w:r>
      <w:r w:rsidR="00657D12">
        <w:rPr>
          <w:rFonts w:hint="eastAsia"/>
        </w:rPr>
        <w:t>Query the trigger current level;</w:t>
      </w:r>
      <w:r w:rsidR="00657D12" w:rsidRPr="009C3ED5">
        <w:t xml:space="preserve"> </w:t>
      </w:r>
    </w:p>
    <w:p w:rsidR="006F64D3" w:rsidRPr="009C3ED5" w:rsidRDefault="006F64D3" w:rsidP="00043D36">
      <w:r w:rsidRPr="009C3ED5">
        <w:tab/>
      </w:r>
      <w:r w:rsidRPr="009C3ED5">
        <w:tab/>
      </w:r>
      <w:r w:rsidR="002F4A6A">
        <w:rPr>
          <w:rFonts w:hint="eastAsia"/>
        </w:rPr>
        <w:t xml:space="preserve">  </w:t>
      </w:r>
      <w:r w:rsidRPr="002F4A6A">
        <w:rPr>
          <w:b/>
        </w:rPr>
        <w:t>4.000E+0</w:t>
      </w:r>
      <w:r w:rsidRPr="002F4A6A">
        <w:rPr>
          <w:b/>
        </w:rPr>
        <w:tab/>
      </w:r>
      <w:r w:rsidRPr="009C3ED5">
        <w:tab/>
      </w:r>
      <w:r w:rsidR="002F4A6A">
        <w:rPr>
          <w:rFonts w:hint="eastAsia"/>
        </w:rPr>
        <w:t xml:space="preserve">    </w:t>
      </w:r>
      <w:r w:rsidR="00657D12">
        <w:rPr>
          <w:rFonts w:hint="eastAsia"/>
        </w:rPr>
        <w:t xml:space="preserve">The returned value is </w:t>
      </w:r>
      <w:r w:rsidRPr="009C3ED5">
        <w:t>4A</w:t>
      </w:r>
      <w:r w:rsidR="00657D12">
        <w:rPr>
          <w:rFonts w:hint="eastAsia"/>
        </w:rPr>
        <w:t>;</w:t>
      </w:r>
    </w:p>
    <w:p w:rsidR="006F64D3" w:rsidRPr="009C3ED5" w:rsidRDefault="006F64D3" w:rsidP="00043D36">
      <w:r w:rsidRPr="009C3ED5">
        <w:tab/>
      </w:r>
      <w:r w:rsidRPr="009C3ED5">
        <w:tab/>
        <w:t xml:space="preserve">  </w:t>
      </w:r>
      <w:r w:rsidRPr="00934FB8">
        <w:rPr>
          <w:b/>
        </w:rPr>
        <w:t>TRIG</w:t>
      </w:r>
      <w:r w:rsidRPr="009C3ED5">
        <w:tab/>
      </w:r>
      <w:r w:rsidRPr="009C3ED5">
        <w:tab/>
      </w:r>
      <w:r w:rsidRPr="009C3ED5">
        <w:tab/>
      </w:r>
      <w:r w:rsidRPr="009C3ED5">
        <w:tab/>
      </w:r>
      <w:r w:rsidR="00657D12">
        <w:rPr>
          <w:rFonts w:hint="eastAsia"/>
        </w:rPr>
        <w:t>Send a trigger signal to conduct a trigger operation;</w:t>
      </w:r>
    </w:p>
    <w:p w:rsidR="006F64D3" w:rsidRPr="009C3ED5" w:rsidRDefault="006F64D3" w:rsidP="00043D36">
      <w:r w:rsidRPr="009C3ED5">
        <w:tab/>
      </w:r>
      <w:r w:rsidRPr="009C3ED5">
        <w:tab/>
      </w:r>
      <w:r w:rsidRPr="009C3ED5">
        <w:tab/>
      </w:r>
      <w:r w:rsidRPr="009C3ED5">
        <w:tab/>
      </w:r>
      <w:r w:rsidRPr="009C3ED5">
        <w:tab/>
      </w:r>
      <w:r w:rsidRPr="009C3ED5">
        <w:tab/>
      </w:r>
      <w:r w:rsidRPr="009C3ED5">
        <w:tab/>
      </w:r>
      <w:r w:rsidR="00657D12">
        <w:t>T</w:t>
      </w:r>
      <w:r w:rsidR="00657D12">
        <w:rPr>
          <w:rFonts w:hint="eastAsia"/>
        </w:rPr>
        <w:t xml:space="preserve">he immediate current level is </w:t>
      </w:r>
      <w:r w:rsidRPr="009C3ED5">
        <w:t>4A</w:t>
      </w:r>
      <w:r w:rsidR="00657D12">
        <w:rPr>
          <w:rFonts w:hint="eastAsia"/>
        </w:rPr>
        <w:t>;</w:t>
      </w:r>
    </w:p>
    <w:p w:rsidR="006F64D3" w:rsidRPr="009C3ED5" w:rsidRDefault="006F64D3" w:rsidP="00043D36">
      <w:r w:rsidRPr="009C3ED5">
        <w:tab/>
      </w:r>
      <w:r w:rsidRPr="009C3ED5">
        <w:tab/>
        <w:t xml:space="preserve">  </w:t>
      </w:r>
      <w:r w:rsidRPr="00934FB8">
        <w:rPr>
          <w:b/>
        </w:rPr>
        <w:t>CURR:TRIG</w:t>
      </w:r>
      <w:r w:rsidRPr="009C3ED5">
        <w:t xml:space="preserve"> 6</w:t>
      </w:r>
      <w:r w:rsidRPr="009C3ED5">
        <w:tab/>
      </w:r>
      <w:r w:rsidRPr="009C3ED5">
        <w:tab/>
      </w:r>
      <w:r w:rsidR="00657D12">
        <w:rPr>
          <w:rFonts w:hint="eastAsia"/>
        </w:rPr>
        <w:t xml:space="preserve">Set the trigger current level to </w:t>
      </w:r>
      <w:r w:rsidRPr="009C3ED5">
        <w:t>6A</w:t>
      </w:r>
      <w:r w:rsidR="00657D12">
        <w:rPr>
          <w:rFonts w:hint="eastAsia"/>
        </w:rPr>
        <w:t>;</w:t>
      </w:r>
    </w:p>
    <w:p w:rsidR="006F64D3" w:rsidRPr="009C3ED5" w:rsidRDefault="006F64D3" w:rsidP="00043D36">
      <w:r w:rsidRPr="009C3ED5">
        <w:tab/>
      </w:r>
      <w:r w:rsidRPr="009C3ED5">
        <w:tab/>
        <w:t xml:space="preserve">  </w:t>
      </w:r>
      <w:r w:rsidRPr="00934FB8">
        <w:rPr>
          <w:b/>
        </w:rPr>
        <w:t>INIT</w:t>
      </w:r>
      <w:r w:rsidRPr="009C3ED5">
        <w:tab/>
      </w:r>
      <w:r w:rsidRPr="009C3ED5">
        <w:tab/>
      </w:r>
      <w:r w:rsidRPr="009C3ED5">
        <w:tab/>
      </w:r>
      <w:r w:rsidRPr="009C3ED5">
        <w:tab/>
      </w:r>
      <w:r w:rsidR="00657D12">
        <w:rPr>
          <w:rFonts w:hint="eastAsia"/>
        </w:rPr>
        <w:t>Perform a trigger initialization;</w:t>
      </w:r>
    </w:p>
    <w:p w:rsidR="006F64D3" w:rsidRPr="009C3ED5" w:rsidRDefault="006F64D3" w:rsidP="00043D36">
      <w:r w:rsidRPr="009C3ED5">
        <w:tab/>
      </w:r>
      <w:r w:rsidRPr="009C3ED5">
        <w:tab/>
        <w:t xml:space="preserve">  </w:t>
      </w:r>
      <w:r w:rsidRPr="00934FB8">
        <w:rPr>
          <w:b/>
        </w:rPr>
        <w:t>ABOR</w:t>
      </w:r>
      <w:r w:rsidRPr="009C3ED5">
        <w:tab/>
      </w:r>
      <w:r w:rsidRPr="009C3ED5">
        <w:tab/>
      </w:r>
      <w:r w:rsidRPr="009C3ED5">
        <w:tab/>
      </w:r>
      <w:r w:rsidRPr="009C3ED5">
        <w:tab/>
      </w:r>
      <w:r w:rsidR="00657D12">
        <w:rPr>
          <w:rFonts w:hint="eastAsia"/>
        </w:rPr>
        <w:t>Abort all peding trigger settings and return the trigger system to the idle status;</w:t>
      </w:r>
      <w:r w:rsidRPr="009C3ED5">
        <w:tab/>
      </w:r>
    </w:p>
    <w:p w:rsidR="006F64D3" w:rsidRPr="009C3ED5" w:rsidRDefault="006F64D3" w:rsidP="00043D36">
      <w:r w:rsidRPr="009C3ED5">
        <w:tab/>
      </w:r>
      <w:r w:rsidRPr="009C3ED5">
        <w:tab/>
        <w:t xml:space="preserve">  </w:t>
      </w:r>
      <w:r w:rsidRPr="00934FB8">
        <w:rPr>
          <w:b/>
        </w:rPr>
        <w:t>CURR:TRIG?</w:t>
      </w:r>
      <w:r w:rsidRPr="009C3ED5">
        <w:tab/>
      </w:r>
      <w:r w:rsidRPr="009C3ED5">
        <w:tab/>
      </w:r>
      <w:r w:rsidR="00657D12">
        <w:rPr>
          <w:rFonts w:hint="eastAsia"/>
        </w:rPr>
        <w:t>Query the trigger current level;</w:t>
      </w:r>
    </w:p>
    <w:p w:rsidR="006F64D3" w:rsidRPr="009C3ED5" w:rsidRDefault="00971C83" w:rsidP="00043D36">
      <w:r>
        <w:tab/>
      </w:r>
      <w:r>
        <w:tab/>
      </w:r>
      <w:r>
        <w:rPr>
          <w:rFonts w:hint="eastAsia"/>
        </w:rPr>
        <w:t xml:space="preserve">  </w:t>
      </w:r>
      <w:r w:rsidR="006F64D3" w:rsidRPr="00971C83">
        <w:rPr>
          <w:b/>
        </w:rPr>
        <w:t>4.000E+0</w:t>
      </w:r>
      <w:r w:rsidR="006F64D3" w:rsidRPr="00971C83">
        <w:rPr>
          <w:b/>
        </w:rPr>
        <w:tab/>
      </w:r>
      <w:r w:rsidR="006F64D3" w:rsidRPr="009C3ED5">
        <w:tab/>
      </w:r>
      <w:r>
        <w:rPr>
          <w:rFonts w:hint="eastAsia"/>
        </w:rPr>
        <w:t xml:space="preserve">    </w:t>
      </w:r>
      <w:r w:rsidR="00657D12">
        <w:rPr>
          <w:rFonts w:hint="eastAsia"/>
        </w:rPr>
        <w:t xml:space="preserve">The returned value is still </w:t>
      </w:r>
      <w:r w:rsidR="006F64D3" w:rsidRPr="009C3ED5">
        <w:t>4A</w:t>
      </w:r>
    </w:p>
    <w:p w:rsidR="006F64D3" w:rsidRPr="009C3ED5" w:rsidRDefault="006F64D3" w:rsidP="00043D36">
      <w:r w:rsidRPr="009C3ED5">
        <w:tab/>
      </w:r>
      <w:r w:rsidRPr="009C3ED5">
        <w:tab/>
        <w:t xml:space="preserve">  </w:t>
      </w:r>
      <w:r w:rsidRPr="00934FB8">
        <w:rPr>
          <w:b/>
        </w:rPr>
        <w:t>TRIG</w:t>
      </w:r>
      <w:r w:rsidRPr="00934FB8">
        <w:rPr>
          <w:b/>
        </w:rPr>
        <w:tab/>
      </w:r>
      <w:r w:rsidRPr="009C3ED5">
        <w:tab/>
      </w:r>
      <w:r w:rsidRPr="009C3ED5">
        <w:tab/>
      </w:r>
      <w:r w:rsidRPr="009C3ED5">
        <w:tab/>
      </w:r>
      <w:r w:rsidR="00657D12">
        <w:rPr>
          <w:rFonts w:hint="eastAsia"/>
        </w:rPr>
        <w:t>Send a trigger signal to conduct a trigger operation;</w:t>
      </w:r>
    </w:p>
    <w:p w:rsidR="006F64D3" w:rsidRPr="009C3ED5" w:rsidRDefault="006F64D3" w:rsidP="00043D36">
      <w:r w:rsidRPr="009C3ED5">
        <w:tab/>
      </w:r>
      <w:r w:rsidRPr="009C3ED5">
        <w:tab/>
      </w:r>
      <w:r w:rsidRPr="009C3ED5">
        <w:tab/>
      </w:r>
      <w:r w:rsidRPr="009C3ED5">
        <w:tab/>
      </w:r>
      <w:r w:rsidRPr="009C3ED5">
        <w:tab/>
      </w:r>
      <w:r w:rsidRPr="009C3ED5">
        <w:tab/>
      </w:r>
      <w:r w:rsidRPr="009C3ED5">
        <w:tab/>
      </w:r>
      <w:r w:rsidR="00657D12">
        <w:rPr>
          <w:rFonts w:hint="eastAsia"/>
        </w:rPr>
        <w:t xml:space="preserve">The </w:t>
      </w:r>
      <w:r w:rsidR="00037A2F">
        <w:rPr>
          <w:rFonts w:hint="eastAsia"/>
        </w:rPr>
        <w:t>trigger</w:t>
      </w:r>
      <w:r w:rsidR="00657D12">
        <w:rPr>
          <w:rFonts w:hint="eastAsia"/>
        </w:rPr>
        <w:t xml:space="preserve"> current value cannot be </w:t>
      </w:r>
      <w:r w:rsidR="00037A2F">
        <w:rPr>
          <w:rFonts w:hint="eastAsia"/>
        </w:rPr>
        <w:t>trigger</w:t>
      </w:r>
      <w:r w:rsidR="00657D12">
        <w:rPr>
          <w:rFonts w:hint="eastAsia"/>
        </w:rPr>
        <w:t xml:space="preserve"> and is needed to be reset</w:t>
      </w:r>
    </w:p>
    <w:p w:rsidR="006F64D3" w:rsidRPr="00555559" w:rsidRDefault="005233E4" w:rsidP="00C45CF6">
      <w:pPr>
        <w:rPr>
          <w:szCs w:val="21"/>
        </w:rPr>
      </w:pPr>
      <w:r>
        <w:rPr>
          <w:rFonts w:hint="eastAsia"/>
          <w:b/>
          <w:szCs w:val="21"/>
        </w:rPr>
        <w:t xml:space="preserve">Query Syntax: </w:t>
      </w:r>
      <w:r w:rsidR="009B3A06">
        <w:rPr>
          <w:rFonts w:hint="eastAsia"/>
          <w:szCs w:val="21"/>
        </w:rPr>
        <w:t>None</w:t>
      </w:r>
    </w:p>
    <w:p w:rsidR="006F64D3" w:rsidRPr="00555559" w:rsidRDefault="005233E4" w:rsidP="00043D36">
      <w:pPr>
        <w:rPr>
          <w:szCs w:val="21"/>
        </w:rPr>
      </w:pPr>
      <w:r>
        <w:rPr>
          <w:rFonts w:hint="eastAsia"/>
          <w:b/>
          <w:szCs w:val="21"/>
        </w:rPr>
        <w:t xml:space="preserve">Related Commands: </w:t>
      </w:r>
      <w:r w:rsidR="006F64D3" w:rsidRPr="00555559">
        <w:rPr>
          <w:b/>
          <w:szCs w:val="21"/>
        </w:rPr>
        <w:t>CURR:TRIG</w:t>
      </w:r>
      <w:r w:rsidR="006F64D3" w:rsidRPr="00555559">
        <w:rPr>
          <w:rFonts w:hint="eastAsia"/>
          <w:b/>
          <w:szCs w:val="21"/>
        </w:rPr>
        <w:t>，</w:t>
      </w:r>
      <w:r w:rsidR="006F64D3" w:rsidRPr="00555559">
        <w:rPr>
          <w:b/>
          <w:szCs w:val="21"/>
        </w:rPr>
        <w:t>VOLT:TRIG</w:t>
      </w:r>
      <w:r w:rsidR="006F64D3" w:rsidRPr="00555559">
        <w:rPr>
          <w:rFonts w:hint="eastAsia"/>
          <w:b/>
          <w:szCs w:val="21"/>
        </w:rPr>
        <w:t>，</w:t>
      </w:r>
      <w:r w:rsidR="006F64D3" w:rsidRPr="00555559">
        <w:rPr>
          <w:b/>
          <w:bCs/>
          <w:kern w:val="0"/>
          <w:szCs w:val="21"/>
        </w:rPr>
        <w:t>STAT:OPER:COND?</w:t>
      </w:r>
    </w:p>
    <w:p w:rsidR="006F64D3" w:rsidRPr="00555559" w:rsidRDefault="006F64D3" w:rsidP="00243F0D">
      <w:pPr>
        <w:rPr>
          <w:b/>
          <w:szCs w:val="21"/>
        </w:rPr>
      </w:pPr>
    </w:p>
    <w:p w:rsidR="006F64D3" w:rsidRPr="00B74011" w:rsidRDefault="006F64D3" w:rsidP="008D1E7B">
      <w:pPr>
        <w:outlineLvl w:val="2"/>
        <w:rPr>
          <w:rFonts w:ascii="Arial" w:hAnsi="Arial"/>
          <w:sz w:val="24"/>
        </w:rPr>
      </w:pPr>
      <w:r w:rsidRPr="00B74011">
        <w:rPr>
          <w:b/>
          <w:sz w:val="24"/>
        </w:rPr>
        <w:t>MODE</w:t>
      </w:r>
    </w:p>
    <w:p w:rsidR="006F64D3" w:rsidRPr="00B74011" w:rsidRDefault="006F64D3" w:rsidP="00043D36">
      <w:pPr>
        <w:rPr>
          <w:b/>
          <w:sz w:val="24"/>
        </w:rPr>
      </w:pPr>
      <w:r w:rsidRPr="00B74011">
        <w:rPr>
          <w:rFonts w:hAnsi="宋体" w:cs="宋体"/>
          <w:sz w:val="24"/>
        </w:rPr>
        <w:t>[</w:t>
      </w:r>
      <w:r w:rsidRPr="00B74011">
        <w:rPr>
          <w:rFonts w:hAnsi="宋体" w:cs="宋体"/>
          <w:b/>
          <w:sz w:val="24"/>
        </w:rPr>
        <w:t>SOUR</w:t>
      </w:r>
      <w:r w:rsidRPr="00B74011">
        <w:rPr>
          <w:rFonts w:hAnsi="宋体" w:cs="宋体"/>
          <w:sz w:val="24"/>
        </w:rPr>
        <w:t>ce:]</w:t>
      </w:r>
      <w:r w:rsidRPr="00B74011">
        <w:rPr>
          <w:b/>
          <w:sz w:val="24"/>
        </w:rPr>
        <w:t>MODE</w:t>
      </w:r>
    </w:p>
    <w:p w:rsidR="006F64D3" w:rsidRPr="00B74011" w:rsidRDefault="0068531D" w:rsidP="00043D36">
      <w:pPr>
        <w:rPr>
          <w:szCs w:val="21"/>
        </w:rPr>
      </w:pPr>
      <w:r w:rsidRPr="00B74011">
        <w:rPr>
          <w:rFonts w:hint="eastAsia"/>
          <w:szCs w:val="21"/>
        </w:rPr>
        <w:t xml:space="preserve">This command sets the static opertating mode of the electronic load. </w:t>
      </w:r>
      <w:r w:rsidR="00F004CD" w:rsidRPr="00B74011">
        <w:rPr>
          <w:rFonts w:hint="eastAsia"/>
          <w:szCs w:val="21"/>
        </w:rPr>
        <w:t>375X&amp;376X</w:t>
      </w:r>
      <w:r w:rsidR="0052078D" w:rsidRPr="00B74011">
        <w:rPr>
          <w:rFonts w:hint="eastAsia"/>
          <w:szCs w:val="21"/>
        </w:rPr>
        <w:t xml:space="preserve"> series electronic load is designed to be operated in the following modes:</w:t>
      </w:r>
    </w:p>
    <w:p w:rsidR="006F64D3" w:rsidRPr="00B74011" w:rsidRDefault="0068531D" w:rsidP="00E334C7">
      <w:pPr>
        <w:ind w:firstLineChars="200" w:firstLine="420"/>
        <w:rPr>
          <w:szCs w:val="21"/>
        </w:rPr>
      </w:pPr>
      <w:r w:rsidRPr="00B74011">
        <w:rPr>
          <w:rFonts w:hint="eastAsia"/>
          <w:szCs w:val="21"/>
        </w:rPr>
        <w:t>Constant Current Mode:</w:t>
      </w:r>
      <w:r w:rsidR="006F64D3" w:rsidRPr="00B74011">
        <w:rPr>
          <w:szCs w:val="21"/>
        </w:rPr>
        <w:t xml:space="preserve">  CCL</w:t>
      </w:r>
      <w:r w:rsidR="006F64D3" w:rsidRPr="00B74011">
        <w:rPr>
          <w:szCs w:val="21"/>
        </w:rPr>
        <w:tab/>
      </w:r>
      <w:r w:rsidR="006F64D3" w:rsidRPr="00B74011">
        <w:rPr>
          <w:szCs w:val="21"/>
        </w:rPr>
        <w:tab/>
        <w:t>CCH</w:t>
      </w:r>
    </w:p>
    <w:p w:rsidR="006F64D3" w:rsidRPr="00B74011" w:rsidRDefault="0068531D" w:rsidP="00E334C7">
      <w:pPr>
        <w:ind w:firstLineChars="200" w:firstLine="420"/>
        <w:rPr>
          <w:szCs w:val="21"/>
        </w:rPr>
      </w:pPr>
      <w:r w:rsidRPr="00B74011">
        <w:rPr>
          <w:rFonts w:hint="eastAsia"/>
          <w:szCs w:val="21"/>
        </w:rPr>
        <w:t>Constant Voltage Mode:</w:t>
      </w:r>
      <w:r w:rsidR="006F64D3" w:rsidRPr="00B74011">
        <w:rPr>
          <w:szCs w:val="21"/>
        </w:rPr>
        <w:t xml:space="preserve">  CVL</w:t>
      </w:r>
      <w:r w:rsidR="006F64D3" w:rsidRPr="00B74011">
        <w:rPr>
          <w:szCs w:val="21"/>
        </w:rPr>
        <w:tab/>
        <w:t>CVH</w:t>
      </w:r>
    </w:p>
    <w:p w:rsidR="006F64D3" w:rsidRPr="00B74011" w:rsidRDefault="0068531D" w:rsidP="00E334C7">
      <w:pPr>
        <w:ind w:firstLineChars="200" w:firstLine="420"/>
        <w:rPr>
          <w:szCs w:val="21"/>
        </w:rPr>
      </w:pPr>
      <w:r w:rsidRPr="00B74011">
        <w:rPr>
          <w:rFonts w:hint="eastAsia"/>
          <w:szCs w:val="21"/>
        </w:rPr>
        <w:t xml:space="preserve">Constant Power Mode: </w:t>
      </w:r>
      <w:r w:rsidR="006F64D3" w:rsidRPr="00B74011">
        <w:rPr>
          <w:szCs w:val="21"/>
        </w:rPr>
        <w:t xml:space="preserve">  CP</w:t>
      </w:r>
    </w:p>
    <w:p w:rsidR="006F64D3" w:rsidRPr="00B74011" w:rsidRDefault="0068531D" w:rsidP="00E334C7">
      <w:pPr>
        <w:ind w:firstLineChars="200" w:firstLine="420"/>
        <w:rPr>
          <w:szCs w:val="21"/>
        </w:rPr>
      </w:pPr>
      <w:r w:rsidRPr="00B74011">
        <w:rPr>
          <w:rFonts w:hint="eastAsia"/>
          <w:szCs w:val="21"/>
        </w:rPr>
        <w:t>Constant Resistance Mode:</w:t>
      </w:r>
      <w:r w:rsidR="006F64D3" w:rsidRPr="00B74011">
        <w:rPr>
          <w:szCs w:val="21"/>
        </w:rPr>
        <w:t xml:space="preserve">  CRL</w:t>
      </w:r>
      <w:r w:rsidR="006F64D3" w:rsidRPr="00B74011">
        <w:rPr>
          <w:szCs w:val="21"/>
        </w:rPr>
        <w:tab/>
      </w:r>
      <w:r w:rsidR="006F64D3" w:rsidRPr="00B74011">
        <w:rPr>
          <w:szCs w:val="21"/>
        </w:rPr>
        <w:tab/>
        <w:t>CRH</w:t>
      </w:r>
    </w:p>
    <w:p w:rsidR="006F64D3" w:rsidRPr="00B74011" w:rsidRDefault="0052078D" w:rsidP="00F74BD2">
      <w:pPr>
        <w:outlineLvl w:val="0"/>
        <w:rPr>
          <w:b/>
          <w:szCs w:val="21"/>
        </w:rPr>
      </w:pPr>
      <w:r w:rsidRPr="00B74011">
        <w:rPr>
          <w:rFonts w:hint="eastAsia"/>
          <w:b/>
          <w:szCs w:val="21"/>
        </w:rPr>
        <w:t xml:space="preserve">Notes: If the input is at turn-on, the input will be cut off </w:t>
      </w:r>
      <w:r w:rsidR="00891FA1" w:rsidRPr="00B74011">
        <w:rPr>
          <w:rFonts w:hint="eastAsia"/>
          <w:b/>
          <w:szCs w:val="21"/>
        </w:rPr>
        <w:t>to avoid current surge when the electronic load switches its operating mode. If the electronin load is in transient or sequence operation, sending this command will suspend the present operation, shut</w:t>
      </w:r>
      <w:r w:rsidR="00F004CD" w:rsidRPr="00B74011">
        <w:rPr>
          <w:rFonts w:hint="eastAsia"/>
          <w:b/>
          <w:szCs w:val="21"/>
        </w:rPr>
        <w:t>s</w:t>
      </w:r>
      <w:r w:rsidR="00891FA1" w:rsidRPr="00B74011">
        <w:rPr>
          <w:rFonts w:hint="eastAsia"/>
          <w:b/>
          <w:szCs w:val="21"/>
        </w:rPr>
        <w:t xml:space="preserve"> off the input and switch to the corresponding </w:t>
      </w:r>
      <w:r w:rsidR="00891FA1" w:rsidRPr="00B74011">
        <w:rPr>
          <w:b/>
          <w:szCs w:val="21"/>
        </w:rPr>
        <w:t xml:space="preserve">operating mode. </w:t>
      </w:r>
    </w:p>
    <w:p w:rsidR="006F64D3" w:rsidRPr="00B74011" w:rsidRDefault="006F64D3" w:rsidP="00E334C7">
      <w:pPr>
        <w:ind w:leftChars="200" w:left="420"/>
        <w:rPr>
          <w:b/>
          <w:szCs w:val="21"/>
        </w:rPr>
      </w:pPr>
      <w:r w:rsidRPr="00B74011">
        <w:rPr>
          <w:szCs w:val="21"/>
        </w:rPr>
        <w:t xml:space="preserve">          </w:t>
      </w:r>
      <w:r w:rsidR="00E7553E" w:rsidRPr="00B74011">
        <w:rPr>
          <w:rFonts w:hint="eastAsia"/>
          <w:b/>
          <w:szCs w:val="21"/>
        </w:rPr>
        <w:t>Command</w:t>
      </w:r>
      <w:r w:rsidRPr="00B74011">
        <w:rPr>
          <w:b/>
          <w:szCs w:val="21"/>
        </w:rPr>
        <w:t xml:space="preserve">                                           </w:t>
      </w:r>
      <w:r w:rsidR="00E7553E" w:rsidRPr="00B74011">
        <w:rPr>
          <w:rFonts w:hint="eastAsia"/>
          <w:b/>
          <w:szCs w:val="21"/>
        </w:rPr>
        <w:t>Function</w:t>
      </w:r>
    </w:p>
    <w:p w:rsidR="006F64D3" w:rsidRPr="00B74011" w:rsidRDefault="006F64D3" w:rsidP="00043D36">
      <w:pPr>
        <w:ind w:firstLine="435"/>
        <w:rPr>
          <w:szCs w:val="21"/>
        </w:rPr>
      </w:pPr>
      <w:r w:rsidRPr="00B74011">
        <w:rPr>
          <w:rFonts w:hAnsi="宋体" w:cs="宋体"/>
          <w:szCs w:val="21"/>
        </w:rPr>
        <w:t>[</w:t>
      </w:r>
      <w:r w:rsidRPr="00B74011">
        <w:rPr>
          <w:rFonts w:hAnsi="宋体" w:cs="宋体"/>
          <w:b/>
          <w:szCs w:val="21"/>
        </w:rPr>
        <w:t>SOUR</w:t>
      </w:r>
      <w:r w:rsidRPr="00B74011">
        <w:rPr>
          <w:rFonts w:hAnsi="宋体" w:cs="宋体"/>
          <w:szCs w:val="21"/>
        </w:rPr>
        <w:t>ce:]</w:t>
      </w:r>
      <w:r w:rsidRPr="00B74011">
        <w:rPr>
          <w:b/>
          <w:szCs w:val="21"/>
        </w:rPr>
        <w:t>MODE</w:t>
      </w:r>
      <w:r w:rsidRPr="00B74011">
        <w:rPr>
          <w:szCs w:val="21"/>
        </w:rPr>
        <w:t xml:space="preserve"> CCL</w:t>
      </w:r>
      <w:r w:rsidRPr="00B74011">
        <w:rPr>
          <w:szCs w:val="21"/>
        </w:rPr>
        <w:tab/>
      </w:r>
      <w:r w:rsidRPr="00B74011">
        <w:rPr>
          <w:szCs w:val="21"/>
        </w:rPr>
        <w:tab/>
      </w:r>
      <w:r w:rsidRPr="00B74011">
        <w:rPr>
          <w:szCs w:val="21"/>
        </w:rPr>
        <w:tab/>
      </w:r>
      <w:r w:rsidRPr="00B74011">
        <w:rPr>
          <w:szCs w:val="21"/>
        </w:rPr>
        <w:tab/>
      </w:r>
      <w:r w:rsidRPr="00B74011">
        <w:rPr>
          <w:szCs w:val="21"/>
        </w:rPr>
        <w:tab/>
      </w:r>
      <w:r w:rsidR="00891FA1" w:rsidRPr="00B74011">
        <w:rPr>
          <w:rFonts w:hint="eastAsia"/>
          <w:szCs w:val="21"/>
        </w:rPr>
        <w:t>Set the electronic load to constant current low range mode;</w:t>
      </w:r>
    </w:p>
    <w:p w:rsidR="006F64D3" w:rsidRPr="00B74011" w:rsidRDefault="006F64D3" w:rsidP="00043D36">
      <w:pPr>
        <w:ind w:firstLine="435"/>
        <w:rPr>
          <w:szCs w:val="21"/>
        </w:rPr>
      </w:pPr>
      <w:r w:rsidRPr="00B74011">
        <w:rPr>
          <w:rFonts w:hAnsi="宋体" w:cs="宋体"/>
          <w:szCs w:val="21"/>
        </w:rPr>
        <w:t>[</w:t>
      </w:r>
      <w:r w:rsidRPr="00B74011">
        <w:rPr>
          <w:rFonts w:hAnsi="宋体" w:cs="宋体"/>
          <w:b/>
          <w:szCs w:val="21"/>
        </w:rPr>
        <w:t>SOUR</w:t>
      </w:r>
      <w:r w:rsidRPr="00B74011">
        <w:rPr>
          <w:rFonts w:hAnsi="宋体" w:cs="宋体"/>
          <w:szCs w:val="21"/>
        </w:rPr>
        <w:t>ce:]</w:t>
      </w:r>
      <w:r w:rsidRPr="00B74011">
        <w:rPr>
          <w:b/>
          <w:szCs w:val="21"/>
        </w:rPr>
        <w:t xml:space="preserve">MODE </w:t>
      </w:r>
      <w:r w:rsidRPr="00B74011">
        <w:rPr>
          <w:szCs w:val="21"/>
        </w:rPr>
        <w:t>CCH</w:t>
      </w:r>
      <w:r w:rsidRPr="00B74011">
        <w:rPr>
          <w:szCs w:val="21"/>
        </w:rPr>
        <w:tab/>
      </w:r>
      <w:r w:rsidRPr="00B74011">
        <w:rPr>
          <w:szCs w:val="21"/>
        </w:rPr>
        <w:tab/>
      </w:r>
      <w:r w:rsidRPr="00B74011">
        <w:rPr>
          <w:szCs w:val="21"/>
        </w:rPr>
        <w:tab/>
      </w:r>
      <w:r w:rsidRPr="00B74011">
        <w:rPr>
          <w:szCs w:val="21"/>
        </w:rPr>
        <w:tab/>
      </w:r>
      <w:r w:rsidR="00891FA1" w:rsidRPr="00B74011">
        <w:rPr>
          <w:rFonts w:hint="eastAsia"/>
          <w:szCs w:val="21"/>
        </w:rPr>
        <w:t>Set the electronic load to constant current high range mode;</w:t>
      </w:r>
    </w:p>
    <w:p w:rsidR="006F64D3" w:rsidRPr="00B74011" w:rsidRDefault="006F64D3" w:rsidP="00043D36">
      <w:pPr>
        <w:ind w:firstLine="435"/>
        <w:rPr>
          <w:szCs w:val="21"/>
        </w:rPr>
      </w:pPr>
      <w:r w:rsidRPr="00B74011">
        <w:rPr>
          <w:rFonts w:hAnsi="宋体" w:cs="宋体"/>
          <w:szCs w:val="21"/>
        </w:rPr>
        <w:t>[</w:t>
      </w:r>
      <w:r w:rsidRPr="00B74011">
        <w:rPr>
          <w:rFonts w:hAnsi="宋体" w:cs="宋体"/>
          <w:b/>
          <w:szCs w:val="21"/>
        </w:rPr>
        <w:t>SOUR</w:t>
      </w:r>
      <w:r w:rsidRPr="00B74011">
        <w:rPr>
          <w:rFonts w:hAnsi="宋体" w:cs="宋体"/>
          <w:szCs w:val="21"/>
        </w:rPr>
        <w:t>ce:]</w:t>
      </w:r>
      <w:r w:rsidRPr="00B74011">
        <w:rPr>
          <w:b/>
          <w:szCs w:val="21"/>
        </w:rPr>
        <w:t>MODE</w:t>
      </w:r>
      <w:r w:rsidRPr="00B74011">
        <w:rPr>
          <w:szCs w:val="21"/>
        </w:rPr>
        <w:t xml:space="preserve"> CVL</w:t>
      </w:r>
      <w:r w:rsidRPr="00B74011">
        <w:rPr>
          <w:szCs w:val="21"/>
        </w:rPr>
        <w:tab/>
      </w:r>
      <w:r w:rsidRPr="00B74011">
        <w:rPr>
          <w:szCs w:val="21"/>
        </w:rPr>
        <w:tab/>
      </w:r>
      <w:r w:rsidRPr="00B74011">
        <w:rPr>
          <w:szCs w:val="21"/>
        </w:rPr>
        <w:tab/>
      </w:r>
      <w:r w:rsidRPr="00B74011">
        <w:rPr>
          <w:szCs w:val="21"/>
        </w:rPr>
        <w:tab/>
      </w:r>
      <w:r w:rsidR="00891FA1" w:rsidRPr="00B74011">
        <w:rPr>
          <w:rFonts w:hint="eastAsia"/>
          <w:szCs w:val="21"/>
        </w:rPr>
        <w:t>Set the electronic load to constant voltage low range mode;</w:t>
      </w:r>
    </w:p>
    <w:p w:rsidR="006F64D3" w:rsidRPr="00B74011" w:rsidRDefault="006F64D3" w:rsidP="00043D36">
      <w:pPr>
        <w:ind w:firstLine="435"/>
        <w:rPr>
          <w:szCs w:val="21"/>
        </w:rPr>
      </w:pPr>
      <w:r w:rsidRPr="00B74011">
        <w:rPr>
          <w:rFonts w:hAnsi="宋体" w:cs="宋体"/>
          <w:szCs w:val="21"/>
        </w:rPr>
        <w:t>[</w:t>
      </w:r>
      <w:r w:rsidRPr="00B74011">
        <w:rPr>
          <w:rFonts w:hAnsi="宋体" w:cs="宋体"/>
          <w:b/>
          <w:szCs w:val="21"/>
        </w:rPr>
        <w:t>SOUR</w:t>
      </w:r>
      <w:r w:rsidRPr="00B74011">
        <w:rPr>
          <w:rFonts w:hAnsi="宋体" w:cs="宋体"/>
          <w:szCs w:val="21"/>
        </w:rPr>
        <w:t>ce:]</w:t>
      </w:r>
      <w:r w:rsidRPr="00B74011">
        <w:rPr>
          <w:b/>
          <w:szCs w:val="21"/>
        </w:rPr>
        <w:t>MODE</w:t>
      </w:r>
      <w:r w:rsidRPr="00B74011">
        <w:rPr>
          <w:szCs w:val="21"/>
        </w:rPr>
        <w:t xml:space="preserve"> CVH</w:t>
      </w:r>
      <w:r w:rsidRPr="00B74011">
        <w:rPr>
          <w:szCs w:val="21"/>
        </w:rPr>
        <w:tab/>
      </w:r>
      <w:r w:rsidRPr="00B74011">
        <w:rPr>
          <w:szCs w:val="21"/>
        </w:rPr>
        <w:tab/>
      </w:r>
      <w:r w:rsidRPr="00B74011">
        <w:rPr>
          <w:szCs w:val="21"/>
        </w:rPr>
        <w:tab/>
      </w:r>
      <w:r w:rsidRPr="00B74011">
        <w:rPr>
          <w:szCs w:val="21"/>
        </w:rPr>
        <w:tab/>
      </w:r>
      <w:r w:rsidR="00891FA1" w:rsidRPr="00B74011">
        <w:rPr>
          <w:rFonts w:hint="eastAsia"/>
          <w:szCs w:val="21"/>
        </w:rPr>
        <w:t>Set the electronic load to constant voltage high range mode;</w:t>
      </w:r>
    </w:p>
    <w:p w:rsidR="006F64D3" w:rsidRPr="00B74011" w:rsidRDefault="006F64D3" w:rsidP="00043D36">
      <w:pPr>
        <w:ind w:firstLine="435"/>
        <w:rPr>
          <w:szCs w:val="21"/>
        </w:rPr>
      </w:pPr>
      <w:r w:rsidRPr="00B74011">
        <w:rPr>
          <w:rFonts w:hAnsi="宋体" w:cs="宋体"/>
          <w:szCs w:val="21"/>
        </w:rPr>
        <w:t>[</w:t>
      </w:r>
      <w:r w:rsidRPr="00B74011">
        <w:rPr>
          <w:rFonts w:hAnsi="宋体" w:cs="宋体"/>
          <w:b/>
          <w:szCs w:val="21"/>
        </w:rPr>
        <w:t>SOUR</w:t>
      </w:r>
      <w:r w:rsidRPr="00B74011">
        <w:rPr>
          <w:rFonts w:hAnsi="宋体" w:cs="宋体"/>
          <w:szCs w:val="21"/>
        </w:rPr>
        <w:t>ce:]</w:t>
      </w:r>
      <w:r w:rsidRPr="00B74011">
        <w:rPr>
          <w:b/>
          <w:szCs w:val="21"/>
        </w:rPr>
        <w:t>MODE</w:t>
      </w:r>
      <w:r w:rsidRPr="00B74011">
        <w:rPr>
          <w:szCs w:val="21"/>
        </w:rPr>
        <w:t xml:space="preserve"> CRL</w:t>
      </w:r>
      <w:r w:rsidRPr="00B74011">
        <w:rPr>
          <w:szCs w:val="21"/>
        </w:rPr>
        <w:tab/>
      </w:r>
      <w:r w:rsidRPr="00B74011">
        <w:rPr>
          <w:szCs w:val="21"/>
        </w:rPr>
        <w:tab/>
      </w:r>
      <w:r w:rsidRPr="00B74011">
        <w:rPr>
          <w:szCs w:val="21"/>
        </w:rPr>
        <w:tab/>
      </w:r>
      <w:r w:rsidRPr="00B74011">
        <w:rPr>
          <w:szCs w:val="21"/>
        </w:rPr>
        <w:tab/>
      </w:r>
      <w:r w:rsidRPr="00B74011">
        <w:rPr>
          <w:szCs w:val="21"/>
        </w:rPr>
        <w:tab/>
      </w:r>
      <w:r w:rsidR="00891FA1" w:rsidRPr="00B74011">
        <w:rPr>
          <w:rFonts w:hint="eastAsia"/>
          <w:szCs w:val="21"/>
        </w:rPr>
        <w:t>Set the electronic load to constant resistance low range mode;</w:t>
      </w:r>
    </w:p>
    <w:p w:rsidR="006F64D3" w:rsidRPr="00B74011" w:rsidRDefault="006F64D3" w:rsidP="00043D36">
      <w:pPr>
        <w:ind w:firstLine="435"/>
        <w:rPr>
          <w:szCs w:val="21"/>
        </w:rPr>
      </w:pPr>
      <w:r w:rsidRPr="00B74011">
        <w:rPr>
          <w:rFonts w:hAnsi="宋体" w:cs="宋体"/>
          <w:szCs w:val="21"/>
        </w:rPr>
        <w:t>[</w:t>
      </w:r>
      <w:r w:rsidRPr="00B74011">
        <w:rPr>
          <w:rFonts w:hAnsi="宋体" w:cs="宋体"/>
          <w:b/>
          <w:szCs w:val="21"/>
        </w:rPr>
        <w:t>SOUR</w:t>
      </w:r>
      <w:r w:rsidRPr="00B74011">
        <w:rPr>
          <w:rFonts w:hAnsi="宋体" w:cs="宋体"/>
          <w:szCs w:val="21"/>
        </w:rPr>
        <w:t>ce:]</w:t>
      </w:r>
      <w:r w:rsidRPr="00B74011">
        <w:rPr>
          <w:b/>
          <w:szCs w:val="21"/>
        </w:rPr>
        <w:t>MODE</w:t>
      </w:r>
      <w:r w:rsidRPr="00B74011">
        <w:rPr>
          <w:szCs w:val="21"/>
        </w:rPr>
        <w:t xml:space="preserve"> CRH</w:t>
      </w:r>
      <w:r w:rsidRPr="00B74011">
        <w:rPr>
          <w:szCs w:val="21"/>
        </w:rPr>
        <w:tab/>
      </w:r>
      <w:r w:rsidRPr="00B74011">
        <w:rPr>
          <w:szCs w:val="21"/>
        </w:rPr>
        <w:tab/>
      </w:r>
      <w:r w:rsidRPr="00B74011">
        <w:rPr>
          <w:szCs w:val="21"/>
        </w:rPr>
        <w:tab/>
      </w:r>
      <w:r w:rsidRPr="00B74011">
        <w:rPr>
          <w:szCs w:val="21"/>
        </w:rPr>
        <w:tab/>
      </w:r>
      <w:r w:rsidR="00916B00" w:rsidRPr="00B74011">
        <w:rPr>
          <w:rFonts w:hint="eastAsia"/>
          <w:szCs w:val="21"/>
        </w:rPr>
        <w:t>Set the electronic load to constant resistance high range mode;</w:t>
      </w:r>
    </w:p>
    <w:p w:rsidR="006F64D3" w:rsidRPr="00B74011" w:rsidRDefault="006F64D3" w:rsidP="00043D36">
      <w:pPr>
        <w:ind w:firstLine="435"/>
        <w:rPr>
          <w:szCs w:val="21"/>
        </w:rPr>
      </w:pPr>
      <w:r w:rsidRPr="00B74011">
        <w:rPr>
          <w:rFonts w:hAnsi="宋体" w:cs="宋体"/>
          <w:szCs w:val="21"/>
        </w:rPr>
        <w:t>[</w:t>
      </w:r>
      <w:r w:rsidRPr="00B74011">
        <w:rPr>
          <w:rFonts w:hAnsi="宋体" w:cs="宋体"/>
          <w:b/>
          <w:szCs w:val="21"/>
        </w:rPr>
        <w:t>SOUR</w:t>
      </w:r>
      <w:r w:rsidRPr="00B74011">
        <w:rPr>
          <w:rFonts w:hAnsi="宋体" w:cs="宋体"/>
          <w:szCs w:val="21"/>
        </w:rPr>
        <w:t>ce:]</w:t>
      </w:r>
      <w:r w:rsidRPr="00B74011">
        <w:rPr>
          <w:b/>
          <w:szCs w:val="21"/>
        </w:rPr>
        <w:t xml:space="preserve">MODE </w:t>
      </w:r>
      <w:r w:rsidRPr="00B74011">
        <w:rPr>
          <w:szCs w:val="21"/>
        </w:rPr>
        <w:t>CP</w:t>
      </w:r>
      <w:r w:rsidRPr="00B74011">
        <w:rPr>
          <w:szCs w:val="21"/>
        </w:rPr>
        <w:tab/>
      </w:r>
      <w:r w:rsidRPr="00B74011">
        <w:rPr>
          <w:szCs w:val="21"/>
        </w:rPr>
        <w:tab/>
      </w:r>
      <w:r w:rsidRPr="00B74011">
        <w:rPr>
          <w:szCs w:val="21"/>
        </w:rPr>
        <w:tab/>
      </w:r>
      <w:r w:rsidRPr="00B74011">
        <w:rPr>
          <w:szCs w:val="21"/>
        </w:rPr>
        <w:tab/>
      </w:r>
      <w:r w:rsidRPr="00B74011">
        <w:rPr>
          <w:szCs w:val="21"/>
        </w:rPr>
        <w:tab/>
      </w:r>
      <w:r w:rsidR="00916B00" w:rsidRPr="00B74011">
        <w:rPr>
          <w:rFonts w:hint="eastAsia"/>
          <w:szCs w:val="21"/>
        </w:rPr>
        <w:t>Set the electronic load to constant power mode;</w:t>
      </w:r>
    </w:p>
    <w:p w:rsidR="006F64D3" w:rsidRPr="00B74011" w:rsidRDefault="005233E4" w:rsidP="00043D36">
      <w:pPr>
        <w:rPr>
          <w:szCs w:val="21"/>
        </w:rPr>
      </w:pPr>
      <w:r w:rsidRPr="00B74011">
        <w:rPr>
          <w:rFonts w:hint="eastAsia"/>
          <w:b/>
          <w:szCs w:val="21"/>
        </w:rPr>
        <w:t xml:space="preserve">Command Syntax: </w:t>
      </w:r>
      <w:r w:rsidR="006F64D3" w:rsidRPr="00B74011">
        <w:rPr>
          <w:rFonts w:hAnsi="宋体" w:cs="宋体"/>
          <w:szCs w:val="21"/>
        </w:rPr>
        <w:t>[</w:t>
      </w:r>
      <w:r w:rsidR="006F64D3" w:rsidRPr="00B74011">
        <w:rPr>
          <w:rFonts w:hAnsi="宋体" w:cs="宋体"/>
          <w:b/>
          <w:szCs w:val="21"/>
        </w:rPr>
        <w:t>SOUR</w:t>
      </w:r>
      <w:r w:rsidR="006F64D3" w:rsidRPr="00B74011">
        <w:rPr>
          <w:rFonts w:hAnsi="宋体" w:cs="宋体"/>
          <w:szCs w:val="21"/>
        </w:rPr>
        <w:t>ce:]</w:t>
      </w:r>
      <w:r w:rsidR="006F64D3" w:rsidRPr="00B74011">
        <w:rPr>
          <w:b/>
          <w:szCs w:val="21"/>
        </w:rPr>
        <w:t>MODE</w:t>
      </w:r>
      <w:r w:rsidR="006F64D3" w:rsidRPr="00B74011">
        <w:rPr>
          <w:szCs w:val="21"/>
        </w:rPr>
        <w:t xml:space="preserve"> &lt;AARD&gt;</w:t>
      </w:r>
    </w:p>
    <w:p w:rsidR="006F64D3" w:rsidRPr="00B74011" w:rsidRDefault="005233E4" w:rsidP="00043D36">
      <w:pPr>
        <w:rPr>
          <w:szCs w:val="21"/>
        </w:rPr>
      </w:pPr>
      <w:r w:rsidRPr="00B74011">
        <w:rPr>
          <w:rFonts w:hint="eastAsia"/>
          <w:b/>
          <w:szCs w:val="21"/>
        </w:rPr>
        <w:lastRenderedPageBreak/>
        <w:t xml:space="preserve">Parameters: </w:t>
      </w:r>
      <w:r w:rsidR="006F64D3" w:rsidRPr="00B74011">
        <w:rPr>
          <w:szCs w:val="21"/>
        </w:rPr>
        <w:t>CCL|CCH|CVL| CVH|CRL|CRH|CP</w:t>
      </w:r>
    </w:p>
    <w:p w:rsidR="006F64D3" w:rsidRPr="00B74011" w:rsidRDefault="006C173A" w:rsidP="006C173A">
      <w:pPr>
        <w:rPr>
          <w:szCs w:val="21"/>
        </w:rPr>
      </w:pPr>
      <w:r w:rsidRPr="00B74011">
        <w:rPr>
          <w:rFonts w:hint="eastAsia"/>
          <w:szCs w:val="21"/>
        </w:rPr>
        <w:t>Take acronyms of each operating mode as parameters. The default operating mode of the electronic at turn on is CCH mode.</w:t>
      </w:r>
    </w:p>
    <w:p w:rsidR="006F64D3" w:rsidRPr="00B74011" w:rsidRDefault="0003101B" w:rsidP="00043D36">
      <w:pPr>
        <w:rPr>
          <w:szCs w:val="21"/>
        </w:rPr>
      </w:pPr>
      <w:r w:rsidRPr="00B74011">
        <w:rPr>
          <w:rFonts w:hint="eastAsia"/>
          <w:b/>
          <w:szCs w:val="21"/>
        </w:rPr>
        <w:t xml:space="preserve">Example: </w:t>
      </w:r>
      <w:r w:rsidR="006F64D3" w:rsidRPr="00B74011">
        <w:rPr>
          <w:b/>
          <w:szCs w:val="21"/>
        </w:rPr>
        <w:t>MODE</w:t>
      </w:r>
      <w:r w:rsidR="006F64D3" w:rsidRPr="00B74011">
        <w:rPr>
          <w:szCs w:val="21"/>
        </w:rPr>
        <w:t xml:space="preserve"> CCL            </w:t>
      </w:r>
      <w:r w:rsidR="006F64D3" w:rsidRPr="00B74011">
        <w:rPr>
          <w:szCs w:val="21"/>
        </w:rPr>
        <w:tab/>
      </w:r>
      <w:r w:rsidR="00916B00" w:rsidRPr="00B74011">
        <w:rPr>
          <w:rFonts w:hint="eastAsia"/>
          <w:szCs w:val="21"/>
        </w:rPr>
        <w:t>Set the electronic load to</w:t>
      </w:r>
      <w:r w:rsidR="00F004CD" w:rsidRPr="00B74011">
        <w:rPr>
          <w:rFonts w:hint="eastAsia"/>
          <w:szCs w:val="21"/>
        </w:rPr>
        <w:t xml:space="preserve"> CCL</w:t>
      </w:r>
      <w:r w:rsidR="00916B00" w:rsidRPr="00B74011">
        <w:rPr>
          <w:rFonts w:hint="eastAsia"/>
          <w:szCs w:val="21"/>
        </w:rPr>
        <w:t>;</w:t>
      </w:r>
    </w:p>
    <w:p w:rsidR="006F64D3" w:rsidRPr="00B74011" w:rsidRDefault="005233E4" w:rsidP="00043D36">
      <w:pPr>
        <w:rPr>
          <w:szCs w:val="21"/>
        </w:rPr>
      </w:pPr>
      <w:r w:rsidRPr="00B74011">
        <w:rPr>
          <w:rFonts w:hint="eastAsia"/>
          <w:b/>
          <w:szCs w:val="21"/>
        </w:rPr>
        <w:t xml:space="preserve">Query Syntax: </w:t>
      </w:r>
      <w:r w:rsidR="006F64D3" w:rsidRPr="00B74011">
        <w:rPr>
          <w:rFonts w:hAnsi="宋体" w:cs="宋体"/>
          <w:szCs w:val="21"/>
        </w:rPr>
        <w:t>[</w:t>
      </w:r>
      <w:r w:rsidR="006F64D3" w:rsidRPr="00B74011">
        <w:rPr>
          <w:rFonts w:hAnsi="宋体" w:cs="宋体"/>
          <w:b/>
          <w:szCs w:val="21"/>
        </w:rPr>
        <w:t>SOUR</w:t>
      </w:r>
      <w:r w:rsidR="006F64D3" w:rsidRPr="00B74011">
        <w:rPr>
          <w:rFonts w:hAnsi="宋体" w:cs="宋体"/>
          <w:szCs w:val="21"/>
        </w:rPr>
        <w:t>ce:]</w:t>
      </w:r>
      <w:r w:rsidR="006F64D3" w:rsidRPr="00B74011">
        <w:rPr>
          <w:b/>
          <w:szCs w:val="21"/>
        </w:rPr>
        <w:t>MODE?</w:t>
      </w:r>
      <w:r w:rsidR="00916B00" w:rsidRPr="00B74011">
        <w:rPr>
          <w:szCs w:val="21"/>
        </w:rPr>
        <w:tab/>
      </w:r>
      <w:r w:rsidR="00916B00" w:rsidRPr="00B74011">
        <w:rPr>
          <w:szCs w:val="21"/>
        </w:rPr>
        <w:tab/>
      </w:r>
      <w:r w:rsidR="00916B00" w:rsidRPr="00B74011">
        <w:rPr>
          <w:rFonts w:hint="eastAsia"/>
          <w:szCs w:val="21"/>
        </w:rPr>
        <w:t>Query the present operating mode;</w:t>
      </w:r>
    </w:p>
    <w:p w:rsidR="006F64D3" w:rsidRPr="00B74011" w:rsidRDefault="005233E4" w:rsidP="00043D36">
      <w:pPr>
        <w:rPr>
          <w:szCs w:val="21"/>
        </w:rPr>
      </w:pPr>
      <w:r w:rsidRPr="00B74011">
        <w:rPr>
          <w:rFonts w:hint="eastAsia"/>
          <w:b/>
          <w:szCs w:val="21"/>
        </w:rPr>
        <w:t xml:space="preserve">Returned Parameters: </w:t>
      </w:r>
      <w:r w:rsidR="006F64D3" w:rsidRPr="00B74011">
        <w:rPr>
          <w:szCs w:val="21"/>
        </w:rPr>
        <w:t>&lt;AARD&gt; CCL|CCH|CVL| CVH|CRL|CRH|CP</w:t>
      </w:r>
    </w:p>
    <w:p w:rsidR="006F64D3" w:rsidRPr="00B74011" w:rsidRDefault="005233E4" w:rsidP="00043D36">
      <w:pPr>
        <w:rPr>
          <w:szCs w:val="21"/>
        </w:rPr>
      </w:pPr>
      <w:r w:rsidRPr="00B74011">
        <w:rPr>
          <w:rFonts w:hint="eastAsia"/>
          <w:b/>
          <w:szCs w:val="21"/>
        </w:rPr>
        <w:t xml:space="preserve">Related Commands: </w:t>
      </w:r>
      <w:r w:rsidR="009B3A06" w:rsidRPr="00B74011">
        <w:rPr>
          <w:rFonts w:hint="eastAsia"/>
          <w:szCs w:val="21"/>
        </w:rPr>
        <w:t>None</w:t>
      </w:r>
    </w:p>
    <w:p w:rsidR="006F64D3" w:rsidRDefault="006F64D3" w:rsidP="00043D36">
      <w:pPr>
        <w:rPr>
          <w:color w:val="FF0000"/>
        </w:rPr>
      </w:pPr>
    </w:p>
    <w:p w:rsidR="006F64D3" w:rsidRPr="00B74011" w:rsidRDefault="006F64D3" w:rsidP="00043D36">
      <w:pPr>
        <w:rPr>
          <w:b/>
          <w:sz w:val="24"/>
        </w:rPr>
      </w:pPr>
      <w:r w:rsidRPr="00B74011">
        <w:rPr>
          <w:b/>
          <w:sz w:val="24"/>
        </w:rPr>
        <w:t>FUNC</w:t>
      </w:r>
    </w:p>
    <w:p w:rsidR="006F64D3" w:rsidRPr="00B74011" w:rsidRDefault="006F64D3" w:rsidP="003C1312">
      <w:pPr>
        <w:rPr>
          <w:sz w:val="24"/>
        </w:rPr>
      </w:pPr>
      <w:r w:rsidRPr="00B74011">
        <w:rPr>
          <w:rFonts w:hAnsi="宋体" w:cs="宋体"/>
          <w:sz w:val="24"/>
        </w:rPr>
        <w:t>[</w:t>
      </w:r>
      <w:r w:rsidRPr="00B74011">
        <w:rPr>
          <w:rFonts w:hAnsi="宋体" w:cs="宋体"/>
          <w:b/>
          <w:sz w:val="24"/>
        </w:rPr>
        <w:t>SOUR</w:t>
      </w:r>
      <w:r w:rsidRPr="00B74011">
        <w:rPr>
          <w:rFonts w:hAnsi="宋体" w:cs="宋体"/>
          <w:sz w:val="24"/>
        </w:rPr>
        <w:t>ce:]</w:t>
      </w:r>
      <w:r w:rsidRPr="00B74011">
        <w:rPr>
          <w:b/>
          <w:sz w:val="24"/>
        </w:rPr>
        <w:t>FUNC</w:t>
      </w:r>
      <w:r w:rsidRPr="00B74011">
        <w:rPr>
          <w:sz w:val="24"/>
        </w:rPr>
        <w:t>tion</w:t>
      </w:r>
    </w:p>
    <w:p w:rsidR="006F64D3" w:rsidRPr="00B74011" w:rsidRDefault="001600E5" w:rsidP="00F74BD2">
      <w:pPr>
        <w:rPr>
          <w:szCs w:val="21"/>
        </w:rPr>
      </w:pPr>
      <w:r w:rsidRPr="00B74011">
        <w:rPr>
          <w:rFonts w:hint="eastAsia"/>
          <w:szCs w:val="21"/>
        </w:rPr>
        <w:t>This command sets the sub-patterns of the electronic</w:t>
      </w:r>
      <w:r w:rsidR="00F004CD" w:rsidRPr="00B74011">
        <w:rPr>
          <w:rFonts w:hint="eastAsia"/>
          <w:szCs w:val="21"/>
        </w:rPr>
        <w:t xml:space="preserve"> load. 375X&amp;376X</w:t>
      </w:r>
      <w:r w:rsidRPr="00B74011">
        <w:rPr>
          <w:rFonts w:hint="eastAsia"/>
          <w:szCs w:val="21"/>
        </w:rPr>
        <w:t xml:space="preserve"> series electronic load is designed to be operated in the following sub-patterns:</w:t>
      </w:r>
    </w:p>
    <w:p w:rsidR="006F64D3" w:rsidRPr="00B74011" w:rsidRDefault="001600E5" w:rsidP="00043D36">
      <w:pPr>
        <w:rPr>
          <w:b/>
          <w:szCs w:val="21"/>
        </w:rPr>
      </w:pPr>
      <w:r w:rsidRPr="00B74011">
        <w:rPr>
          <w:rFonts w:hint="eastAsia"/>
          <w:b/>
          <w:szCs w:val="21"/>
        </w:rPr>
        <w:t xml:space="preserve">Static Mode   </w:t>
      </w:r>
      <w:r w:rsidR="006F64D3" w:rsidRPr="00B74011">
        <w:rPr>
          <w:b/>
          <w:szCs w:val="21"/>
        </w:rPr>
        <w:t xml:space="preserve"> </w:t>
      </w:r>
      <w:r w:rsidRPr="00B74011">
        <w:rPr>
          <w:rFonts w:hint="eastAsia"/>
          <w:b/>
          <w:szCs w:val="21"/>
        </w:rPr>
        <w:t xml:space="preserve"> </w:t>
      </w:r>
      <w:r w:rsidR="006F64D3" w:rsidRPr="00B74011">
        <w:rPr>
          <w:b/>
          <w:szCs w:val="21"/>
        </w:rPr>
        <w:t xml:space="preserve"> </w:t>
      </w:r>
      <w:r w:rsidRPr="00B74011">
        <w:rPr>
          <w:rFonts w:hint="eastAsia"/>
          <w:b/>
          <w:szCs w:val="21"/>
        </w:rPr>
        <w:t xml:space="preserve">  </w:t>
      </w:r>
      <w:r w:rsidR="006F64D3" w:rsidRPr="00B74011">
        <w:rPr>
          <w:b/>
          <w:szCs w:val="21"/>
        </w:rPr>
        <w:t xml:space="preserve">  STAT</w:t>
      </w:r>
    </w:p>
    <w:p w:rsidR="006F64D3" w:rsidRPr="00B74011" w:rsidRDefault="001600E5" w:rsidP="00043D36">
      <w:pPr>
        <w:rPr>
          <w:b/>
          <w:szCs w:val="21"/>
        </w:rPr>
      </w:pPr>
      <w:r w:rsidRPr="00B74011">
        <w:rPr>
          <w:rFonts w:hint="eastAsia"/>
          <w:b/>
          <w:szCs w:val="21"/>
        </w:rPr>
        <w:t>Transient Mode</w:t>
      </w:r>
      <w:r w:rsidR="006F64D3" w:rsidRPr="00B74011">
        <w:rPr>
          <w:b/>
          <w:szCs w:val="21"/>
        </w:rPr>
        <w:t xml:space="preserve"> </w:t>
      </w:r>
      <w:r w:rsidRPr="00B74011">
        <w:rPr>
          <w:rFonts w:hint="eastAsia"/>
          <w:b/>
          <w:szCs w:val="21"/>
        </w:rPr>
        <w:t xml:space="preserve"> </w:t>
      </w:r>
      <w:r w:rsidR="006F64D3" w:rsidRPr="00B74011">
        <w:rPr>
          <w:b/>
          <w:szCs w:val="21"/>
        </w:rPr>
        <w:t xml:space="preserve"> </w:t>
      </w:r>
      <w:r w:rsidRPr="00B74011">
        <w:rPr>
          <w:rFonts w:hint="eastAsia"/>
          <w:b/>
          <w:szCs w:val="21"/>
        </w:rPr>
        <w:t xml:space="preserve"> </w:t>
      </w:r>
      <w:r w:rsidR="006F64D3" w:rsidRPr="00B74011">
        <w:rPr>
          <w:b/>
          <w:szCs w:val="21"/>
        </w:rPr>
        <w:t xml:space="preserve">  TRAN</w:t>
      </w:r>
    </w:p>
    <w:p w:rsidR="006F64D3" w:rsidRPr="00B74011" w:rsidRDefault="006F64D3" w:rsidP="00043D36">
      <w:pPr>
        <w:rPr>
          <w:b/>
          <w:szCs w:val="21"/>
        </w:rPr>
      </w:pPr>
      <w:r w:rsidRPr="00B74011">
        <w:rPr>
          <w:b/>
          <w:szCs w:val="21"/>
        </w:rPr>
        <w:t>LIST</w:t>
      </w:r>
      <w:r w:rsidR="001600E5" w:rsidRPr="00B74011">
        <w:rPr>
          <w:rFonts w:hint="eastAsia"/>
          <w:b/>
          <w:szCs w:val="21"/>
        </w:rPr>
        <w:t xml:space="preserve">Mode       </w:t>
      </w:r>
      <w:r w:rsidRPr="00B74011">
        <w:rPr>
          <w:b/>
          <w:szCs w:val="21"/>
        </w:rPr>
        <w:tab/>
        <w:t>LIST</w:t>
      </w:r>
    </w:p>
    <w:p w:rsidR="006F64D3" w:rsidRPr="00B74011" w:rsidRDefault="0009056A" w:rsidP="00043D36">
      <w:pPr>
        <w:rPr>
          <w:rFonts w:ascii="宋体"/>
          <w:b/>
          <w:szCs w:val="21"/>
        </w:rPr>
      </w:pPr>
      <w:r w:rsidRPr="00B74011">
        <w:rPr>
          <w:rFonts w:hint="eastAsia"/>
          <w:b/>
          <w:szCs w:val="21"/>
        </w:rPr>
        <w:t xml:space="preserve">Notes: If the electronic load </w:t>
      </w:r>
      <w:r w:rsidRPr="00B74011">
        <w:rPr>
          <w:b/>
          <w:szCs w:val="21"/>
        </w:rPr>
        <w:t>switches</w:t>
      </w:r>
      <w:r w:rsidRPr="00B74011">
        <w:rPr>
          <w:rFonts w:hint="eastAsia"/>
          <w:b/>
          <w:szCs w:val="21"/>
        </w:rPr>
        <w:t xml:space="preserve"> between STAT and TRAN via the command, the operating mode of the electronic load will not change. </w:t>
      </w:r>
      <w:r w:rsidRPr="00B74011">
        <w:rPr>
          <w:b/>
          <w:szCs w:val="21"/>
        </w:rPr>
        <w:t>F</w:t>
      </w:r>
      <w:r w:rsidRPr="00B74011">
        <w:rPr>
          <w:rFonts w:hint="eastAsia"/>
          <w:b/>
          <w:szCs w:val="21"/>
        </w:rPr>
        <w:t xml:space="preserve">or example: If the electronin load is in CCL mode in TRAN, switching to TRAN mode by this command, the electronic load will be in CCL mode in TRAN. </w:t>
      </w:r>
    </w:p>
    <w:p w:rsidR="006F64D3" w:rsidRPr="00B74011" w:rsidRDefault="006F64D3" w:rsidP="00E334C7">
      <w:pPr>
        <w:ind w:leftChars="200" w:left="420"/>
        <w:rPr>
          <w:b/>
          <w:szCs w:val="21"/>
        </w:rPr>
      </w:pPr>
      <w:r w:rsidRPr="00B74011">
        <w:rPr>
          <w:color w:val="FF0000"/>
          <w:szCs w:val="21"/>
        </w:rPr>
        <w:t xml:space="preserve">    </w:t>
      </w:r>
      <w:r w:rsidRPr="00B74011">
        <w:rPr>
          <w:szCs w:val="21"/>
        </w:rPr>
        <w:t xml:space="preserve">      </w:t>
      </w:r>
      <w:r w:rsidR="00E7553E" w:rsidRPr="00B74011">
        <w:rPr>
          <w:rFonts w:hint="eastAsia"/>
          <w:b/>
          <w:szCs w:val="21"/>
        </w:rPr>
        <w:t>Command</w:t>
      </w:r>
      <w:r w:rsidRPr="00B74011">
        <w:rPr>
          <w:b/>
          <w:szCs w:val="21"/>
        </w:rPr>
        <w:t xml:space="preserve">                                           </w:t>
      </w:r>
      <w:r w:rsidR="00E7553E" w:rsidRPr="00B74011">
        <w:rPr>
          <w:rFonts w:hint="eastAsia"/>
          <w:b/>
          <w:szCs w:val="21"/>
        </w:rPr>
        <w:t>Function</w:t>
      </w:r>
    </w:p>
    <w:p w:rsidR="006F64D3" w:rsidRPr="00B74011" w:rsidRDefault="006F64D3" w:rsidP="006D166B">
      <w:pPr>
        <w:ind w:firstLine="435"/>
        <w:rPr>
          <w:szCs w:val="21"/>
        </w:rPr>
      </w:pPr>
      <w:r w:rsidRPr="00B74011">
        <w:rPr>
          <w:rFonts w:hAnsi="宋体" w:cs="宋体"/>
          <w:szCs w:val="21"/>
        </w:rPr>
        <w:t>[</w:t>
      </w:r>
      <w:r w:rsidRPr="00B74011">
        <w:rPr>
          <w:rFonts w:hAnsi="宋体" w:cs="宋体"/>
          <w:b/>
          <w:szCs w:val="21"/>
        </w:rPr>
        <w:t>SOUR</w:t>
      </w:r>
      <w:r w:rsidRPr="00B74011">
        <w:rPr>
          <w:rFonts w:hAnsi="宋体" w:cs="宋体"/>
          <w:szCs w:val="21"/>
        </w:rPr>
        <w:t>ce:]</w:t>
      </w:r>
      <w:r w:rsidRPr="00B74011">
        <w:rPr>
          <w:b/>
          <w:szCs w:val="21"/>
        </w:rPr>
        <w:t>FUNC</w:t>
      </w:r>
      <w:r w:rsidRPr="00B74011">
        <w:rPr>
          <w:szCs w:val="21"/>
        </w:rPr>
        <w:t xml:space="preserve">tion </w:t>
      </w:r>
      <w:r w:rsidRPr="00B74011">
        <w:rPr>
          <w:b/>
          <w:szCs w:val="21"/>
        </w:rPr>
        <w:t>STAT</w:t>
      </w:r>
      <w:r w:rsidRPr="00B74011">
        <w:rPr>
          <w:szCs w:val="21"/>
        </w:rPr>
        <w:tab/>
      </w:r>
      <w:r w:rsidRPr="00B74011">
        <w:rPr>
          <w:szCs w:val="21"/>
        </w:rPr>
        <w:tab/>
      </w:r>
      <w:r w:rsidRPr="00B74011">
        <w:rPr>
          <w:szCs w:val="21"/>
        </w:rPr>
        <w:tab/>
      </w:r>
      <w:r w:rsidRPr="00B74011">
        <w:rPr>
          <w:szCs w:val="21"/>
        </w:rPr>
        <w:tab/>
      </w:r>
      <w:r w:rsidR="0009056A" w:rsidRPr="00B74011">
        <w:rPr>
          <w:rFonts w:hint="eastAsia"/>
          <w:szCs w:val="21"/>
        </w:rPr>
        <w:t>Set the electronic load to STAT mode;</w:t>
      </w:r>
    </w:p>
    <w:p w:rsidR="006F64D3" w:rsidRPr="00B74011" w:rsidRDefault="006F64D3" w:rsidP="006D166B">
      <w:pPr>
        <w:ind w:firstLine="435"/>
        <w:rPr>
          <w:szCs w:val="21"/>
        </w:rPr>
      </w:pPr>
      <w:r w:rsidRPr="00B74011">
        <w:rPr>
          <w:rFonts w:hAnsi="宋体" w:cs="宋体"/>
          <w:szCs w:val="21"/>
        </w:rPr>
        <w:t>[</w:t>
      </w:r>
      <w:r w:rsidRPr="00B74011">
        <w:rPr>
          <w:rFonts w:hAnsi="宋体" w:cs="宋体"/>
          <w:b/>
          <w:szCs w:val="21"/>
        </w:rPr>
        <w:t>SOUR</w:t>
      </w:r>
      <w:r w:rsidRPr="00B74011">
        <w:rPr>
          <w:rFonts w:hAnsi="宋体" w:cs="宋体"/>
          <w:szCs w:val="21"/>
        </w:rPr>
        <w:t>ce:]</w:t>
      </w:r>
      <w:r w:rsidRPr="00B74011">
        <w:rPr>
          <w:b/>
          <w:szCs w:val="21"/>
        </w:rPr>
        <w:t xml:space="preserve"> FUNC</w:t>
      </w:r>
      <w:r w:rsidRPr="00B74011">
        <w:rPr>
          <w:szCs w:val="21"/>
        </w:rPr>
        <w:t>tion</w:t>
      </w:r>
      <w:r w:rsidRPr="00B74011">
        <w:rPr>
          <w:b/>
          <w:szCs w:val="21"/>
        </w:rPr>
        <w:t xml:space="preserve"> TRAN</w:t>
      </w:r>
      <w:r w:rsidRPr="00B74011">
        <w:rPr>
          <w:szCs w:val="21"/>
        </w:rPr>
        <w:t>sient</w:t>
      </w:r>
      <w:r w:rsidRPr="00B74011">
        <w:rPr>
          <w:szCs w:val="21"/>
        </w:rPr>
        <w:tab/>
      </w:r>
      <w:r w:rsidRPr="00B74011">
        <w:rPr>
          <w:szCs w:val="21"/>
        </w:rPr>
        <w:tab/>
      </w:r>
      <w:r w:rsidR="0009056A" w:rsidRPr="00B74011">
        <w:rPr>
          <w:rFonts w:hint="eastAsia"/>
          <w:szCs w:val="21"/>
        </w:rPr>
        <w:t>Set the electronic load to TRAN mode;</w:t>
      </w:r>
    </w:p>
    <w:p w:rsidR="006F64D3" w:rsidRPr="00B74011" w:rsidRDefault="006F64D3" w:rsidP="006D166B">
      <w:pPr>
        <w:ind w:firstLine="435"/>
        <w:rPr>
          <w:szCs w:val="21"/>
        </w:rPr>
      </w:pPr>
      <w:r w:rsidRPr="00B74011">
        <w:rPr>
          <w:rFonts w:hAnsi="宋体" w:cs="宋体"/>
          <w:szCs w:val="21"/>
        </w:rPr>
        <w:t>[</w:t>
      </w:r>
      <w:r w:rsidRPr="00B74011">
        <w:rPr>
          <w:rFonts w:hAnsi="宋体" w:cs="宋体"/>
          <w:b/>
          <w:szCs w:val="21"/>
        </w:rPr>
        <w:t>SOUR</w:t>
      </w:r>
      <w:r w:rsidRPr="00B74011">
        <w:rPr>
          <w:rFonts w:hAnsi="宋体" w:cs="宋体"/>
          <w:szCs w:val="21"/>
        </w:rPr>
        <w:t>ce:]</w:t>
      </w:r>
      <w:r w:rsidRPr="00B74011">
        <w:rPr>
          <w:b/>
          <w:szCs w:val="21"/>
        </w:rPr>
        <w:t xml:space="preserve"> FUNC</w:t>
      </w:r>
      <w:r w:rsidRPr="00B74011">
        <w:rPr>
          <w:szCs w:val="21"/>
        </w:rPr>
        <w:t xml:space="preserve">tion </w:t>
      </w:r>
      <w:r w:rsidRPr="00B74011">
        <w:rPr>
          <w:b/>
          <w:szCs w:val="21"/>
        </w:rPr>
        <w:t>LIST</w:t>
      </w:r>
      <w:r w:rsidRPr="00B74011">
        <w:rPr>
          <w:szCs w:val="21"/>
        </w:rPr>
        <w:tab/>
      </w:r>
      <w:r w:rsidRPr="00B74011">
        <w:rPr>
          <w:szCs w:val="21"/>
        </w:rPr>
        <w:tab/>
      </w:r>
      <w:r w:rsidRPr="00B74011">
        <w:rPr>
          <w:szCs w:val="21"/>
        </w:rPr>
        <w:tab/>
      </w:r>
      <w:r w:rsidRPr="00B74011">
        <w:rPr>
          <w:szCs w:val="21"/>
        </w:rPr>
        <w:tab/>
      </w:r>
      <w:r w:rsidR="0009056A" w:rsidRPr="00B74011">
        <w:rPr>
          <w:rFonts w:hint="eastAsia"/>
          <w:szCs w:val="21"/>
        </w:rPr>
        <w:t>Set the electronic load to LIST mode;</w:t>
      </w:r>
    </w:p>
    <w:p w:rsidR="006F64D3" w:rsidRPr="00B74011" w:rsidRDefault="006F64D3" w:rsidP="00F74BD2">
      <w:pPr>
        <w:rPr>
          <w:szCs w:val="21"/>
        </w:rPr>
      </w:pPr>
    </w:p>
    <w:p w:rsidR="006F64D3" w:rsidRPr="00B74011" w:rsidRDefault="005233E4" w:rsidP="00564576">
      <w:pPr>
        <w:rPr>
          <w:szCs w:val="21"/>
        </w:rPr>
      </w:pPr>
      <w:r w:rsidRPr="00B74011">
        <w:rPr>
          <w:rFonts w:hint="eastAsia"/>
          <w:b/>
          <w:szCs w:val="21"/>
        </w:rPr>
        <w:t xml:space="preserve">Command Syntax: </w:t>
      </w:r>
      <w:r w:rsidR="006F64D3" w:rsidRPr="00B74011">
        <w:rPr>
          <w:rFonts w:hAnsi="宋体" w:cs="宋体"/>
          <w:szCs w:val="21"/>
        </w:rPr>
        <w:t>[</w:t>
      </w:r>
      <w:r w:rsidR="006F64D3" w:rsidRPr="00B74011">
        <w:rPr>
          <w:rFonts w:hAnsi="宋体" w:cs="宋体"/>
          <w:b/>
          <w:szCs w:val="21"/>
        </w:rPr>
        <w:t>SOUR</w:t>
      </w:r>
      <w:r w:rsidR="006F64D3" w:rsidRPr="00B74011">
        <w:rPr>
          <w:rFonts w:hAnsi="宋体" w:cs="宋体"/>
          <w:szCs w:val="21"/>
        </w:rPr>
        <w:t>ce:]</w:t>
      </w:r>
      <w:r w:rsidR="006F64D3" w:rsidRPr="00B74011">
        <w:rPr>
          <w:b/>
          <w:szCs w:val="21"/>
        </w:rPr>
        <w:t>FUNC</w:t>
      </w:r>
      <w:r w:rsidR="006F64D3" w:rsidRPr="00B74011">
        <w:rPr>
          <w:szCs w:val="21"/>
        </w:rPr>
        <w:t xml:space="preserve"> &lt;AARD&gt;</w:t>
      </w:r>
    </w:p>
    <w:p w:rsidR="006F64D3" w:rsidRPr="00B74011" w:rsidRDefault="005233E4" w:rsidP="006E5D8F">
      <w:pPr>
        <w:rPr>
          <w:szCs w:val="21"/>
        </w:rPr>
      </w:pPr>
      <w:r w:rsidRPr="00B74011">
        <w:rPr>
          <w:rFonts w:hint="eastAsia"/>
          <w:b/>
          <w:szCs w:val="21"/>
        </w:rPr>
        <w:t xml:space="preserve">Parameters: </w:t>
      </w:r>
      <w:r w:rsidR="006F64D3" w:rsidRPr="00B74011">
        <w:rPr>
          <w:szCs w:val="21"/>
        </w:rPr>
        <w:t>STAT|TRAN|LIST</w:t>
      </w:r>
    </w:p>
    <w:p w:rsidR="001600E5" w:rsidRPr="00B74011" w:rsidRDefault="001600E5" w:rsidP="001600E5">
      <w:pPr>
        <w:rPr>
          <w:szCs w:val="21"/>
        </w:rPr>
      </w:pPr>
      <w:r w:rsidRPr="00B74011">
        <w:rPr>
          <w:rFonts w:hint="eastAsia"/>
          <w:szCs w:val="21"/>
        </w:rPr>
        <w:t xml:space="preserve">Take </w:t>
      </w:r>
      <w:r w:rsidR="0009056A" w:rsidRPr="00B74011">
        <w:rPr>
          <w:rFonts w:hint="eastAsia"/>
          <w:szCs w:val="21"/>
        </w:rPr>
        <w:t>abbriviations</w:t>
      </w:r>
      <w:r w:rsidRPr="00B74011">
        <w:rPr>
          <w:rFonts w:hint="eastAsia"/>
          <w:szCs w:val="21"/>
        </w:rPr>
        <w:t xml:space="preserve"> of each operating mode as parameters. The default operating </w:t>
      </w:r>
      <w:r w:rsidR="0009056A" w:rsidRPr="00B74011">
        <w:rPr>
          <w:rFonts w:hint="eastAsia"/>
          <w:szCs w:val="21"/>
        </w:rPr>
        <w:t>sub-pattern</w:t>
      </w:r>
      <w:r w:rsidRPr="00B74011">
        <w:rPr>
          <w:rFonts w:hint="eastAsia"/>
          <w:szCs w:val="21"/>
        </w:rPr>
        <w:t xml:space="preserve"> of the electronic at turn on is </w:t>
      </w:r>
      <w:r w:rsidR="0009056A" w:rsidRPr="00B74011">
        <w:rPr>
          <w:rFonts w:hint="eastAsia"/>
          <w:szCs w:val="21"/>
        </w:rPr>
        <w:t>STAT</w:t>
      </w:r>
      <w:r w:rsidRPr="00B74011">
        <w:rPr>
          <w:rFonts w:hint="eastAsia"/>
          <w:szCs w:val="21"/>
        </w:rPr>
        <w:t xml:space="preserve"> mode.</w:t>
      </w:r>
    </w:p>
    <w:p w:rsidR="006F64D3" w:rsidRPr="00B74011" w:rsidRDefault="0003101B" w:rsidP="00564576">
      <w:pPr>
        <w:rPr>
          <w:szCs w:val="21"/>
        </w:rPr>
      </w:pPr>
      <w:r w:rsidRPr="00B74011">
        <w:rPr>
          <w:rFonts w:hint="eastAsia"/>
          <w:b/>
          <w:szCs w:val="21"/>
        </w:rPr>
        <w:t xml:space="preserve">Example: </w:t>
      </w:r>
      <w:r w:rsidR="006F64D3" w:rsidRPr="00B74011">
        <w:rPr>
          <w:b/>
          <w:szCs w:val="21"/>
        </w:rPr>
        <w:t>FUNC TRAN</w:t>
      </w:r>
      <w:r w:rsidR="006F64D3" w:rsidRPr="00B74011">
        <w:rPr>
          <w:b/>
          <w:szCs w:val="21"/>
        </w:rPr>
        <w:tab/>
      </w:r>
      <w:r w:rsidR="006F64D3" w:rsidRPr="00B74011">
        <w:rPr>
          <w:b/>
          <w:szCs w:val="21"/>
        </w:rPr>
        <w:tab/>
      </w:r>
      <w:r w:rsidR="006F64D3" w:rsidRPr="00B74011">
        <w:rPr>
          <w:b/>
          <w:szCs w:val="21"/>
        </w:rPr>
        <w:tab/>
      </w:r>
      <w:r w:rsidR="006F64D3" w:rsidRPr="00B74011">
        <w:rPr>
          <w:b/>
          <w:szCs w:val="21"/>
        </w:rPr>
        <w:tab/>
      </w:r>
      <w:r w:rsidR="00C41CEA" w:rsidRPr="00B74011">
        <w:rPr>
          <w:rFonts w:hint="eastAsia"/>
          <w:b/>
          <w:szCs w:val="21"/>
        </w:rPr>
        <w:t xml:space="preserve">   </w:t>
      </w:r>
      <w:r w:rsidR="00C41CEA" w:rsidRPr="00B74011">
        <w:rPr>
          <w:rFonts w:hint="eastAsia"/>
          <w:szCs w:val="21"/>
        </w:rPr>
        <w:t>Set the electronic load to transient mode;</w:t>
      </w:r>
    </w:p>
    <w:p w:rsidR="006F64D3" w:rsidRPr="00B74011" w:rsidRDefault="005233E4" w:rsidP="006D166B">
      <w:pPr>
        <w:rPr>
          <w:szCs w:val="21"/>
        </w:rPr>
      </w:pPr>
      <w:r w:rsidRPr="00B74011">
        <w:rPr>
          <w:rFonts w:hint="eastAsia"/>
          <w:b/>
          <w:szCs w:val="21"/>
        </w:rPr>
        <w:t xml:space="preserve">Query Syntax: </w:t>
      </w:r>
      <w:r w:rsidR="006F64D3" w:rsidRPr="00B74011">
        <w:rPr>
          <w:rFonts w:hAnsi="宋体" w:cs="宋体"/>
          <w:szCs w:val="21"/>
        </w:rPr>
        <w:t>[</w:t>
      </w:r>
      <w:r w:rsidR="006F64D3" w:rsidRPr="00B74011">
        <w:rPr>
          <w:rFonts w:hAnsi="宋体" w:cs="宋体"/>
          <w:b/>
          <w:szCs w:val="21"/>
        </w:rPr>
        <w:t>SOUR</w:t>
      </w:r>
      <w:r w:rsidR="006F64D3" w:rsidRPr="00B74011">
        <w:rPr>
          <w:rFonts w:hAnsi="宋体" w:cs="宋体"/>
          <w:szCs w:val="21"/>
        </w:rPr>
        <w:t>ce:]</w:t>
      </w:r>
      <w:r w:rsidR="006F64D3" w:rsidRPr="00B74011">
        <w:rPr>
          <w:b/>
          <w:szCs w:val="21"/>
        </w:rPr>
        <w:t>FUNC</w:t>
      </w:r>
      <w:r w:rsidR="006F64D3" w:rsidRPr="00B74011">
        <w:rPr>
          <w:szCs w:val="21"/>
        </w:rPr>
        <w:t>tion</w:t>
      </w:r>
      <w:r w:rsidR="006F64D3" w:rsidRPr="00B74011">
        <w:rPr>
          <w:b/>
          <w:szCs w:val="21"/>
        </w:rPr>
        <w:t>?</w:t>
      </w:r>
      <w:r w:rsidR="00C41CEA" w:rsidRPr="00B74011">
        <w:rPr>
          <w:szCs w:val="21"/>
        </w:rPr>
        <w:tab/>
      </w:r>
      <w:r w:rsidR="00C41CEA" w:rsidRPr="00B74011">
        <w:rPr>
          <w:szCs w:val="21"/>
        </w:rPr>
        <w:tab/>
      </w:r>
      <w:r w:rsidR="00C41CEA" w:rsidRPr="00B74011">
        <w:rPr>
          <w:rFonts w:hint="eastAsia"/>
          <w:szCs w:val="21"/>
        </w:rPr>
        <w:t xml:space="preserve">   Query the current sub-pattern of the electronic load;</w:t>
      </w:r>
    </w:p>
    <w:p w:rsidR="006F64D3" w:rsidRPr="00B74011" w:rsidRDefault="005233E4" w:rsidP="006E5D8F">
      <w:pPr>
        <w:rPr>
          <w:szCs w:val="21"/>
        </w:rPr>
      </w:pPr>
      <w:r w:rsidRPr="00B74011">
        <w:rPr>
          <w:rFonts w:hint="eastAsia"/>
          <w:b/>
          <w:szCs w:val="21"/>
        </w:rPr>
        <w:t xml:space="preserve">Returned Parameters: </w:t>
      </w:r>
      <w:r w:rsidR="006F64D3" w:rsidRPr="00B74011">
        <w:rPr>
          <w:szCs w:val="21"/>
        </w:rPr>
        <w:t>&lt;AARD&gt; STAT|TRAN|LIST</w:t>
      </w:r>
    </w:p>
    <w:p w:rsidR="006F64D3" w:rsidRDefault="006F64D3" w:rsidP="00043D36">
      <w:pPr>
        <w:rPr>
          <w:color w:val="FF0000"/>
        </w:rPr>
      </w:pPr>
    </w:p>
    <w:p w:rsidR="00243F0D" w:rsidRPr="006320EE" w:rsidRDefault="00243F0D" w:rsidP="00043D36">
      <w:pPr>
        <w:rPr>
          <w:color w:val="FF0000"/>
        </w:rPr>
      </w:pPr>
    </w:p>
    <w:p w:rsidR="006F64D3" w:rsidRPr="00B74011" w:rsidRDefault="006F64D3" w:rsidP="00043D36">
      <w:pPr>
        <w:rPr>
          <w:b/>
          <w:sz w:val="28"/>
          <w:szCs w:val="28"/>
        </w:rPr>
      </w:pPr>
      <w:r w:rsidRPr="00B74011">
        <w:rPr>
          <w:b/>
          <w:sz w:val="28"/>
          <w:szCs w:val="28"/>
        </w:rPr>
        <w:t>3.3.2 Current Subsystem</w:t>
      </w:r>
    </w:p>
    <w:p w:rsidR="006F64D3" w:rsidRPr="00013D88" w:rsidRDefault="00B46693" w:rsidP="00F74BD2">
      <w:pPr>
        <w:rPr>
          <w:szCs w:val="21"/>
        </w:rPr>
      </w:pPr>
      <w:r>
        <w:rPr>
          <w:rFonts w:hint="eastAsia"/>
          <w:szCs w:val="21"/>
        </w:rPr>
        <w:t>This s</w:t>
      </w:r>
      <w:r w:rsidR="006F64D3">
        <w:rPr>
          <w:szCs w:val="21"/>
        </w:rPr>
        <w:t>ubsystem</w:t>
      </w:r>
      <w:r>
        <w:rPr>
          <w:rFonts w:hint="eastAsia"/>
          <w:szCs w:val="21"/>
        </w:rPr>
        <w:t xml:space="preserve"> controls functions related to current mode.</w:t>
      </w:r>
    </w:p>
    <w:p w:rsidR="006F64D3" w:rsidRPr="00013D88" w:rsidRDefault="006F64D3" w:rsidP="00043D36">
      <w:r w:rsidRPr="00013D88">
        <w:t xml:space="preserve">                      </w:t>
      </w:r>
      <w:r w:rsidR="00E7553E">
        <w:rPr>
          <w:rFonts w:hint="eastAsia"/>
          <w:b/>
          <w:szCs w:val="21"/>
        </w:rPr>
        <w:t>Command</w:t>
      </w:r>
      <w:r w:rsidRPr="00013D88">
        <w:rPr>
          <w:b/>
          <w:szCs w:val="21"/>
        </w:rPr>
        <w:t xml:space="preserve">                                          </w:t>
      </w:r>
      <w:r w:rsidR="00E7553E">
        <w:rPr>
          <w:rFonts w:hint="eastAsia"/>
          <w:b/>
          <w:szCs w:val="21"/>
        </w:rPr>
        <w:t>Function</w:t>
      </w:r>
    </w:p>
    <w:p w:rsidR="006F64D3" w:rsidRPr="00013D88" w:rsidRDefault="006F64D3" w:rsidP="00B46693">
      <w:pPr>
        <w:rPr>
          <w:szCs w:val="21"/>
        </w:rPr>
      </w:pPr>
      <w:r w:rsidRPr="00013D88">
        <w:rPr>
          <w:szCs w:val="21"/>
        </w:rPr>
        <w:t>[</w:t>
      </w:r>
      <w:r w:rsidRPr="00013D88">
        <w:rPr>
          <w:b/>
          <w:szCs w:val="21"/>
        </w:rPr>
        <w:t>SOUR</w:t>
      </w:r>
      <w:r w:rsidRPr="00013D88">
        <w:rPr>
          <w:szCs w:val="21"/>
        </w:rPr>
        <w:t>ce:]</w:t>
      </w:r>
      <w:r w:rsidRPr="00013D88">
        <w:rPr>
          <w:b/>
          <w:szCs w:val="21"/>
        </w:rPr>
        <w:t>CURR</w:t>
      </w:r>
      <w:r w:rsidRPr="00013D88">
        <w:rPr>
          <w:szCs w:val="21"/>
        </w:rPr>
        <w:t>ent[</w:t>
      </w:r>
      <w:r w:rsidRPr="00013D88">
        <w:rPr>
          <w:b/>
          <w:szCs w:val="21"/>
        </w:rPr>
        <w:t>:LEV</w:t>
      </w:r>
      <w:r w:rsidRPr="00013D88">
        <w:rPr>
          <w:szCs w:val="21"/>
        </w:rPr>
        <w:t>el][</w:t>
      </w:r>
      <w:r w:rsidRPr="00013D88">
        <w:rPr>
          <w:b/>
          <w:szCs w:val="21"/>
        </w:rPr>
        <w:t>:IMM</w:t>
      </w:r>
      <w:r w:rsidRPr="00013D88">
        <w:rPr>
          <w:szCs w:val="21"/>
        </w:rPr>
        <w:t>ediate][</w:t>
      </w:r>
      <w:r w:rsidRPr="00013D88">
        <w:rPr>
          <w:b/>
          <w:szCs w:val="21"/>
        </w:rPr>
        <w:t>:AMPL</w:t>
      </w:r>
      <w:r w:rsidRPr="00013D88">
        <w:rPr>
          <w:szCs w:val="21"/>
        </w:rPr>
        <w:t>itude]</w:t>
      </w:r>
      <w:r w:rsidRPr="00013D88">
        <w:rPr>
          <w:szCs w:val="21"/>
        </w:rPr>
        <w:tab/>
      </w:r>
      <w:r w:rsidR="00B46693">
        <w:rPr>
          <w:rFonts w:hint="eastAsia"/>
          <w:szCs w:val="21"/>
        </w:rPr>
        <w:t>Set the immediate current level in CC mode;</w:t>
      </w:r>
    </w:p>
    <w:p w:rsidR="006F64D3" w:rsidRPr="00013D88" w:rsidRDefault="006F64D3" w:rsidP="00B46693">
      <w:pPr>
        <w:rPr>
          <w:szCs w:val="21"/>
        </w:rPr>
      </w:pPr>
      <w:r w:rsidRPr="00013D88">
        <w:rPr>
          <w:szCs w:val="21"/>
        </w:rPr>
        <w:t>[</w:t>
      </w:r>
      <w:r w:rsidRPr="00013D88">
        <w:rPr>
          <w:b/>
          <w:szCs w:val="21"/>
        </w:rPr>
        <w:t>SOUR</w:t>
      </w:r>
      <w:r w:rsidRPr="00013D88">
        <w:rPr>
          <w:szCs w:val="21"/>
        </w:rPr>
        <w:t>ce:]</w:t>
      </w:r>
      <w:r w:rsidRPr="00013D88">
        <w:rPr>
          <w:b/>
          <w:szCs w:val="21"/>
        </w:rPr>
        <w:t>CURR</w:t>
      </w:r>
      <w:r w:rsidRPr="00013D88">
        <w:rPr>
          <w:szCs w:val="21"/>
        </w:rPr>
        <w:t>ent[</w:t>
      </w:r>
      <w:r w:rsidRPr="00013D88">
        <w:rPr>
          <w:b/>
          <w:szCs w:val="21"/>
        </w:rPr>
        <w:t>:LEV</w:t>
      </w:r>
      <w:r w:rsidRPr="00013D88">
        <w:rPr>
          <w:szCs w:val="21"/>
        </w:rPr>
        <w:t>el][</w:t>
      </w:r>
      <w:r w:rsidRPr="00013D88">
        <w:rPr>
          <w:b/>
          <w:szCs w:val="21"/>
        </w:rPr>
        <w:t>:IMM</w:t>
      </w:r>
      <w:r w:rsidRPr="00013D88">
        <w:rPr>
          <w:szCs w:val="21"/>
        </w:rPr>
        <w:t>ediate][</w:t>
      </w:r>
      <w:r w:rsidRPr="00013D88">
        <w:rPr>
          <w:b/>
          <w:szCs w:val="21"/>
        </w:rPr>
        <w:t>:AMPL</w:t>
      </w:r>
      <w:r w:rsidRPr="00013D88">
        <w:rPr>
          <w:szCs w:val="21"/>
        </w:rPr>
        <w:t>itude]</w:t>
      </w:r>
      <w:r w:rsidRPr="00013D88">
        <w:rPr>
          <w:rFonts w:hint="eastAsia"/>
          <w:b/>
          <w:szCs w:val="21"/>
        </w:rPr>
        <w:t>？</w:t>
      </w:r>
      <w:r w:rsidRPr="00013D88">
        <w:rPr>
          <w:szCs w:val="21"/>
        </w:rPr>
        <w:tab/>
      </w:r>
      <w:r w:rsidR="00B46693">
        <w:rPr>
          <w:rFonts w:hint="eastAsia"/>
          <w:szCs w:val="21"/>
        </w:rPr>
        <w:t>Query the immediate current level in CC mode;</w:t>
      </w:r>
    </w:p>
    <w:p w:rsidR="006F64D3" w:rsidRPr="00013D88" w:rsidRDefault="006F64D3" w:rsidP="00B46693">
      <w:pPr>
        <w:rPr>
          <w:szCs w:val="21"/>
        </w:rPr>
      </w:pPr>
      <w:r w:rsidRPr="00013D88">
        <w:rPr>
          <w:szCs w:val="21"/>
        </w:rPr>
        <w:t>[</w:t>
      </w:r>
      <w:r w:rsidRPr="00013D88">
        <w:rPr>
          <w:b/>
          <w:szCs w:val="21"/>
        </w:rPr>
        <w:t>SOUR</w:t>
      </w:r>
      <w:r w:rsidRPr="00013D88">
        <w:rPr>
          <w:szCs w:val="21"/>
        </w:rPr>
        <w:t>ce:]</w:t>
      </w:r>
      <w:r w:rsidRPr="00013D88">
        <w:rPr>
          <w:b/>
          <w:szCs w:val="21"/>
        </w:rPr>
        <w:t>CURR</w:t>
      </w:r>
      <w:r w:rsidRPr="00013D88">
        <w:rPr>
          <w:szCs w:val="21"/>
        </w:rPr>
        <w:t>ent</w:t>
      </w:r>
      <w:r w:rsidRPr="00013D88">
        <w:rPr>
          <w:b/>
          <w:szCs w:val="21"/>
        </w:rPr>
        <w:t>:LIM</w:t>
      </w:r>
      <w:r w:rsidRPr="00013D88">
        <w:rPr>
          <w:szCs w:val="21"/>
        </w:rPr>
        <w:t>it</w:t>
      </w:r>
      <w:r w:rsidRPr="00013D88">
        <w:rPr>
          <w:szCs w:val="21"/>
        </w:rPr>
        <w:tab/>
      </w:r>
      <w:r w:rsidRPr="00013D88">
        <w:rPr>
          <w:szCs w:val="21"/>
        </w:rPr>
        <w:tab/>
      </w:r>
      <w:r w:rsidRPr="00013D88">
        <w:rPr>
          <w:szCs w:val="21"/>
        </w:rPr>
        <w:tab/>
      </w:r>
      <w:r w:rsidRPr="00013D88">
        <w:rPr>
          <w:szCs w:val="21"/>
        </w:rPr>
        <w:tab/>
      </w:r>
      <w:r w:rsidRPr="00013D88">
        <w:rPr>
          <w:szCs w:val="21"/>
        </w:rPr>
        <w:tab/>
      </w:r>
      <w:r w:rsidRPr="00013D88">
        <w:rPr>
          <w:szCs w:val="21"/>
        </w:rPr>
        <w:tab/>
      </w:r>
      <w:r w:rsidRPr="00013D88">
        <w:rPr>
          <w:szCs w:val="21"/>
        </w:rPr>
        <w:tab/>
      </w:r>
      <w:r w:rsidRPr="00013D88">
        <w:rPr>
          <w:szCs w:val="21"/>
        </w:rPr>
        <w:tab/>
      </w:r>
      <w:r w:rsidR="006E1E0D">
        <w:rPr>
          <w:rFonts w:hint="eastAsia"/>
          <w:szCs w:val="21"/>
        </w:rPr>
        <w:t>Set the current limit level;</w:t>
      </w:r>
    </w:p>
    <w:p w:rsidR="006F64D3" w:rsidRPr="00013D88" w:rsidRDefault="006F64D3" w:rsidP="00B46693">
      <w:pPr>
        <w:rPr>
          <w:szCs w:val="21"/>
        </w:rPr>
      </w:pPr>
      <w:r w:rsidRPr="00013D88">
        <w:rPr>
          <w:szCs w:val="21"/>
        </w:rPr>
        <w:t>[</w:t>
      </w:r>
      <w:r w:rsidRPr="00013D88">
        <w:rPr>
          <w:b/>
          <w:szCs w:val="21"/>
        </w:rPr>
        <w:t>SOUR</w:t>
      </w:r>
      <w:r w:rsidRPr="00013D88">
        <w:rPr>
          <w:szCs w:val="21"/>
        </w:rPr>
        <w:t>ce:]</w:t>
      </w:r>
      <w:r w:rsidRPr="00013D88">
        <w:rPr>
          <w:b/>
          <w:szCs w:val="21"/>
        </w:rPr>
        <w:t>CURR</w:t>
      </w:r>
      <w:r w:rsidRPr="00013D88">
        <w:rPr>
          <w:szCs w:val="21"/>
        </w:rPr>
        <w:t>ent</w:t>
      </w:r>
      <w:r w:rsidRPr="00013D88">
        <w:rPr>
          <w:b/>
          <w:szCs w:val="21"/>
        </w:rPr>
        <w:t>:LIM</w:t>
      </w:r>
      <w:r w:rsidRPr="00013D88">
        <w:rPr>
          <w:szCs w:val="21"/>
        </w:rPr>
        <w:t>it</w:t>
      </w:r>
      <w:r w:rsidRPr="00013D88">
        <w:rPr>
          <w:b/>
          <w:szCs w:val="21"/>
        </w:rPr>
        <w:t>?</w:t>
      </w:r>
      <w:r w:rsidRPr="00013D88">
        <w:rPr>
          <w:szCs w:val="21"/>
        </w:rPr>
        <w:tab/>
      </w:r>
      <w:r w:rsidRPr="00013D88">
        <w:rPr>
          <w:szCs w:val="21"/>
        </w:rPr>
        <w:tab/>
      </w:r>
      <w:r w:rsidRPr="00013D88">
        <w:rPr>
          <w:szCs w:val="21"/>
        </w:rPr>
        <w:tab/>
      </w:r>
      <w:r w:rsidRPr="00013D88">
        <w:rPr>
          <w:szCs w:val="21"/>
        </w:rPr>
        <w:tab/>
      </w:r>
      <w:r w:rsidRPr="00013D88">
        <w:rPr>
          <w:szCs w:val="21"/>
        </w:rPr>
        <w:tab/>
      </w:r>
      <w:r w:rsidRPr="00013D88">
        <w:rPr>
          <w:szCs w:val="21"/>
        </w:rPr>
        <w:tab/>
      </w:r>
      <w:r w:rsidRPr="00013D88">
        <w:rPr>
          <w:szCs w:val="21"/>
        </w:rPr>
        <w:tab/>
      </w:r>
      <w:r w:rsidR="006E1E0D">
        <w:rPr>
          <w:rFonts w:hint="eastAsia"/>
          <w:szCs w:val="21"/>
        </w:rPr>
        <w:t>Query the current limit level;</w:t>
      </w:r>
    </w:p>
    <w:p w:rsidR="006F64D3" w:rsidRPr="00013D88" w:rsidRDefault="006F64D3" w:rsidP="00B46693">
      <w:r w:rsidRPr="00013D88">
        <w:rPr>
          <w:szCs w:val="21"/>
        </w:rPr>
        <w:t>[</w:t>
      </w:r>
      <w:r w:rsidRPr="00013D88">
        <w:rPr>
          <w:b/>
          <w:szCs w:val="21"/>
        </w:rPr>
        <w:t>SOUR</w:t>
      </w:r>
      <w:r w:rsidRPr="00013D88">
        <w:rPr>
          <w:szCs w:val="21"/>
        </w:rPr>
        <w:t>ce:]</w:t>
      </w:r>
      <w:r w:rsidRPr="00013D88">
        <w:rPr>
          <w:b/>
          <w:szCs w:val="21"/>
        </w:rPr>
        <w:t xml:space="preserve"> CURR</w:t>
      </w:r>
      <w:r w:rsidRPr="00013D88">
        <w:rPr>
          <w:szCs w:val="21"/>
        </w:rPr>
        <w:t>ent</w:t>
      </w:r>
      <w:r w:rsidRPr="00013D88">
        <w:rPr>
          <w:b/>
          <w:szCs w:val="21"/>
        </w:rPr>
        <w:t>:SLEW</w:t>
      </w:r>
      <w:r w:rsidRPr="00013D88">
        <w:rPr>
          <w:szCs w:val="21"/>
        </w:rPr>
        <w:t>rate</w:t>
      </w:r>
      <w:r w:rsidRPr="00013D88">
        <w:rPr>
          <w:b/>
          <w:szCs w:val="21"/>
        </w:rPr>
        <w:t>:NEG</w:t>
      </w:r>
      <w:r w:rsidRPr="00013D88">
        <w:rPr>
          <w:szCs w:val="21"/>
        </w:rPr>
        <w:t>ative</w:t>
      </w:r>
      <w:r w:rsidRPr="00013D88">
        <w:rPr>
          <w:szCs w:val="21"/>
        </w:rPr>
        <w:tab/>
      </w:r>
      <w:r w:rsidRPr="00013D88">
        <w:rPr>
          <w:szCs w:val="21"/>
        </w:rPr>
        <w:tab/>
      </w:r>
      <w:r w:rsidRPr="00013D88">
        <w:rPr>
          <w:szCs w:val="21"/>
        </w:rPr>
        <w:tab/>
      </w:r>
      <w:r w:rsidRPr="00013D88">
        <w:rPr>
          <w:szCs w:val="21"/>
        </w:rPr>
        <w:tab/>
      </w:r>
      <w:r w:rsidR="006E1E0D">
        <w:rPr>
          <w:rFonts w:hint="eastAsia"/>
          <w:szCs w:val="21"/>
        </w:rPr>
        <w:t>Set the current fall rate;</w:t>
      </w:r>
    </w:p>
    <w:p w:rsidR="006F64D3" w:rsidRPr="00013D88" w:rsidRDefault="006F64D3" w:rsidP="00B46693">
      <w:pPr>
        <w:rPr>
          <w:szCs w:val="21"/>
        </w:rPr>
      </w:pPr>
      <w:r w:rsidRPr="00013D88">
        <w:rPr>
          <w:szCs w:val="21"/>
        </w:rPr>
        <w:t>[</w:t>
      </w:r>
      <w:r w:rsidRPr="00013D88">
        <w:rPr>
          <w:b/>
          <w:szCs w:val="21"/>
        </w:rPr>
        <w:t>SOUR</w:t>
      </w:r>
      <w:r w:rsidRPr="00013D88">
        <w:rPr>
          <w:szCs w:val="21"/>
        </w:rPr>
        <w:t>ce:]</w:t>
      </w:r>
      <w:r w:rsidRPr="00013D88">
        <w:rPr>
          <w:b/>
          <w:szCs w:val="21"/>
        </w:rPr>
        <w:t xml:space="preserve"> CURR</w:t>
      </w:r>
      <w:r w:rsidRPr="00013D88">
        <w:rPr>
          <w:szCs w:val="21"/>
        </w:rPr>
        <w:t>ent</w:t>
      </w:r>
      <w:r w:rsidRPr="00013D88">
        <w:rPr>
          <w:b/>
          <w:szCs w:val="21"/>
        </w:rPr>
        <w:t>:SLEW</w:t>
      </w:r>
      <w:r w:rsidRPr="00013D88">
        <w:rPr>
          <w:szCs w:val="21"/>
        </w:rPr>
        <w:t>rate</w:t>
      </w:r>
      <w:r w:rsidRPr="00013D88">
        <w:rPr>
          <w:b/>
          <w:szCs w:val="21"/>
        </w:rPr>
        <w:t>:NEG</w:t>
      </w:r>
      <w:r w:rsidRPr="00013D88">
        <w:rPr>
          <w:szCs w:val="21"/>
        </w:rPr>
        <w:t>ative</w:t>
      </w:r>
      <w:r w:rsidRPr="00013D88">
        <w:rPr>
          <w:rFonts w:hint="eastAsia"/>
          <w:b/>
          <w:szCs w:val="21"/>
        </w:rPr>
        <w:t>？</w:t>
      </w:r>
      <w:r w:rsidRPr="00013D88">
        <w:rPr>
          <w:szCs w:val="21"/>
        </w:rPr>
        <w:tab/>
      </w:r>
      <w:r w:rsidRPr="00013D88">
        <w:rPr>
          <w:szCs w:val="21"/>
        </w:rPr>
        <w:tab/>
      </w:r>
      <w:r w:rsidRPr="00013D88">
        <w:rPr>
          <w:szCs w:val="21"/>
        </w:rPr>
        <w:tab/>
      </w:r>
      <w:r w:rsidRPr="00013D88">
        <w:rPr>
          <w:szCs w:val="21"/>
        </w:rPr>
        <w:tab/>
      </w:r>
      <w:r w:rsidR="006E1E0D">
        <w:rPr>
          <w:rFonts w:hint="eastAsia"/>
          <w:szCs w:val="21"/>
        </w:rPr>
        <w:t xml:space="preserve">Query the </w:t>
      </w:r>
      <w:r w:rsidR="006E1E0D">
        <w:rPr>
          <w:szCs w:val="21"/>
        </w:rPr>
        <w:t>current</w:t>
      </w:r>
      <w:r w:rsidR="006E1E0D">
        <w:rPr>
          <w:rFonts w:hint="eastAsia"/>
          <w:szCs w:val="21"/>
        </w:rPr>
        <w:t xml:space="preserve"> fall rate;</w:t>
      </w:r>
    </w:p>
    <w:p w:rsidR="006F64D3" w:rsidRPr="00013D88" w:rsidRDefault="006F64D3" w:rsidP="006E1E0D">
      <w:r w:rsidRPr="00013D88">
        <w:rPr>
          <w:szCs w:val="21"/>
        </w:rPr>
        <w:t>[</w:t>
      </w:r>
      <w:r w:rsidRPr="00013D88">
        <w:rPr>
          <w:b/>
          <w:szCs w:val="21"/>
        </w:rPr>
        <w:t>SOUR</w:t>
      </w:r>
      <w:r w:rsidRPr="00013D88">
        <w:rPr>
          <w:szCs w:val="21"/>
        </w:rPr>
        <w:t>ce:]</w:t>
      </w:r>
      <w:r w:rsidRPr="00013D88">
        <w:rPr>
          <w:b/>
          <w:szCs w:val="21"/>
        </w:rPr>
        <w:t xml:space="preserve"> CURR</w:t>
      </w:r>
      <w:r w:rsidRPr="00013D88">
        <w:rPr>
          <w:szCs w:val="21"/>
        </w:rPr>
        <w:t>ent</w:t>
      </w:r>
      <w:r w:rsidRPr="00013D88">
        <w:rPr>
          <w:b/>
          <w:szCs w:val="21"/>
        </w:rPr>
        <w:t>:SLEW</w:t>
      </w:r>
      <w:r w:rsidRPr="00013D88">
        <w:rPr>
          <w:szCs w:val="21"/>
        </w:rPr>
        <w:t>rate</w:t>
      </w:r>
      <w:r w:rsidRPr="00013D88">
        <w:rPr>
          <w:b/>
          <w:szCs w:val="21"/>
        </w:rPr>
        <w:t>:POS</w:t>
      </w:r>
      <w:r w:rsidRPr="00013D88">
        <w:rPr>
          <w:szCs w:val="21"/>
        </w:rPr>
        <w:t>itive</w:t>
      </w:r>
      <w:r w:rsidRPr="00013D88">
        <w:rPr>
          <w:szCs w:val="21"/>
        </w:rPr>
        <w:tab/>
      </w:r>
      <w:r w:rsidRPr="00013D88">
        <w:rPr>
          <w:szCs w:val="21"/>
        </w:rPr>
        <w:tab/>
      </w:r>
      <w:r w:rsidRPr="00013D88">
        <w:rPr>
          <w:szCs w:val="21"/>
        </w:rPr>
        <w:tab/>
      </w:r>
      <w:r w:rsidRPr="00013D88">
        <w:rPr>
          <w:szCs w:val="21"/>
        </w:rPr>
        <w:tab/>
      </w:r>
      <w:r w:rsidRPr="00013D88">
        <w:rPr>
          <w:szCs w:val="21"/>
        </w:rPr>
        <w:tab/>
      </w:r>
      <w:r w:rsidR="0090513A">
        <w:rPr>
          <w:rFonts w:hint="eastAsia"/>
          <w:szCs w:val="21"/>
        </w:rPr>
        <w:t>Set the current rise rate;</w:t>
      </w:r>
    </w:p>
    <w:p w:rsidR="006F64D3" w:rsidRPr="00013D88" w:rsidRDefault="006F64D3" w:rsidP="006E1E0D">
      <w:pPr>
        <w:rPr>
          <w:szCs w:val="21"/>
        </w:rPr>
      </w:pPr>
      <w:r w:rsidRPr="00013D88">
        <w:rPr>
          <w:szCs w:val="21"/>
        </w:rPr>
        <w:t>[</w:t>
      </w:r>
      <w:r w:rsidRPr="00013D88">
        <w:rPr>
          <w:b/>
          <w:szCs w:val="21"/>
        </w:rPr>
        <w:t>SOUR</w:t>
      </w:r>
      <w:r w:rsidRPr="00013D88">
        <w:rPr>
          <w:szCs w:val="21"/>
        </w:rPr>
        <w:t>ce:]</w:t>
      </w:r>
      <w:r w:rsidRPr="00013D88">
        <w:rPr>
          <w:b/>
          <w:szCs w:val="21"/>
        </w:rPr>
        <w:t xml:space="preserve"> CURR</w:t>
      </w:r>
      <w:r w:rsidRPr="00013D88">
        <w:rPr>
          <w:szCs w:val="21"/>
        </w:rPr>
        <w:t>ent</w:t>
      </w:r>
      <w:r w:rsidRPr="00013D88">
        <w:rPr>
          <w:b/>
          <w:szCs w:val="21"/>
        </w:rPr>
        <w:t>:SLEW</w:t>
      </w:r>
      <w:r w:rsidRPr="00013D88">
        <w:rPr>
          <w:szCs w:val="21"/>
        </w:rPr>
        <w:t>rate</w:t>
      </w:r>
      <w:r w:rsidRPr="00013D88">
        <w:rPr>
          <w:b/>
          <w:szCs w:val="21"/>
        </w:rPr>
        <w:t>: POS</w:t>
      </w:r>
      <w:r w:rsidRPr="00013D88">
        <w:rPr>
          <w:szCs w:val="21"/>
        </w:rPr>
        <w:t>itive</w:t>
      </w:r>
      <w:r w:rsidRPr="00013D88">
        <w:rPr>
          <w:szCs w:val="21"/>
        </w:rPr>
        <w:tab/>
      </w:r>
      <w:r w:rsidRPr="00013D88">
        <w:rPr>
          <w:b/>
          <w:szCs w:val="21"/>
        </w:rPr>
        <w:t>?</w:t>
      </w:r>
      <w:r w:rsidRPr="00013D88">
        <w:rPr>
          <w:szCs w:val="21"/>
        </w:rPr>
        <w:tab/>
      </w:r>
      <w:r w:rsidRPr="00013D88">
        <w:rPr>
          <w:szCs w:val="21"/>
        </w:rPr>
        <w:tab/>
      </w:r>
      <w:r w:rsidRPr="00013D88">
        <w:rPr>
          <w:szCs w:val="21"/>
        </w:rPr>
        <w:tab/>
      </w:r>
      <w:r w:rsidRPr="00013D88">
        <w:rPr>
          <w:szCs w:val="21"/>
        </w:rPr>
        <w:tab/>
      </w:r>
      <w:r w:rsidR="0090513A">
        <w:rPr>
          <w:rFonts w:hint="eastAsia"/>
          <w:szCs w:val="21"/>
        </w:rPr>
        <w:t>Query the current rise rate;</w:t>
      </w:r>
    </w:p>
    <w:p w:rsidR="006F64D3" w:rsidRPr="00013D88" w:rsidRDefault="006F64D3" w:rsidP="006E1E0D">
      <w:pPr>
        <w:rPr>
          <w:szCs w:val="21"/>
        </w:rPr>
      </w:pPr>
      <w:r w:rsidRPr="00013D88">
        <w:rPr>
          <w:szCs w:val="21"/>
        </w:rPr>
        <w:lastRenderedPageBreak/>
        <w:t>[</w:t>
      </w:r>
      <w:r w:rsidRPr="00013D88">
        <w:rPr>
          <w:b/>
          <w:szCs w:val="21"/>
        </w:rPr>
        <w:t>SOUR</w:t>
      </w:r>
      <w:r w:rsidRPr="00013D88">
        <w:rPr>
          <w:szCs w:val="21"/>
        </w:rPr>
        <w:t>ce:]</w:t>
      </w:r>
      <w:r w:rsidRPr="00013D88">
        <w:rPr>
          <w:b/>
          <w:szCs w:val="21"/>
        </w:rPr>
        <w:t>CURR</w:t>
      </w:r>
      <w:r w:rsidRPr="00013D88">
        <w:rPr>
          <w:szCs w:val="21"/>
        </w:rPr>
        <w:t>ent</w:t>
      </w:r>
      <w:r w:rsidRPr="00013D88">
        <w:rPr>
          <w:b/>
          <w:szCs w:val="21"/>
        </w:rPr>
        <w:t>:TLEV</w:t>
      </w:r>
      <w:r w:rsidRPr="00013D88">
        <w:rPr>
          <w:szCs w:val="21"/>
        </w:rPr>
        <w:t>el</w:t>
      </w:r>
      <w:r w:rsidRPr="00013D88">
        <w:rPr>
          <w:szCs w:val="21"/>
        </w:rPr>
        <w:tab/>
      </w:r>
      <w:r w:rsidRPr="00013D88">
        <w:rPr>
          <w:szCs w:val="21"/>
        </w:rPr>
        <w:tab/>
      </w:r>
      <w:r w:rsidRPr="00013D88">
        <w:rPr>
          <w:szCs w:val="21"/>
        </w:rPr>
        <w:tab/>
      </w:r>
      <w:r w:rsidRPr="00013D88">
        <w:rPr>
          <w:szCs w:val="21"/>
        </w:rPr>
        <w:tab/>
      </w:r>
      <w:r w:rsidRPr="00013D88">
        <w:rPr>
          <w:szCs w:val="21"/>
        </w:rPr>
        <w:tab/>
      </w:r>
      <w:r w:rsidRPr="00013D88">
        <w:rPr>
          <w:szCs w:val="21"/>
        </w:rPr>
        <w:tab/>
      </w:r>
      <w:r w:rsidRPr="00013D88">
        <w:rPr>
          <w:szCs w:val="21"/>
        </w:rPr>
        <w:tab/>
      </w:r>
      <w:r w:rsidR="0090513A">
        <w:rPr>
          <w:rFonts w:hint="eastAsia"/>
          <w:szCs w:val="21"/>
        </w:rPr>
        <w:t>Set transient current high level;</w:t>
      </w:r>
    </w:p>
    <w:p w:rsidR="006F64D3" w:rsidRPr="00013D88" w:rsidRDefault="006F64D3" w:rsidP="006E1E0D">
      <w:pPr>
        <w:rPr>
          <w:szCs w:val="21"/>
        </w:rPr>
      </w:pPr>
      <w:r w:rsidRPr="00013D88">
        <w:rPr>
          <w:szCs w:val="21"/>
        </w:rPr>
        <w:t>[</w:t>
      </w:r>
      <w:r w:rsidRPr="00013D88">
        <w:rPr>
          <w:b/>
          <w:szCs w:val="21"/>
        </w:rPr>
        <w:t>SOUR</w:t>
      </w:r>
      <w:r w:rsidRPr="00013D88">
        <w:rPr>
          <w:szCs w:val="21"/>
        </w:rPr>
        <w:t>ce:]</w:t>
      </w:r>
      <w:r w:rsidRPr="00013D88">
        <w:rPr>
          <w:b/>
          <w:szCs w:val="21"/>
        </w:rPr>
        <w:t>CURR</w:t>
      </w:r>
      <w:r w:rsidRPr="00013D88">
        <w:rPr>
          <w:szCs w:val="21"/>
        </w:rPr>
        <w:t>ent</w:t>
      </w:r>
      <w:r w:rsidRPr="00013D88">
        <w:rPr>
          <w:b/>
          <w:szCs w:val="21"/>
        </w:rPr>
        <w:t>:TLEV</w:t>
      </w:r>
      <w:r w:rsidRPr="00013D88">
        <w:rPr>
          <w:szCs w:val="21"/>
        </w:rPr>
        <w:t>el</w:t>
      </w:r>
      <w:r w:rsidRPr="00013D88">
        <w:rPr>
          <w:b/>
          <w:szCs w:val="21"/>
        </w:rPr>
        <w:t>?</w:t>
      </w:r>
      <w:r w:rsidRPr="00013D88">
        <w:rPr>
          <w:szCs w:val="21"/>
        </w:rPr>
        <w:tab/>
      </w:r>
      <w:r w:rsidRPr="00013D88">
        <w:rPr>
          <w:szCs w:val="21"/>
        </w:rPr>
        <w:tab/>
      </w:r>
      <w:r w:rsidRPr="00013D88">
        <w:rPr>
          <w:szCs w:val="21"/>
        </w:rPr>
        <w:tab/>
      </w:r>
      <w:r w:rsidRPr="00013D88">
        <w:rPr>
          <w:szCs w:val="21"/>
        </w:rPr>
        <w:tab/>
      </w:r>
      <w:r w:rsidRPr="00013D88">
        <w:rPr>
          <w:szCs w:val="21"/>
        </w:rPr>
        <w:tab/>
      </w:r>
      <w:r w:rsidRPr="00013D88">
        <w:rPr>
          <w:szCs w:val="21"/>
        </w:rPr>
        <w:tab/>
      </w:r>
      <w:r w:rsidRPr="00013D88">
        <w:rPr>
          <w:szCs w:val="21"/>
        </w:rPr>
        <w:tab/>
      </w:r>
      <w:r w:rsidR="0090513A">
        <w:rPr>
          <w:rFonts w:hint="eastAsia"/>
          <w:szCs w:val="21"/>
        </w:rPr>
        <w:t>Query transient current high level</w:t>
      </w:r>
      <w:r w:rsidR="0090513A">
        <w:rPr>
          <w:szCs w:val="21"/>
        </w:rPr>
        <w:t>;</w:t>
      </w:r>
    </w:p>
    <w:p w:rsidR="006F64D3" w:rsidRPr="00013D88" w:rsidRDefault="006F64D3" w:rsidP="006E1E0D">
      <w:pPr>
        <w:rPr>
          <w:szCs w:val="21"/>
        </w:rPr>
      </w:pPr>
      <w:r w:rsidRPr="00013D88">
        <w:rPr>
          <w:szCs w:val="21"/>
        </w:rPr>
        <w:t>[</w:t>
      </w:r>
      <w:r w:rsidRPr="00013D88">
        <w:rPr>
          <w:b/>
          <w:szCs w:val="21"/>
        </w:rPr>
        <w:t>SOUR</w:t>
      </w:r>
      <w:r w:rsidRPr="00013D88">
        <w:rPr>
          <w:szCs w:val="21"/>
        </w:rPr>
        <w:t>ce:]</w:t>
      </w:r>
      <w:r w:rsidRPr="00013D88">
        <w:rPr>
          <w:b/>
          <w:szCs w:val="21"/>
        </w:rPr>
        <w:t>CURR</w:t>
      </w:r>
      <w:r w:rsidRPr="00013D88">
        <w:rPr>
          <w:szCs w:val="21"/>
        </w:rPr>
        <w:t>ent[</w:t>
      </w:r>
      <w:r w:rsidRPr="00013D88">
        <w:rPr>
          <w:b/>
          <w:szCs w:val="21"/>
        </w:rPr>
        <w:t>:LEV</w:t>
      </w:r>
      <w:r w:rsidRPr="00013D88">
        <w:rPr>
          <w:szCs w:val="21"/>
        </w:rPr>
        <w:t>el]</w:t>
      </w:r>
      <w:r w:rsidRPr="00013D88">
        <w:rPr>
          <w:b/>
          <w:szCs w:val="21"/>
        </w:rPr>
        <w:t>:</w:t>
      </w:r>
      <w:r w:rsidR="00037A2F">
        <w:rPr>
          <w:b/>
          <w:szCs w:val="21"/>
        </w:rPr>
        <w:t>Trigger</w:t>
      </w:r>
      <w:r w:rsidRPr="00013D88">
        <w:rPr>
          <w:szCs w:val="21"/>
        </w:rPr>
        <w:t>[</w:t>
      </w:r>
      <w:r w:rsidRPr="00013D88">
        <w:rPr>
          <w:b/>
          <w:szCs w:val="21"/>
        </w:rPr>
        <w:t>:AMPL</w:t>
      </w:r>
      <w:r w:rsidRPr="00013D88">
        <w:rPr>
          <w:szCs w:val="21"/>
        </w:rPr>
        <w:t>itude]</w:t>
      </w:r>
      <w:r w:rsidRPr="00013D88">
        <w:rPr>
          <w:szCs w:val="21"/>
        </w:rPr>
        <w:tab/>
      </w:r>
      <w:r w:rsidRPr="00013D88">
        <w:rPr>
          <w:szCs w:val="21"/>
        </w:rPr>
        <w:tab/>
      </w:r>
      <w:r w:rsidR="0090513A">
        <w:rPr>
          <w:rFonts w:hint="eastAsia"/>
          <w:szCs w:val="21"/>
        </w:rPr>
        <w:t>Set the current trigger level;</w:t>
      </w:r>
    </w:p>
    <w:p w:rsidR="006F64D3" w:rsidRPr="00013D88" w:rsidRDefault="006F64D3" w:rsidP="006E1E0D">
      <w:pPr>
        <w:rPr>
          <w:szCs w:val="21"/>
        </w:rPr>
      </w:pPr>
      <w:r w:rsidRPr="00013D88">
        <w:rPr>
          <w:szCs w:val="21"/>
        </w:rPr>
        <w:t>[</w:t>
      </w:r>
      <w:r w:rsidRPr="00013D88">
        <w:rPr>
          <w:b/>
          <w:szCs w:val="21"/>
        </w:rPr>
        <w:t>SOUR</w:t>
      </w:r>
      <w:r w:rsidRPr="00013D88">
        <w:rPr>
          <w:szCs w:val="21"/>
        </w:rPr>
        <w:t>ce:]</w:t>
      </w:r>
      <w:r w:rsidRPr="00013D88">
        <w:rPr>
          <w:b/>
          <w:szCs w:val="21"/>
        </w:rPr>
        <w:t>CURR</w:t>
      </w:r>
      <w:r w:rsidRPr="00013D88">
        <w:rPr>
          <w:szCs w:val="21"/>
        </w:rPr>
        <w:t>ent[</w:t>
      </w:r>
      <w:r w:rsidRPr="00013D88">
        <w:rPr>
          <w:b/>
          <w:szCs w:val="21"/>
        </w:rPr>
        <w:t>:LEV</w:t>
      </w:r>
      <w:r w:rsidRPr="00013D88">
        <w:rPr>
          <w:szCs w:val="21"/>
        </w:rPr>
        <w:t>el]</w:t>
      </w:r>
      <w:r w:rsidRPr="00013D88">
        <w:rPr>
          <w:b/>
          <w:szCs w:val="21"/>
        </w:rPr>
        <w:t>:</w:t>
      </w:r>
      <w:r w:rsidR="00037A2F">
        <w:rPr>
          <w:b/>
          <w:szCs w:val="21"/>
        </w:rPr>
        <w:t>Trigger</w:t>
      </w:r>
      <w:r w:rsidRPr="00013D88">
        <w:rPr>
          <w:szCs w:val="21"/>
        </w:rPr>
        <w:t>[</w:t>
      </w:r>
      <w:r w:rsidRPr="00013D88">
        <w:rPr>
          <w:b/>
          <w:szCs w:val="21"/>
        </w:rPr>
        <w:t>:AMPL</w:t>
      </w:r>
      <w:r w:rsidRPr="00013D88">
        <w:rPr>
          <w:szCs w:val="21"/>
        </w:rPr>
        <w:t>itude]</w:t>
      </w:r>
      <w:r w:rsidRPr="00013D88">
        <w:rPr>
          <w:rFonts w:hint="eastAsia"/>
          <w:b/>
          <w:szCs w:val="21"/>
        </w:rPr>
        <w:t>？</w:t>
      </w:r>
      <w:r w:rsidRPr="00013D88">
        <w:rPr>
          <w:szCs w:val="21"/>
        </w:rPr>
        <w:tab/>
      </w:r>
      <w:r w:rsidR="0090513A">
        <w:rPr>
          <w:rFonts w:hint="eastAsia"/>
          <w:szCs w:val="21"/>
        </w:rPr>
        <w:t>Query the current trigger level;</w:t>
      </w:r>
    </w:p>
    <w:p w:rsidR="006F64D3" w:rsidRPr="00013D88" w:rsidRDefault="006F64D3" w:rsidP="006E1E0D">
      <w:pPr>
        <w:rPr>
          <w:szCs w:val="21"/>
        </w:rPr>
      </w:pPr>
      <w:r w:rsidRPr="00013D88">
        <w:rPr>
          <w:szCs w:val="21"/>
        </w:rPr>
        <w:t>[</w:t>
      </w:r>
      <w:r w:rsidRPr="00013D88">
        <w:rPr>
          <w:b/>
          <w:szCs w:val="21"/>
        </w:rPr>
        <w:t>SOUR</w:t>
      </w:r>
      <w:r w:rsidRPr="00013D88">
        <w:rPr>
          <w:szCs w:val="21"/>
        </w:rPr>
        <w:t>ce:]</w:t>
      </w:r>
      <w:r w:rsidRPr="00013D88">
        <w:rPr>
          <w:b/>
          <w:szCs w:val="21"/>
        </w:rPr>
        <w:t>CURR</w:t>
      </w:r>
      <w:r w:rsidRPr="00013D88">
        <w:rPr>
          <w:szCs w:val="21"/>
        </w:rPr>
        <w:t>ent</w:t>
      </w:r>
      <w:r w:rsidRPr="00013D88">
        <w:rPr>
          <w:b/>
          <w:szCs w:val="21"/>
        </w:rPr>
        <w:t>:PROT</w:t>
      </w:r>
      <w:r w:rsidRPr="00013D88">
        <w:rPr>
          <w:szCs w:val="21"/>
        </w:rPr>
        <w:t>ection [</w:t>
      </w:r>
      <w:r w:rsidRPr="00013D88">
        <w:rPr>
          <w:b/>
          <w:szCs w:val="21"/>
        </w:rPr>
        <w:t>:LEV</w:t>
      </w:r>
      <w:r w:rsidRPr="00013D88">
        <w:rPr>
          <w:szCs w:val="21"/>
        </w:rPr>
        <w:t>el]</w:t>
      </w:r>
      <w:r w:rsidRPr="00013D88">
        <w:rPr>
          <w:szCs w:val="21"/>
        </w:rPr>
        <w:tab/>
      </w:r>
      <w:r w:rsidRPr="00013D88">
        <w:rPr>
          <w:szCs w:val="21"/>
        </w:rPr>
        <w:tab/>
      </w:r>
      <w:r w:rsidRPr="00013D88">
        <w:rPr>
          <w:szCs w:val="21"/>
        </w:rPr>
        <w:tab/>
      </w:r>
      <w:r w:rsidRPr="00013D88">
        <w:rPr>
          <w:szCs w:val="21"/>
        </w:rPr>
        <w:tab/>
      </w:r>
      <w:r w:rsidR="003563AC">
        <w:rPr>
          <w:rFonts w:hint="eastAsia"/>
          <w:szCs w:val="21"/>
        </w:rPr>
        <w:t>Set current protection limit level;</w:t>
      </w:r>
    </w:p>
    <w:p w:rsidR="006F64D3" w:rsidRPr="00013D88" w:rsidRDefault="006F64D3" w:rsidP="006E1E0D">
      <w:pPr>
        <w:rPr>
          <w:szCs w:val="21"/>
        </w:rPr>
      </w:pPr>
      <w:r w:rsidRPr="00013D88">
        <w:rPr>
          <w:szCs w:val="21"/>
        </w:rPr>
        <w:t>[</w:t>
      </w:r>
      <w:r w:rsidRPr="00013D88">
        <w:rPr>
          <w:b/>
          <w:szCs w:val="21"/>
        </w:rPr>
        <w:t>SOUR</w:t>
      </w:r>
      <w:r w:rsidRPr="00013D88">
        <w:rPr>
          <w:szCs w:val="21"/>
        </w:rPr>
        <w:t>ce:]</w:t>
      </w:r>
      <w:r w:rsidRPr="00013D88">
        <w:rPr>
          <w:b/>
          <w:szCs w:val="21"/>
        </w:rPr>
        <w:t>CURR</w:t>
      </w:r>
      <w:r w:rsidRPr="00013D88">
        <w:rPr>
          <w:szCs w:val="21"/>
        </w:rPr>
        <w:t>ent</w:t>
      </w:r>
      <w:r w:rsidRPr="00013D88">
        <w:rPr>
          <w:b/>
          <w:szCs w:val="21"/>
        </w:rPr>
        <w:t>:PROT</w:t>
      </w:r>
      <w:r w:rsidRPr="00013D88">
        <w:rPr>
          <w:szCs w:val="21"/>
        </w:rPr>
        <w:t>ection [</w:t>
      </w:r>
      <w:r w:rsidRPr="00013D88">
        <w:rPr>
          <w:b/>
          <w:szCs w:val="21"/>
        </w:rPr>
        <w:t>:LEV</w:t>
      </w:r>
      <w:r w:rsidRPr="00013D88">
        <w:rPr>
          <w:szCs w:val="21"/>
        </w:rPr>
        <w:t>el]</w:t>
      </w:r>
      <w:r w:rsidRPr="00013D88">
        <w:rPr>
          <w:rFonts w:hint="eastAsia"/>
          <w:b/>
          <w:szCs w:val="21"/>
        </w:rPr>
        <w:t>？</w:t>
      </w:r>
      <w:r w:rsidRPr="00013D88">
        <w:rPr>
          <w:szCs w:val="21"/>
        </w:rPr>
        <w:tab/>
      </w:r>
      <w:r w:rsidRPr="00013D88">
        <w:rPr>
          <w:szCs w:val="21"/>
        </w:rPr>
        <w:tab/>
      </w:r>
      <w:r w:rsidRPr="00013D88">
        <w:rPr>
          <w:szCs w:val="21"/>
        </w:rPr>
        <w:tab/>
      </w:r>
      <w:r w:rsidRPr="00013D88">
        <w:rPr>
          <w:szCs w:val="21"/>
        </w:rPr>
        <w:tab/>
      </w:r>
      <w:r w:rsidR="003563AC">
        <w:rPr>
          <w:rFonts w:hint="eastAsia"/>
          <w:szCs w:val="21"/>
        </w:rPr>
        <w:t>Query current protection limit level;</w:t>
      </w:r>
    </w:p>
    <w:p w:rsidR="006F64D3" w:rsidRPr="00013D88" w:rsidRDefault="006F64D3" w:rsidP="006E1E0D">
      <w:pPr>
        <w:rPr>
          <w:szCs w:val="21"/>
        </w:rPr>
      </w:pPr>
      <w:r w:rsidRPr="00013D88">
        <w:rPr>
          <w:szCs w:val="21"/>
        </w:rPr>
        <w:t>[</w:t>
      </w:r>
      <w:r w:rsidRPr="00013D88">
        <w:rPr>
          <w:b/>
          <w:szCs w:val="21"/>
        </w:rPr>
        <w:t>SOUR</w:t>
      </w:r>
      <w:r w:rsidRPr="00013D88">
        <w:rPr>
          <w:szCs w:val="21"/>
        </w:rPr>
        <w:t>ce:]</w:t>
      </w:r>
      <w:r w:rsidRPr="00013D88">
        <w:rPr>
          <w:b/>
          <w:szCs w:val="21"/>
        </w:rPr>
        <w:t>CURR</w:t>
      </w:r>
      <w:r w:rsidRPr="00013D88">
        <w:rPr>
          <w:szCs w:val="21"/>
        </w:rPr>
        <w:t>ent</w:t>
      </w:r>
      <w:r w:rsidRPr="00013D88">
        <w:rPr>
          <w:b/>
          <w:szCs w:val="21"/>
        </w:rPr>
        <w:t>:PROT</w:t>
      </w:r>
      <w:r w:rsidRPr="00013D88">
        <w:rPr>
          <w:szCs w:val="21"/>
        </w:rPr>
        <w:t>ection</w:t>
      </w:r>
      <w:r w:rsidRPr="00013D88">
        <w:rPr>
          <w:b/>
          <w:szCs w:val="21"/>
        </w:rPr>
        <w:t>:STAT</w:t>
      </w:r>
      <w:r w:rsidRPr="00013D88">
        <w:rPr>
          <w:szCs w:val="21"/>
        </w:rPr>
        <w:t>e ON|1</w:t>
      </w:r>
      <w:r w:rsidRPr="00013D88">
        <w:rPr>
          <w:szCs w:val="21"/>
        </w:rPr>
        <w:tab/>
      </w:r>
      <w:r w:rsidRPr="00013D88">
        <w:rPr>
          <w:szCs w:val="21"/>
        </w:rPr>
        <w:tab/>
      </w:r>
      <w:r w:rsidRPr="00013D88">
        <w:rPr>
          <w:szCs w:val="21"/>
        </w:rPr>
        <w:tab/>
      </w:r>
      <w:r w:rsidRPr="00013D88">
        <w:rPr>
          <w:szCs w:val="21"/>
        </w:rPr>
        <w:tab/>
      </w:r>
      <w:r w:rsidR="003563AC">
        <w:rPr>
          <w:rFonts w:hint="eastAsia"/>
          <w:szCs w:val="21"/>
        </w:rPr>
        <w:t>Open overcurrent protection f</w:t>
      </w:r>
      <w:r w:rsidR="00E7553E">
        <w:rPr>
          <w:rFonts w:hint="eastAsia"/>
          <w:szCs w:val="21"/>
        </w:rPr>
        <w:t>unction</w:t>
      </w:r>
      <w:r w:rsidR="003563AC">
        <w:rPr>
          <w:rFonts w:hint="eastAsia"/>
          <w:szCs w:val="21"/>
        </w:rPr>
        <w:t>;</w:t>
      </w:r>
    </w:p>
    <w:p w:rsidR="006F64D3" w:rsidRPr="00013D88" w:rsidRDefault="006F64D3" w:rsidP="006E1E0D">
      <w:pPr>
        <w:rPr>
          <w:szCs w:val="21"/>
        </w:rPr>
      </w:pPr>
      <w:r w:rsidRPr="00013D88">
        <w:rPr>
          <w:szCs w:val="21"/>
        </w:rPr>
        <w:t>[</w:t>
      </w:r>
      <w:r w:rsidRPr="00013D88">
        <w:rPr>
          <w:b/>
          <w:szCs w:val="21"/>
        </w:rPr>
        <w:t>SOUR</w:t>
      </w:r>
      <w:r w:rsidRPr="00013D88">
        <w:rPr>
          <w:szCs w:val="21"/>
        </w:rPr>
        <w:t>ce:]</w:t>
      </w:r>
      <w:r w:rsidRPr="00013D88">
        <w:rPr>
          <w:b/>
          <w:szCs w:val="21"/>
        </w:rPr>
        <w:t>CURR</w:t>
      </w:r>
      <w:r w:rsidRPr="00013D88">
        <w:rPr>
          <w:szCs w:val="21"/>
        </w:rPr>
        <w:t>ent</w:t>
      </w:r>
      <w:r w:rsidRPr="00013D88">
        <w:rPr>
          <w:b/>
          <w:szCs w:val="21"/>
        </w:rPr>
        <w:t>:PROT</w:t>
      </w:r>
      <w:r w:rsidRPr="00013D88">
        <w:rPr>
          <w:szCs w:val="21"/>
        </w:rPr>
        <w:t>ection</w:t>
      </w:r>
      <w:r w:rsidRPr="00013D88">
        <w:rPr>
          <w:b/>
          <w:szCs w:val="21"/>
        </w:rPr>
        <w:t>:STAT</w:t>
      </w:r>
      <w:r w:rsidRPr="00013D88">
        <w:rPr>
          <w:szCs w:val="21"/>
        </w:rPr>
        <w:t>e OFF|0</w:t>
      </w:r>
      <w:r w:rsidRPr="00013D88">
        <w:rPr>
          <w:szCs w:val="21"/>
        </w:rPr>
        <w:tab/>
      </w:r>
      <w:r w:rsidRPr="00013D88">
        <w:rPr>
          <w:szCs w:val="21"/>
        </w:rPr>
        <w:tab/>
      </w:r>
      <w:r w:rsidRPr="00013D88">
        <w:rPr>
          <w:szCs w:val="21"/>
        </w:rPr>
        <w:tab/>
      </w:r>
      <w:r w:rsidR="003563AC">
        <w:rPr>
          <w:rFonts w:hint="eastAsia"/>
          <w:szCs w:val="21"/>
        </w:rPr>
        <w:t>Close overcurrent protection function;</w:t>
      </w:r>
    </w:p>
    <w:p w:rsidR="006F64D3" w:rsidRPr="00013D88" w:rsidRDefault="006F64D3" w:rsidP="003563AC">
      <w:pPr>
        <w:ind w:left="105" w:hangingChars="50" w:hanging="105"/>
        <w:rPr>
          <w:szCs w:val="21"/>
        </w:rPr>
      </w:pPr>
      <w:r w:rsidRPr="00013D88">
        <w:rPr>
          <w:szCs w:val="21"/>
        </w:rPr>
        <w:t>[</w:t>
      </w:r>
      <w:r w:rsidRPr="00013D88">
        <w:rPr>
          <w:b/>
          <w:szCs w:val="21"/>
        </w:rPr>
        <w:t>SOUR</w:t>
      </w:r>
      <w:r w:rsidRPr="00013D88">
        <w:rPr>
          <w:szCs w:val="21"/>
        </w:rPr>
        <w:t>ce:]</w:t>
      </w:r>
      <w:r w:rsidRPr="00013D88">
        <w:rPr>
          <w:b/>
          <w:szCs w:val="21"/>
        </w:rPr>
        <w:t>CURR</w:t>
      </w:r>
      <w:r w:rsidRPr="00013D88">
        <w:rPr>
          <w:szCs w:val="21"/>
        </w:rPr>
        <w:t>ent</w:t>
      </w:r>
      <w:r w:rsidRPr="00013D88">
        <w:rPr>
          <w:b/>
          <w:szCs w:val="21"/>
        </w:rPr>
        <w:t>:PROT</w:t>
      </w:r>
      <w:r w:rsidRPr="00013D88">
        <w:rPr>
          <w:szCs w:val="21"/>
        </w:rPr>
        <w:t>ection</w:t>
      </w:r>
      <w:r w:rsidRPr="00013D88">
        <w:rPr>
          <w:b/>
          <w:szCs w:val="21"/>
        </w:rPr>
        <w:t>:STAT</w:t>
      </w:r>
      <w:r w:rsidRPr="00013D88">
        <w:rPr>
          <w:szCs w:val="21"/>
        </w:rPr>
        <w:t>e</w:t>
      </w:r>
      <w:r w:rsidRPr="00013D88">
        <w:rPr>
          <w:rFonts w:hint="eastAsia"/>
          <w:b/>
          <w:szCs w:val="21"/>
        </w:rPr>
        <w:t>？</w:t>
      </w:r>
      <w:r w:rsidR="003563AC">
        <w:rPr>
          <w:szCs w:val="21"/>
        </w:rPr>
        <w:tab/>
      </w:r>
      <w:r w:rsidR="003563AC">
        <w:rPr>
          <w:rFonts w:hint="eastAsia"/>
          <w:szCs w:val="21"/>
        </w:rPr>
        <w:t>Query ON/OFF state of the overcurrent protection function;</w:t>
      </w:r>
    </w:p>
    <w:p w:rsidR="006F64D3" w:rsidRPr="00013D88" w:rsidRDefault="006F64D3" w:rsidP="006E1E0D">
      <w:pPr>
        <w:rPr>
          <w:szCs w:val="21"/>
        </w:rPr>
      </w:pPr>
      <w:r w:rsidRPr="00013D88">
        <w:rPr>
          <w:szCs w:val="21"/>
        </w:rPr>
        <w:t>[</w:t>
      </w:r>
      <w:r w:rsidRPr="00013D88">
        <w:rPr>
          <w:b/>
          <w:szCs w:val="21"/>
        </w:rPr>
        <w:t>SOUR</w:t>
      </w:r>
      <w:r w:rsidRPr="00013D88">
        <w:rPr>
          <w:szCs w:val="21"/>
        </w:rPr>
        <w:t>ce:]</w:t>
      </w:r>
      <w:r w:rsidRPr="00013D88">
        <w:rPr>
          <w:b/>
          <w:szCs w:val="21"/>
        </w:rPr>
        <w:t>CURR</w:t>
      </w:r>
      <w:r w:rsidRPr="00013D88">
        <w:rPr>
          <w:szCs w:val="21"/>
        </w:rPr>
        <w:t>ent</w:t>
      </w:r>
      <w:r w:rsidRPr="00013D88">
        <w:rPr>
          <w:b/>
          <w:szCs w:val="21"/>
        </w:rPr>
        <w:t>:PROT</w:t>
      </w:r>
      <w:r w:rsidRPr="00013D88">
        <w:rPr>
          <w:szCs w:val="21"/>
        </w:rPr>
        <w:t>ection</w:t>
      </w:r>
      <w:r w:rsidRPr="00013D88">
        <w:rPr>
          <w:b/>
          <w:szCs w:val="21"/>
        </w:rPr>
        <w:t>:DEL</w:t>
      </w:r>
      <w:r w:rsidR="003C6161">
        <w:rPr>
          <w:szCs w:val="21"/>
        </w:rPr>
        <w:t>ay</w:t>
      </w:r>
      <w:r w:rsidR="003C6161">
        <w:rPr>
          <w:szCs w:val="21"/>
        </w:rPr>
        <w:tab/>
      </w:r>
      <w:r w:rsidR="003C6161">
        <w:rPr>
          <w:szCs w:val="21"/>
        </w:rPr>
        <w:tab/>
      </w:r>
      <w:r w:rsidR="003C6161">
        <w:rPr>
          <w:rFonts w:hint="eastAsia"/>
          <w:szCs w:val="21"/>
        </w:rPr>
        <w:t xml:space="preserve">Set the overcurrent time for </w:t>
      </w:r>
      <w:r w:rsidR="003C6161">
        <w:rPr>
          <w:szCs w:val="21"/>
        </w:rPr>
        <w:t>trigger</w:t>
      </w:r>
      <w:r w:rsidR="003C6161">
        <w:rPr>
          <w:rFonts w:hint="eastAsia"/>
          <w:szCs w:val="21"/>
        </w:rPr>
        <w:t xml:space="preserve"> the overcurrent protection;</w:t>
      </w:r>
    </w:p>
    <w:p w:rsidR="006F64D3" w:rsidRPr="00013D88" w:rsidRDefault="006F64D3" w:rsidP="006E1E0D">
      <w:pPr>
        <w:rPr>
          <w:szCs w:val="21"/>
        </w:rPr>
      </w:pPr>
      <w:r w:rsidRPr="00013D88">
        <w:rPr>
          <w:szCs w:val="21"/>
        </w:rPr>
        <w:t>[</w:t>
      </w:r>
      <w:r w:rsidRPr="00013D88">
        <w:rPr>
          <w:b/>
          <w:szCs w:val="21"/>
        </w:rPr>
        <w:t>SOUR</w:t>
      </w:r>
      <w:r w:rsidRPr="00013D88">
        <w:rPr>
          <w:szCs w:val="21"/>
        </w:rPr>
        <w:t>ce:]</w:t>
      </w:r>
      <w:r w:rsidRPr="00013D88">
        <w:rPr>
          <w:b/>
          <w:szCs w:val="21"/>
        </w:rPr>
        <w:t>CURR</w:t>
      </w:r>
      <w:r w:rsidRPr="00013D88">
        <w:rPr>
          <w:szCs w:val="21"/>
        </w:rPr>
        <w:t>ent</w:t>
      </w:r>
      <w:r w:rsidRPr="00013D88">
        <w:rPr>
          <w:b/>
          <w:szCs w:val="21"/>
        </w:rPr>
        <w:t>:PROT</w:t>
      </w:r>
      <w:r w:rsidRPr="00013D88">
        <w:rPr>
          <w:szCs w:val="21"/>
        </w:rPr>
        <w:t>ection</w:t>
      </w:r>
      <w:r w:rsidRPr="00013D88">
        <w:rPr>
          <w:b/>
          <w:szCs w:val="21"/>
        </w:rPr>
        <w:t>:DEL</w:t>
      </w:r>
      <w:r w:rsidRPr="00013D88">
        <w:rPr>
          <w:szCs w:val="21"/>
        </w:rPr>
        <w:t>ay</w:t>
      </w:r>
      <w:r w:rsidRPr="00013D88">
        <w:rPr>
          <w:rFonts w:hint="eastAsia"/>
          <w:b/>
          <w:szCs w:val="21"/>
        </w:rPr>
        <w:t>？</w:t>
      </w:r>
      <w:r w:rsidRPr="00013D88">
        <w:rPr>
          <w:szCs w:val="21"/>
        </w:rPr>
        <w:tab/>
      </w:r>
      <w:r w:rsidR="003C6161">
        <w:rPr>
          <w:rFonts w:hint="eastAsia"/>
          <w:szCs w:val="21"/>
        </w:rPr>
        <w:t xml:space="preserve">Query the overcurrent time for </w:t>
      </w:r>
      <w:r w:rsidR="003C6161">
        <w:rPr>
          <w:szCs w:val="21"/>
        </w:rPr>
        <w:t>trigger</w:t>
      </w:r>
      <w:r w:rsidR="003C6161">
        <w:rPr>
          <w:rFonts w:hint="eastAsia"/>
          <w:szCs w:val="21"/>
        </w:rPr>
        <w:t xml:space="preserve"> the overcurrent protection;</w:t>
      </w:r>
    </w:p>
    <w:p w:rsidR="006F64D3" w:rsidRPr="009C3ED5" w:rsidRDefault="006F64D3" w:rsidP="00013D88">
      <w:pPr>
        <w:rPr>
          <w:szCs w:val="21"/>
        </w:rPr>
      </w:pPr>
    </w:p>
    <w:p w:rsidR="006F64D3" w:rsidRPr="00013D88" w:rsidRDefault="009B3A06" w:rsidP="00B74011">
      <w:pPr>
        <w:rPr>
          <w:rFonts w:hAnsi="宋体" w:cs="宋体"/>
          <w:b/>
        </w:rPr>
      </w:pPr>
      <w:r>
        <w:rPr>
          <w:rFonts w:hAnsi="宋体" w:cs="宋体" w:hint="eastAsia"/>
          <w:b/>
        </w:rPr>
        <w:t xml:space="preserve">Related </w:t>
      </w:r>
      <w:r w:rsidR="006F64D3">
        <w:rPr>
          <w:rFonts w:hAnsi="宋体" w:cs="宋体"/>
          <w:b/>
        </w:rPr>
        <w:t>Subsystem</w:t>
      </w:r>
      <w:r w:rsidR="006F64D3" w:rsidRPr="00013D88">
        <w:rPr>
          <w:rFonts w:hAnsi="宋体" w:cs="宋体" w:hint="eastAsia"/>
          <w:b/>
        </w:rPr>
        <w:t>：</w:t>
      </w:r>
      <w:r w:rsidR="006F64D3" w:rsidRPr="00013D88">
        <w:rPr>
          <w:rFonts w:hAnsi="宋体" w:cs="宋体"/>
        </w:rPr>
        <w:t>VOLTage</w:t>
      </w:r>
      <w:r w:rsidR="006F64D3" w:rsidRPr="00013D88">
        <w:rPr>
          <w:rFonts w:hAnsi="宋体" w:cs="宋体" w:hint="eastAsia"/>
        </w:rPr>
        <w:t>，</w:t>
      </w:r>
      <w:r w:rsidR="006F64D3" w:rsidRPr="00013D88">
        <w:rPr>
          <w:rFonts w:hAnsi="宋体" w:cs="宋体"/>
        </w:rPr>
        <w:t>RESistance</w:t>
      </w:r>
    </w:p>
    <w:p w:rsidR="006E1E0D" w:rsidRPr="00BE218E" w:rsidRDefault="006E1E0D" w:rsidP="00043D36">
      <w:pPr>
        <w:rPr>
          <w:rFonts w:hAnsi="宋体" w:cs="宋体"/>
          <w:color w:val="FF0000"/>
        </w:rPr>
      </w:pPr>
    </w:p>
    <w:p w:rsidR="006F64D3" w:rsidRPr="00013D88" w:rsidRDefault="006F64D3" w:rsidP="00043D36">
      <w:pPr>
        <w:rPr>
          <w:szCs w:val="21"/>
        </w:rPr>
      </w:pPr>
      <w:r w:rsidRPr="00013D88">
        <w:rPr>
          <w:szCs w:val="21"/>
        </w:rPr>
        <w:t>[</w:t>
      </w:r>
      <w:r w:rsidRPr="00013D88">
        <w:rPr>
          <w:b/>
          <w:szCs w:val="21"/>
        </w:rPr>
        <w:t>SOUR</w:t>
      </w:r>
      <w:r w:rsidRPr="00013D88">
        <w:rPr>
          <w:szCs w:val="21"/>
        </w:rPr>
        <w:t>ce:]</w:t>
      </w:r>
      <w:r w:rsidRPr="00013D88">
        <w:rPr>
          <w:b/>
          <w:szCs w:val="21"/>
        </w:rPr>
        <w:t>CURR</w:t>
      </w:r>
      <w:r w:rsidRPr="00013D88">
        <w:rPr>
          <w:szCs w:val="21"/>
        </w:rPr>
        <w:t>ent[</w:t>
      </w:r>
      <w:r w:rsidRPr="00013D88">
        <w:rPr>
          <w:b/>
          <w:szCs w:val="21"/>
        </w:rPr>
        <w:t>:LEV</w:t>
      </w:r>
      <w:r w:rsidRPr="00013D88">
        <w:rPr>
          <w:szCs w:val="21"/>
        </w:rPr>
        <w:t>el][</w:t>
      </w:r>
      <w:r w:rsidRPr="00013D88">
        <w:rPr>
          <w:b/>
          <w:szCs w:val="21"/>
        </w:rPr>
        <w:t>:IMM</w:t>
      </w:r>
      <w:r w:rsidRPr="00013D88">
        <w:rPr>
          <w:szCs w:val="21"/>
        </w:rPr>
        <w:t>ediate][</w:t>
      </w:r>
      <w:r w:rsidRPr="00013D88">
        <w:rPr>
          <w:b/>
          <w:szCs w:val="21"/>
        </w:rPr>
        <w:t>:AMPL</w:t>
      </w:r>
      <w:r w:rsidRPr="00013D88">
        <w:rPr>
          <w:szCs w:val="21"/>
        </w:rPr>
        <w:t>itude]</w:t>
      </w:r>
    </w:p>
    <w:p w:rsidR="006F64D3" w:rsidRDefault="003C6161" w:rsidP="00591A71">
      <w:pPr>
        <w:spacing w:line="340" w:lineRule="exact"/>
      </w:pPr>
      <w:r>
        <w:rPr>
          <w:rFonts w:hint="eastAsia"/>
        </w:rPr>
        <w:t xml:space="preserve">This command set the immediate current level in CC mode. When the electronic load </w:t>
      </w:r>
      <w:r>
        <w:t xml:space="preserve">is turned on, if </w:t>
      </w:r>
      <w:r>
        <w:rPr>
          <w:rFonts w:hint="eastAsia"/>
        </w:rPr>
        <w:t xml:space="preserve">it is in CC mode, the command transfers the immediate current level to the input level immediately. If the electronic load is in other modes, </w:t>
      </w:r>
      <w:r w:rsidR="00794201">
        <w:rPr>
          <w:rFonts w:hint="eastAsia"/>
        </w:rPr>
        <w:t>the programmed values will be saved and enabled till the time when the load is in CC mode.</w:t>
      </w:r>
    </w:p>
    <w:p w:rsidR="00591A71" w:rsidRPr="00013D88" w:rsidRDefault="00591A71" w:rsidP="00591A71">
      <w:pPr>
        <w:spacing w:line="340" w:lineRule="exact"/>
      </w:pPr>
    </w:p>
    <w:p w:rsidR="006F64D3" w:rsidRPr="00013D88" w:rsidRDefault="005233E4" w:rsidP="00043D36">
      <w:r>
        <w:rPr>
          <w:rFonts w:hint="eastAsia"/>
          <w:b/>
        </w:rPr>
        <w:t xml:space="preserve">Command Syntax: </w:t>
      </w:r>
      <w:r w:rsidR="006F64D3" w:rsidRPr="00013D88">
        <w:rPr>
          <w:szCs w:val="21"/>
        </w:rPr>
        <w:t>[</w:t>
      </w:r>
      <w:r w:rsidR="006F64D3" w:rsidRPr="00013D88">
        <w:rPr>
          <w:b/>
          <w:szCs w:val="21"/>
        </w:rPr>
        <w:t>SOUR</w:t>
      </w:r>
      <w:r w:rsidR="006F64D3" w:rsidRPr="00013D88">
        <w:rPr>
          <w:szCs w:val="21"/>
        </w:rPr>
        <w:t>ce:]</w:t>
      </w:r>
      <w:r w:rsidR="006F64D3" w:rsidRPr="00013D88">
        <w:rPr>
          <w:b/>
          <w:szCs w:val="21"/>
        </w:rPr>
        <w:t>CURR</w:t>
      </w:r>
      <w:r w:rsidR="006F64D3" w:rsidRPr="00013D88">
        <w:rPr>
          <w:szCs w:val="21"/>
        </w:rPr>
        <w:t>ent[</w:t>
      </w:r>
      <w:r w:rsidR="006F64D3" w:rsidRPr="00013D88">
        <w:rPr>
          <w:b/>
          <w:szCs w:val="21"/>
        </w:rPr>
        <w:t>:LEV</w:t>
      </w:r>
      <w:r w:rsidR="006F64D3" w:rsidRPr="00013D88">
        <w:rPr>
          <w:szCs w:val="21"/>
        </w:rPr>
        <w:t>el][</w:t>
      </w:r>
      <w:r w:rsidR="006F64D3" w:rsidRPr="00013D88">
        <w:rPr>
          <w:b/>
          <w:szCs w:val="21"/>
        </w:rPr>
        <w:t>:IMM</w:t>
      </w:r>
      <w:r w:rsidR="006F64D3" w:rsidRPr="00013D88">
        <w:rPr>
          <w:szCs w:val="21"/>
        </w:rPr>
        <w:t>ediate][</w:t>
      </w:r>
      <w:r w:rsidR="006F64D3" w:rsidRPr="00013D88">
        <w:rPr>
          <w:b/>
          <w:szCs w:val="21"/>
        </w:rPr>
        <w:t>:AMPL</w:t>
      </w:r>
      <w:r w:rsidR="006F64D3" w:rsidRPr="00013D88">
        <w:rPr>
          <w:szCs w:val="21"/>
        </w:rPr>
        <w:t>itude]</w:t>
      </w:r>
      <w:r w:rsidR="006F64D3" w:rsidRPr="00013D88">
        <w:t xml:space="preserve"> &lt;NRf+&gt;</w:t>
      </w:r>
    </w:p>
    <w:p w:rsidR="006F64D3" w:rsidRPr="00013D88" w:rsidRDefault="005233E4" w:rsidP="00043D36">
      <w:r>
        <w:rPr>
          <w:rFonts w:hint="eastAsia"/>
          <w:b/>
        </w:rPr>
        <w:t xml:space="preserve">Parameters: </w:t>
      </w:r>
      <w:r w:rsidR="00794201">
        <w:rPr>
          <w:rFonts w:hint="eastAsia"/>
        </w:rPr>
        <w:t>Figure</w:t>
      </w:r>
      <w:r w:rsidR="006F64D3" w:rsidRPr="00013D88">
        <w:t>|MIN|MAX</w:t>
      </w:r>
    </w:p>
    <w:p w:rsidR="006F64D3" w:rsidRPr="00013D88" w:rsidRDefault="009B3A06" w:rsidP="00043D36">
      <w:pPr>
        <w:tabs>
          <w:tab w:val="left" w:pos="6460"/>
        </w:tabs>
      </w:pPr>
      <w:r>
        <w:rPr>
          <w:rFonts w:hint="eastAsia"/>
          <w:b/>
        </w:rPr>
        <w:t xml:space="preserve">Unit: </w:t>
      </w:r>
      <w:r w:rsidR="006F64D3" w:rsidRPr="00013D88">
        <w:t xml:space="preserve">A </w:t>
      </w:r>
    </w:p>
    <w:p w:rsidR="006F64D3" w:rsidRPr="00013D88" w:rsidRDefault="0003101B" w:rsidP="00043D36">
      <w:r>
        <w:rPr>
          <w:rFonts w:hint="eastAsia"/>
          <w:b/>
        </w:rPr>
        <w:t xml:space="preserve">Example: </w:t>
      </w:r>
      <w:r w:rsidR="006F64D3" w:rsidRPr="00013D88">
        <w:rPr>
          <w:b/>
        </w:rPr>
        <w:t>CURR</w:t>
      </w:r>
      <w:r w:rsidR="006F64D3" w:rsidRPr="00013D88">
        <w:t xml:space="preserve"> 25</w:t>
      </w:r>
      <w:r w:rsidR="006F64D3" w:rsidRPr="00013D88">
        <w:tab/>
      </w:r>
      <w:r w:rsidR="006F64D3" w:rsidRPr="00013D88">
        <w:tab/>
      </w:r>
      <w:r w:rsidR="006F64D3" w:rsidRPr="00013D88">
        <w:tab/>
      </w:r>
      <w:r w:rsidR="006F64D3" w:rsidRPr="00013D88">
        <w:tab/>
      </w:r>
      <w:r w:rsidR="006F64D3" w:rsidRPr="00013D88">
        <w:tab/>
      </w:r>
      <w:r w:rsidR="006F64D3" w:rsidRPr="00013D88">
        <w:tab/>
      </w:r>
      <w:r w:rsidR="006F64D3" w:rsidRPr="00013D88">
        <w:tab/>
      </w:r>
      <w:r w:rsidR="006F64D3" w:rsidRPr="00013D88">
        <w:tab/>
      </w:r>
      <w:r w:rsidR="00794201">
        <w:rPr>
          <w:rFonts w:hint="eastAsia"/>
        </w:rPr>
        <w:t xml:space="preserve">Set the immediate current level to </w:t>
      </w:r>
      <w:r w:rsidR="006F64D3" w:rsidRPr="00013D88">
        <w:t>25A</w:t>
      </w:r>
      <w:r w:rsidR="00794201">
        <w:rPr>
          <w:rFonts w:hint="eastAsia"/>
        </w:rPr>
        <w:t>;</w:t>
      </w:r>
    </w:p>
    <w:p w:rsidR="006F64D3" w:rsidRPr="00013D88" w:rsidRDefault="005233E4" w:rsidP="00043D36">
      <w:r>
        <w:rPr>
          <w:rFonts w:hint="eastAsia"/>
          <w:b/>
          <w:bCs/>
        </w:rPr>
        <w:t xml:space="preserve">Query Syntax: </w:t>
      </w:r>
      <w:r w:rsidR="006F64D3" w:rsidRPr="00013D88">
        <w:rPr>
          <w:szCs w:val="21"/>
        </w:rPr>
        <w:t>[</w:t>
      </w:r>
      <w:r w:rsidR="006F64D3" w:rsidRPr="00013D88">
        <w:rPr>
          <w:b/>
          <w:szCs w:val="21"/>
        </w:rPr>
        <w:t>SOUR</w:t>
      </w:r>
      <w:r w:rsidR="006F64D3" w:rsidRPr="00013D88">
        <w:rPr>
          <w:szCs w:val="21"/>
        </w:rPr>
        <w:t>ce:]</w:t>
      </w:r>
      <w:r w:rsidR="006F64D3" w:rsidRPr="00013D88">
        <w:rPr>
          <w:b/>
          <w:szCs w:val="21"/>
        </w:rPr>
        <w:t>CURR</w:t>
      </w:r>
      <w:r w:rsidR="006F64D3" w:rsidRPr="00013D88">
        <w:rPr>
          <w:szCs w:val="21"/>
        </w:rPr>
        <w:t>ent[</w:t>
      </w:r>
      <w:r w:rsidR="006F64D3" w:rsidRPr="00013D88">
        <w:rPr>
          <w:b/>
          <w:szCs w:val="21"/>
        </w:rPr>
        <w:t>:LEV</w:t>
      </w:r>
      <w:r w:rsidR="006F64D3" w:rsidRPr="00013D88">
        <w:rPr>
          <w:szCs w:val="21"/>
        </w:rPr>
        <w:t>el][</w:t>
      </w:r>
      <w:r w:rsidR="006F64D3" w:rsidRPr="00013D88">
        <w:rPr>
          <w:b/>
          <w:szCs w:val="21"/>
        </w:rPr>
        <w:t>:IMM</w:t>
      </w:r>
      <w:r w:rsidR="006F64D3" w:rsidRPr="00013D88">
        <w:rPr>
          <w:szCs w:val="21"/>
        </w:rPr>
        <w:t>ediate][</w:t>
      </w:r>
      <w:r w:rsidR="006F64D3" w:rsidRPr="00013D88">
        <w:rPr>
          <w:b/>
          <w:szCs w:val="21"/>
        </w:rPr>
        <w:t>:AMPL</w:t>
      </w:r>
      <w:r w:rsidR="006F64D3" w:rsidRPr="00013D88">
        <w:rPr>
          <w:szCs w:val="21"/>
        </w:rPr>
        <w:t>itude]</w:t>
      </w:r>
      <w:r w:rsidR="006F64D3" w:rsidRPr="00013D88">
        <w:t>?</w:t>
      </w:r>
    </w:p>
    <w:p w:rsidR="006F64D3" w:rsidRPr="00013D88" w:rsidRDefault="005233E4" w:rsidP="00043D36">
      <w:r>
        <w:rPr>
          <w:rFonts w:hint="eastAsia"/>
          <w:b/>
        </w:rPr>
        <w:t xml:space="preserve">Parameters: </w:t>
      </w:r>
      <w:r w:rsidR="009B3A06">
        <w:rPr>
          <w:rFonts w:hint="eastAsia"/>
        </w:rPr>
        <w:t>None</w:t>
      </w:r>
      <w:r w:rsidR="006F64D3" w:rsidRPr="00013D88">
        <w:t>|MIN|MAX</w:t>
      </w:r>
    </w:p>
    <w:p w:rsidR="006F64D3" w:rsidRPr="00013D88" w:rsidRDefault="0003101B" w:rsidP="00043D36">
      <w:r>
        <w:rPr>
          <w:rFonts w:hint="eastAsia"/>
          <w:b/>
        </w:rPr>
        <w:t xml:space="preserve">Example: </w:t>
      </w:r>
      <w:r w:rsidR="006F64D3" w:rsidRPr="00013D88">
        <w:rPr>
          <w:b/>
        </w:rPr>
        <w:t>CURR?</w:t>
      </w:r>
      <w:r w:rsidR="006F64D3" w:rsidRPr="00013D88">
        <w:tab/>
      </w:r>
      <w:r w:rsidR="006F64D3" w:rsidRPr="00013D88">
        <w:tab/>
      </w:r>
      <w:r w:rsidR="006F64D3" w:rsidRPr="00013D88">
        <w:tab/>
      </w:r>
      <w:r w:rsidR="006F64D3" w:rsidRPr="00013D88">
        <w:tab/>
      </w:r>
      <w:r w:rsidR="006F64D3" w:rsidRPr="00013D88">
        <w:tab/>
      </w:r>
      <w:r w:rsidR="006F64D3" w:rsidRPr="00013D88">
        <w:tab/>
      </w:r>
      <w:r w:rsidR="006F64D3" w:rsidRPr="00013D88">
        <w:tab/>
      </w:r>
      <w:r w:rsidR="006F64D3" w:rsidRPr="00013D88">
        <w:tab/>
      </w:r>
      <w:r w:rsidR="006F64D3" w:rsidRPr="00013D88">
        <w:tab/>
      </w:r>
      <w:r w:rsidR="00794201">
        <w:rPr>
          <w:rFonts w:hint="eastAsia"/>
        </w:rPr>
        <w:t>Query the immediate current level;</w:t>
      </w:r>
    </w:p>
    <w:p w:rsidR="006F64D3" w:rsidRPr="00013D88" w:rsidRDefault="006F64D3" w:rsidP="00E334C7">
      <w:pPr>
        <w:ind w:leftChars="514" w:left="1079"/>
      </w:pPr>
      <w:r w:rsidRPr="00013D88">
        <w:rPr>
          <w:b/>
        </w:rPr>
        <w:t>CURR?</w:t>
      </w:r>
      <w:r w:rsidRPr="00013D88">
        <w:t xml:space="preserve"> MIN</w:t>
      </w:r>
      <w:r w:rsidRPr="00013D88">
        <w:tab/>
      </w:r>
      <w:r w:rsidRPr="00013D88">
        <w:tab/>
      </w:r>
      <w:r w:rsidRPr="00013D88">
        <w:tab/>
      </w:r>
      <w:r w:rsidRPr="00013D88">
        <w:tab/>
      </w:r>
      <w:r w:rsidRPr="00013D88">
        <w:tab/>
      </w:r>
      <w:r w:rsidRPr="00013D88">
        <w:tab/>
      </w:r>
      <w:r w:rsidRPr="00013D88">
        <w:tab/>
      </w:r>
      <w:r w:rsidR="00794201">
        <w:rPr>
          <w:rFonts w:hint="eastAsia"/>
        </w:rPr>
        <w:t>Query the minimum immediate current level;</w:t>
      </w:r>
    </w:p>
    <w:p w:rsidR="006F64D3" w:rsidRPr="00013D88" w:rsidRDefault="006F64D3" w:rsidP="00E334C7">
      <w:pPr>
        <w:ind w:leftChars="514" w:left="1079"/>
      </w:pPr>
      <w:r w:rsidRPr="00013D88">
        <w:rPr>
          <w:b/>
        </w:rPr>
        <w:t>CURR?</w:t>
      </w:r>
      <w:r w:rsidRPr="00013D88">
        <w:t xml:space="preserve"> MAX</w:t>
      </w:r>
      <w:r w:rsidRPr="00013D88">
        <w:tab/>
      </w:r>
      <w:r w:rsidRPr="00013D88">
        <w:tab/>
      </w:r>
      <w:r w:rsidRPr="00013D88">
        <w:tab/>
      </w:r>
      <w:r w:rsidRPr="00013D88">
        <w:tab/>
      </w:r>
      <w:r w:rsidRPr="00013D88">
        <w:tab/>
      </w:r>
      <w:r w:rsidRPr="00013D88">
        <w:tab/>
      </w:r>
      <w:r w:rsidRPr="00013D88">
        <w:tab/>
      </w:r>
      <w:r w:rsidR="00794201">
        <w:rPr>
          <w:rFonts w:hint="eastAsia"/>
        </w:rPr>
        <w:t>Query the maximum immediate current level</w:t>
      </w:r>
    </w:p>
    <w:p w:rsidR="006F64D3" w:rsidRPr="00013D88" w:rsidRDefault="005233E4" w:rsidP="00043D36">
      <w:r>
        <w:rPr>
          <w:rFonts w:hint="eastAsia"/>
          <w:b/>
        </w:rPr>
        <w:t xml:space="preserve">Returned Parameters: </w:t>
      </w:r>
      <w:r w:rsidR="006F64D3" w:rsidRPr="00013D88">
        <w:t xml:space="preserve">&lt;NR3&gt; </w:t>
      </w:r>
      <w:r w:rsidR="006F64D3" w:rsidRPr="00013D88">
        <w:tab/>
      </w:r>
      <w:r w:rsidR="006F64D3" w:rsidRPr="00013D88">
        <w:tab/>
      </w:r>
      <w:r w:rsidR="006F64D3" w:rsidRPr="00013D88">
        <w:tab/>
      </w:r>
      <w:r w:rsidR="006F64D3" w:rsidRPr="00013D88">
        <w:tab/>
      </w:r>
      <w:r w:rsidR="006F64D3" w:rsidRPr="00013D88">
        <w:tab/>
      </w:r>
      <w:r w:rsidR="006F64D3" w:rsidRPr="00013D88">
        <w:tab/>
      </w:r>
      <w:r w:rsidR="00794201">
        <w:rPr>
          <w:rFonts w:hint="eastAsia"/>
        </w:rPr>
        <w:t>Return the immediate current level;</w:t>
      </w:r>
    </w:p>
    <w:p w:rsidR="006F64D3" w:rsidRPr="00013D88" w:rsidRDefault="005233E4" w:rsidP="00043D36">
      <w:pPr>
        <w:rPr>
          <w:b/>
        </w:rPr>
      </w:pPr>
      <w:r>
        <w:rPr>
          <w:rFonts w:hint="eastAsia"/>
          <w:b/>
        </w:rPr>
        <w:t xml:space="preserve">Related Commands: </w:t>
      </w:r>
      <w:r w:rsidR="006F64D3" w:rsidRPr="00013D88">
        <w:rPr>
          <w:b/>
        </w:rPr>
        <w:t>CURR:LIM</w:t>
      </w:r>
      <w:r w:rsidR="006F64D3" w:rsidRPr="00013D88">
        <w:rPr>
          <w:rFonts w:hint="eastAsia"/>
          <w:b/>
        </w:rPr>
        <w:t>，</w:t>
      </w:r>
      <w:r w:rsidR="006F64D3" w:rsidRPr="00013D88">
        <w:rPr>
          <w:b/>
          <w:szCs w:val="21"/>
        </w:rPr>
        <w:t>CURR:SLEW:NEG</w:t>
      </w:r>
      <w:r w:rsidR="006F64D3" w:rsidRPr="00013D88">
        <w:rPr>
          <w:b/>
        </w:rPr>
        <w:t xml:space="preserve"> </w:t>
      </w:r>
      <w:r w:rsidR="006F64D3" w:rsidRPr="00013D88">
        <w:rPr>
          <w:rFonts w:hint="eastAsia"/>
          <w:b/>
        </w:rPr>
        <w:t>，</w:t>
      </w:r>
      <w:r w:rsidR="006F64D3" w:rsidRPr="00013D88">
        <w:rPr>
          <w:b/>
          <w:szCs w:val="21"/>
        </w:rPr>
        <w:t>CURR:TRIG</w:t>
      </w:r>
    </w:p>
    <w:p w:rsidR="006E1E0D" w:rsidRPr="009C3ED5" w:rsidRDefault="006E1E0D" w:rsidP="00043D36">
      <w:pPr>
        <w:rPr>
          <w:b/>
          <w:szCs w:val="21"/>
        </w:rPr>
      </w:pPr>
    </w:p>
    <w:p w:rsidR="006F64D3" w:rsidRPr="00013D88" w:rsidRDefault="006F64D3" w:rsidP="00043D36">
      <w:pPr>
        <w:rPr>
          <w:szCs w:val="21"/>
        </w:rPr>
      </w:pPr>
      <w:r w:rsidRPr="00013D88">
        <w:rPr>
          <w:szCs w:val="21"/>
        </w:rPr>
        <w:t>[</w:t>
      </w:r>
      <w:r w:rsidRPr="00013D88">
        <w:rPr>
          <w:b/>
          <w:szCs w:val="21"/>
        </w:rPr>
        <w:t>SOUR</w:t>
      </w:r>
      <w:r w:rsidRPr="00013D88">
        <w:rPr>
          <w:szCs w:val="21"/>
        </w:rPr>
        <w:t>ce:]</w:t>
      </w:r>
      <w:r w:rsidRPr="00013D88">
        <w:rPr>
          <w:b/>
          <w:szCs w:val="21"/>
        </w:rPr>
        <w:t>CURR</w:t>
      </w:r>
      <w:r w:rsidRPr="00013D88">
        <w:rPr>
          <w:szCs w:val="21"/>
        </w:rPr>
        <w:t>ent</w:t>
      </w:r>
      <w:r w:rsidRPr="00013D88">
        <w:rPr>
          <w:b/>
          <w:szCs w:val="21"/>
        </w:rPr>
        <w:t>:LIM</w:t>
      </w:r>
      <w:r w:rsidRPr="00013D88">
        <w:rPr>
          <w:szCs w:val="21"/>
        </w:rPr>
        <w:t>it</w:t>
      </w:r>
      <w:r w:rsidRPr="00013D88">
        <w:rPr>
          <w:szCs w:val="21"/>
        </w:rPr>
        <w:tab/>
      </w:r>
      <w:r w:rsidRPr="00013D88">
        <w:rPr>
          <w:szCs w:val="21"/>
        </w:rPr>
        <w:tab/>
      </w:r>
      <w:r w:rsidRPr="00013D88">
        <w:rPr>
          <w:szCs w:val="21"/>
        </w:rPr>
        <w:tab/>
      </w:r>
      <w:r w:rsidRPr="00013D88">
        <w:rPr>
          <w:szCs w:val="21"/>
        </w:rPr>
        <w:tab/>
      </w:r>
      <w:r w:rsidRPr="00013D88">
        <w:rPr>
          <w:szCs w:val="21"/>
        </w:rPr>
        <w:tab/>
      </w:r>
      <w:r w:rsidRPr="00013D88">
        <w:rPr>
          <w:szCs w:val="21"/>
        </w:rPr>
        <w:tab/>
      </w:r>
      <w:r w:rsidRPr="00013D88">
        <w:rPr>
          <w:szCs w:val="21"/>
        </w:rPr>
        <w:tab/>
      </w:r>
    </w:p>
    <w:p w:rsidR="006F64D3" w:rsidRDefault="00794201" w:rsidP="00043D36">
      <w:r>
        <w:rPr>
          <w:rFonts w:hint="eastAsia"/>
        </w:rPr>
        <w:t>This c</w:t>
      </w:r>
      <w:r w:rsidR="00E7553E">
        <w:rPr>
          <w:rFonts w:hint="eastAsia"/>
        </w:rPr>
        <w:t>ommand</w:t>
      </w:r>
      <w:r>
        <w:rPr>
          <w:rFonts w:hint="eastAsia"/>
        </w:rPr>
        <w:t xml:space="preserve"> sets </w:t>
      </w:r>
      <w:r w:rsidR="005D1887">
        <w:rPr>
          <w:rFonts w:hint="eastAsia"/>
        </w:rPr>
        <w:t xml:space="preserve">the current limit level of the electronic load. </w:t>
      </w:r>
      <w:r w:rsidR="00591A71">
        <w:rPr>
          <w:rFonts w:hint="eastAsia"/>
        </w:rPr>
        <w:t>During the current setting operation, if the programmed current level exceeds the current limit level, the system will take the current limit level as the programmed current level.</w:t>
      </w:r>
      <w:r>
        <w:rPr>
          <w:rFonts w:hint="eastAsia"/>
        </w:rPr>
        <w:t xml:space="preserve"> </w:t>
      </w:r>
    </w:p>
    <w:p w:rsidR="00591A71" w:rsidRPr="00013D88" w:rsidRDefault="00591A71" w:rsidP="00043D36"/>
    <w:p w:rsidR="006F64D3" w:rsidRPr="00013D88" w:rsidRDefault="005233E4" w:rsidP="00043D36">
      <w:r>
        <w:rPr>
          <w:rFonts w:hint="eastAsia"/>
          <w:b/>
        </w:rPr>
        <w:t xml:space="preserve">Command Syntax: </w:t>
      </w:r>
      <w:r w:rsidR="006F64D3" w:rsidRPr="00013D88">
        <w:rPr>
          <w:szCs w:val="21"/>
        </w:rPr>
        <w:t>[</w:t>
      </w:r>
      <w:r w:rsidR="006F64D3" w:rsidRPr="00013D88">
        <w:rPr>
          <w:b/>
          <w:szCs w:val="21"/>
        </w:rPr>
        <w:t>SOUR</w:t>
      </w:r>
      <w:r w:rsidR="006F64D3" w:rsidRPr="00013D88">
        <w:rPr>
          <w:szCs w:val="21"/>
        </w:rPr>
        <w:t>ce:]</w:t>
      </w:r>
      <w:r w:rsidR="006F64D3" w:rsidRPr="00013D88">
        <w:rPr>
          <w:b/>
          <w:szCs w:val="21"/>
        </w:rPr>
        <w:t>CURR</w:t>
      </w:r>
      <w:r w:rsidR="006F64D3" w:rsidRPr="00013D88">
        <w:rPr>
          <w:szCs w:val="21"/>
        </w:rPr>
        <w:t>ent</w:t>
      </w:r>
      <w:r w:rsidR="006F64D3" w:rsidRPr="00013D88">
        <w:rPr>
          <w:b/>
          <w:szCs w:val="21"/>
        </w:rPr>
        <w:t>:LIM</w:t>
      </w:r>
      <w:r w:rsidR="006F64D3" w:rsidRPr="00013D88">
        <w:rPr>
          <w:szCs w:val="21"/>
        </w:rPr>
        <w:t>it</w:t>
      </w:r>
      <w:r w:rsidR="006F64D3" w:rsidRPr="00013D88">
        <w:t xml:space="preserve"> &lt;NRf+&gt;</w:t>
      </w:r>
    </w:p>
    <w:p w:rsidR="006F64D3" w:rsidRPr="00013D88" w:rsidRDefault="009B3A06" w:rsidP="00043D36">
      <w:r>
        <w:rPr>
          <w:rFonts w:hint="eastAsia"/>
          <w:b/>
        </w:rPr>
        <w:t xml:space="preserve">Unit: </w:t>
      </w:r>
      <w:r w:rsidR="006F64D3" w:rsidRPr="00013D88">
        <w:t>A</w:t>
      </w:r>
    </w:p>
    <w:p w:rsidR="006F64D3" w:rsidRPr="00013D88" w:rsidRDefault="0003101B" w:rsidP="00043D36">
      <w:r>
        <w:rPr>
          <w:rFonts w:hint="eastAsia"/>
          <w:b/>
        </w:rPr>
        <w:t xml:space="preserve">Example: </w:t>
      </w:r>
      <w:r w:rsidR="006F64D3" w:rsidRPr="00013D88">
        <w:rPr>
          <w:b/>
        </w:rPr>
        <w:t>CURR:LIM</w:t>
      </w:r>
      <w:r w:rsidR="006F64D3" w:rsidRPr="00013D88">
        <w:t xml:space="preserve"> 100</w:t>
      </w:r>
      <w:r w:rsidR="006F64D3" w:rsidRPr="00013D88">
        <w:tab/>
      </w:r>
      <w:r w:rsidR="006F64D3" w:rsidRPr="00013D88">
        <w:tab/>
      </w:r>
      <w:r w:rsidR="006F64D3" w:rsidRPr="00013D88">
        <w:tab/>
      </w:r>
      <w:r w:rsidR="006F64D3" w:rsidRPr="00013D88">
        <w:tab/>
      </w:r>
      <w:r w:rsidR="006F64D3" w:rsidRPr="00013D88">
        <w:tab/>
      </w:r>
      <w:r w:rsidR="006F64D3" w:rsidRPr="00013D88">
        <w:tab/>
      </w:r>
      <w:r w:rsidR="006F64D3" w:rsidRPr="00013D88">
        <w:tab/>
      </w:r>
      <w:r w:rsidR="002D2A61">
        <w:rPr>
          <w:rFonts w:hint="eastAsia"/>
        </w:rPr>
        <w:t xml:space="preserve">Set the current limit level to </w:t>
      </w:r>
      <w:r w:rsidR="006F64D3" w:rsidRPr="00013D88">
        <w:t>100A</w:t>
      </w:r>
    </w:p>
    <w:p w:rsidR="006F64D3" w:rsidRPr="00013D88" w:rsidRDefault="005233E4" w:rsidP="00043D36">
      <w:r>
        <w:rPr>
          <w:rFonts w:hint="eastAsia"/>
          <w:b/>
          <w:bCs/>
        </w:rPr>
        <w:t xml:space="preserve">Query Syntax: </w:t>
      </w:r>
      <w:r w:rsidR="006F64D3" w:rsidRPr="00013D88">
        <w:rPr>
          <w:szCs w:val="21"/>
        </w:rPr>
        <w:t>[</w:t>
      </w:r>
      <w:r w:rsidR="006F64D3" w:rsidRPr="00013D88">
        <w:rPr>
          <w:b/>
          <w:szCs w:val="21"/>
        </w:rPr>
        <w:t>SOUR</w:t>
      </w:r>
      <w:r w:rsidR="006F64D3" w:rsidRPr="00013D88">
        <w:rPr>
          <w:szCs w:val="21"/>
        </w:rPr>
        <w:t>ce:]</w:t>
      </w:r>
      <w:r w:rsidR="006F64D3" w:rsidRPr="00013D88">
        <w:rPr>
          <w:b/>
          <w:szCs w:val="21"/>
        </w:rPr>
        <w:t>CURR</w:t>
      </w:r>
      <w:r w:rsidR="006F64D3" w:rsidRPr="00013D88">
        <w:rPr>
          <w:szCs w:val="21"/>
        </w:rPr>
        <w:t>ent</w:t>
      </w:r>
      <w:r w:rsidR="006F64D3" w:rsidRPr="00013D88">
        <w:rPr>
          <w:b/>
          <w:szCs w:val="21"/>
        </w:rPr>
        <w:t>:LIM</w:t>
      </w:r>
      <w:r w:rsidR="006F64D3" w:rsidRPr="00013D88">
        <w:t>?</w:t>
      </w:r>
    </w:p>
    <w:p w:rsidR="006F64D3" w:rsidRPr="00013D88" w:rsidRDefault="005233E4" w:rsidP="00043D36">
      <w:r>
        <w:rPr>
          <w:rFonts w:hint="eastAsia"/>
          <w:b/>
        </w:rPr>
        <w:t xml:space="preserve">Parameters: </w:t>
      </w:r>
      <w:r w:rsidR="009B3A06">
        <w:rPr>
          <w:rFonts w:hint="eastAsia"/>
        </w:rPr>
        <w:t>None</w:t>
      </w:r>
      <w:r w:rsidR="006F64D3" w:rsidRPr="00013D88">
        <w:t>|MIN|MAX</w:t>
      </w:r>
    </w:p>
    <w:p w:rsidR="006F64D3" w:rsidRPr="00013D88" w:rsidRDefault="0003101B" w:rsidP="002150AD">
      <w:r>
        <w:rPr>
          <w:rFonts w:hint="eastAsia"/>
          <w:b/>
        </w:rPr>
        <w:t xml:space="preserve">Example: </w:t>
      </w:r>
      <w:r w:rsidR="006F64D3" w:rsidRPr="00013D88">
        <w:rPr>
          <w:b/>
        </w:rPr>
        <w:t xml:space="preserve">CURR: </w:t>
      </w:r>
      <w:r w:rsidR="006F64D3" w:rsidRPr="00013D88">
        <w:rPr>
          <w:b/>
          <w:szCs w:val="21"/>
        </w:rPr>
        <w:t>LIM</w:t>
      </w:r>
      <w:r w:rsidR="006F64D3" w:rsidRPr="00013D88">
        <w:t>?</w:t>
      </w:r>
      <w:r w:rsidR="006F64D3" w:rsidRPr="00013D88">
        <w:tab/>
      </w:r>
      <w:r w:rsidR="006F64D3" w:rsidRPr="00013D88">
        <w:tab/>
      </w:r>
      <w:r w:rsidR="006F64D3" w:rsidRPr="00013D88">
        <w:tab/>
      </w:r>
      <w:r w:rsidR="006F64D3" w:rsidRPr="00013D88">
        <w:tab/>
      </w:r>
      <w:r w:rsidR="006F64D3" w:rsidRPr="00013D88">
        <w:tab/>
      </w:r>
      <w:r w:rsidR="006F64D3" w:rsidRPr="00013D88">
        <w:tab/>
      </w:r>
      <w:r w:rsidR="006F64D3" w:rsidRPr="00013D88">
        <w:tab/>
      </w:r>
      <w:r w:rsidR="002D2A61">
        <w:rPr>
          <w:rFonts w:hint="eastAsia"/>
        </w:rPr>
        <w:t>Query the transient current limit level;</w:t>
      </w:r>
    </w:p>
    <w:p w:rsidR="006F64D3" w:rsidRPr="00013D88" w:rsidRDefault="005233E4" w:rsidP="00043D36">
      <w:r>
        <w:rPr>
          <w:rFonts w:hint="eastAsia"/>
          <w:b/>
        </w:rPr>
        <w:t xml:space="preserve">Returned Parameters: </w:t>
      </w:r>
      <w:r w:rsidR="006F64D3" w:rsidRPr="00013D88">
        <w:t>&lt;NR3&gt;</w:t>
      </w:r>
    </w:p>
    <w:p w:rsidR="0008373D" w:rsidRPr="00243F0D" w:rsidRDefault="005233E4" w:rsidP="00043D36">
      <w:pPr>
        <w:rPr>
          <w:b/>
        </w:rPr>
      </w:pPr>
      <w:r>
        <w:rPr>
          <w:rFonts w:hint="eastAsia"/>
          <w:b/>
        </w:rPr>
        <w:t xml:space="preserve">Related Commands: </w:t>
      </w:r>
      <w:r w:rsidR="006F64D3" w:rsidRPr="00013D88">
        <w:rPr>
          <w:b/>
        </w:rPr>
        <w:t>CURR:PROT</w:t>
      </w:r>
    </w:p>
    <w:p w:rsidR="006F64D3" w:rsidRPr="00013D88" w:rsidRDefault="006F64D3" w:rsidP="00043D36">
      <w:pPr>
        <w:rPr>
          <w:b/>
        </w:rPr>
      </w:pPr>
      <w:r w:rsidRPr="00013D88">
        <w:rPr>
          <w:szCs w:val="21"/>
        </w:rPr>
        <w:lastRenderedPageBreak/>
        <w:t>[</w:t>
      </w:r>
      <w:r w:rsidRPr="00013D88">
        <w:rPr>
          <w:b/>
          <w:szCs w:val="21"/>
        </w:rPr>
        <w:t>SOUR</w:t>
      </w:r>
      <w:r w:rsidRPr="00013D88">
        <w:rPr>
          <w:szCs w:val="21"/>
        </w:rPr>
        <w:t>ce:]</w:t>
      </w:r>
      <w:r w:rsidRPr="00013D88">
        <w:rPr>
          <w:b/>
          <w:szCs w:val="21"/>
        </w:rPr>
        <w:t xml:space="preserve"> CURR</w:t>
      </w:r>
      <w:r w:rsidRPr="00013D88">
        <w:rPr>
          <w:szCs w:val="21"/>
        </w:rPr>
        <w:t>ent</w:t>
      </w:r>
      <w:r w:rsidRPr="00013D88">
        <w:rPr>
          <w:b/>
          <w:szCs w:val="21"/>
        </w:rPr>
        <w:t>:SLEW</w:t>
      </w:r>
      <w:r w:rsidRPr="00013D88">
        <w:rPr>
          <w:szCs w:val="21"/>
        </w:rPr>
        <w:t>rate</w:t>
      </w:r>
      <w:r w:rsidRPr="00013D88">
        <w:rPr>
          <w:b/>
          <w:szCs w:val="21"/>
        </w:rPr>
        <w:t>:NEG</w:t>
      </w:r>
      <w:r w:rsidRPr="00013D88">
        <w:rPr>
          <w:szCs w:val="21"/>
        </w:rPr>
        <w:t>ative</w:t>
      </w:r>
    </w:p>
    <w:p w:rsidR="006F64D3" w:rsidRDefault="00591A71" w:rsidP="00107392">
      <w:r>
        <w:rPr>
          <w:rFonts w:hint="eastAsia"/>
        </w:rPr>
        <w:t>This c</w:t>
      </w:r>
      <w:r w:rsidR="00E7553E">
        <w:rPr>
          <w:rFonts w:hint="eastAsia"/>
        </w:rPr>
        <w:t>ommand</w:t>
      </w:r>
      <w:r>
        <w:rPr>
          <w:rFonts w:hint="eastAsia"/>
        </w:rPr>
        <w:t xml:space="preserve"> sets the </w:t>
      </w:r>
      <w:r w:rsidR="00704F86">
        <w:rPr>
          <w:rFonts w:hint="eastAsia"/>
        </w:rPr>
        <w:t xml:space="preserve">current </w:t>
      </w:r>
      <w:r w:rsidR="00825187">
        <w:rPr>
          <w:rFonts w:hint="eastAsia"/>
        </w:rPr>
        <w:t>fall</w:t>
      </w:r>
      <w:r w:rsidR="00C94438">
        <w:rPr>
          <w:rFonts w:hint="eastAsia"/>
        </w:rPr>
        <w:t xml:space="preserve"> rate </w:t>
      </w:r>
      <w:r w:rsidR="00107392">
        <w:rPr>
          <w:rFonts w:hint="eastAsia"/>
        </w:rPr>
        <w:t xml:space="preserve">when the current changes from high level to low level in the operation </w:t>
      </w:r>
      <w:r w:rsidR="00107392">
        <w:t>of the</w:t>
      </w:r>
      <w:r w:rsidR="00107392">
        <w:rPr>
          <w:rFonts w:hint="eastAsia"/>
        </w:rPr>
        <w:t xml:space="preserve"> electronic</w:t>
      </w:r>
      <w:r w:rsidR="00825187">
        <w:rPr>
          <w:rFonts w:hint="eastAsia"/>
        </w:rPr>
        <w:t>. This command is valid only in CCH and CCL modes.</w:t>
      </w:r>
    </w:p>
    <w:p w:rsidR="006F64D3" w:rsidRPr="00013D88" w:rsidRDefault="006F64D3" w:rsidP="00243F0D"/>
    <w:p w:rsidR="006F64D3" w:rsidRPr="0033331E" w:rsidRDefault="005233E4" w:rsidP="00043D36">
      <w:pPr>
        <w:rPr>
          <w:b/>
          <w:szCs w:val="21"/>
        </w:rPr>
      </w:pPr>
      <w:r w:rsidRPr="0033331E">
        <w:rPr>
          <w:rFonts w:hint="eastAsia"/>
          <w:b/>
          <w:szCs w:val="21"/>
        </w:rPr>
        <w:t xml:space="preserve">Command Syntax: </w:t>
      </w:r>
      <w:r w:rsidR="006F64D3" w:rsidRPr="0033331E">
        <w:rPr>
          <w:szCs w:val="21"/>
        </w:rPr>
        <w:t>[</w:t>
      </w:r>
      <w:r w:rsidR="006F64D3" w:rsidRPr="0033331E">
        <w:rPr>
          <w:b/>
          <w:szCs w:val="21"/>
        </w:rPr>
        <w:t>SOUR</w:t>
      </w:r>
      <w:r w:rsidR="006F64D3" w:rsidRPr="0033331E">
        <w:rPr>
          <w:szCs w:val="21"/>
        </w:rPr>
        <w:t>ce:]</w:t>
      </w:r>
      <w:r w:rsidR="006F64D3" w:rsidRPr="0033331E">
        <w:rPr>
          <w:b/>
          <w:szCs w:val="21"/>
        </w:rPr>
        <w:t xml:space="preserve"> CURR</w:t>
      </w:r>
      <w:r w:rsidR="006F64D3" w:rsidRPr="0033331E">
        <w:rPr>
          <w:szCs w:val="21"/>
        </w:rPr>
        <w:t>ent</w:t>
      </w:r>
      <w:r w:rsidR="006F64D3" w:rsidRPr="0033331E">
        <w:rPr>
          <w:b/>
          <w:szCs w:val="21"/>
        </w:rPr>
        <w:t>:SLEW</w:t>
      </w:r>
      <w:r w:rsidR="006F64D3" w:rsidRPr="0033331E">
        <w:rPr>
          <w:szCs w:val="21"/>
        </w:rPr>
        <w:t>rate</w:t>
      </w:r>
      <w:r w:rsidR="006F64D3" w:rsidRPr="0033331E">
        <w:rPr>
          <w:b/>
          <w:szCs w:val="21"/>
        </w:rPr>
        <w:t>:NEG</w:t>
      </w:r>
      <w:r w:rsidR="006F64D3" w:rsidRPr="0033331E">
        <w:rPr>
          <w:szCs w:val="21"/>
        </w:rPr>
        <w:t>ative&lt;NRf+&gt;</w:t>
      </w:r>
    </w:p>
    <w:p w:rsidR="006F64D3" w:rsidRPr="0033331E" w:rsidRDefault="005233E4" w:rsidP="00043D36">
      <w:pPr>
        <w:rPr>
          <w:szCs w:val="21"/>
        </w:rPr>
      </w:pPr>
      <w:r w:rsidRPr="0033331E">
        <w:rPr>
          <w:rFonts w:hint="eastAsia"/>
          <w:b/>
          <w:szCs w:val="21"/>
        </w:rPr>
        <w:t xml:space="preserve">Parameters: </w:t>
      </w:r>
      <w:r w:rsidR="000D3DFE" w:rsidRPr="0033331E">
        <w:rPr>
          <w:rFonts w:hint="eastAsia"/>
          <w:szCs w:val="21"/>
        </w:rPr>
        <w:t>Figure</w:t>
      </w:r>
      <w:r w:rsidR="006F64D3" w:rsidRPr="0033331E">
        <w:rPr>
          <w:szCs w:val="21"/>
        </w:rPr>
        <w:t>|MIN|MAX</w:t>
      </w:r>
    </w:p>
    <w:p w:rsidR="006F64D3" w:rsidRPr="0033331E" w:rsidRDefault="009B3A06" w:rsidP="00043D36">
      <w:pPr>
        <w:rPr>
          <w:szCs w:val="21"/>
        </w:rPr>
      </w:pPr>
      <w:r w:rsidRPr="0033331E">
        <w:rPr>
          <w:rFonts w:hint="eastAsia"/>
          <w:b/>
          <w:szCs w:val="21"/>
        </w:rPr>
        <w:t xml:space="preserve">Unit: </w:t>
      </w:r>
      <w:r w:rsidR="006F64D3" w:rsidRPr="0033331E">
        <w:rPr>
          <w:szCs w:val="21"/>
        </w:rPr>
        <w:t>A/ us</w:t>
      </w:r>
    </w:p>
    <w:p w:rsidR="006F64D3" w:rsidRPr="0033331E" w:rsidRDefault="0003101B" w:rsidP="00043D36">
      <w:pPr>
        <w:rPr>
          <w:szCs w:val="21"/>
        </w:rPr>
      </w:pPr>
      <w:r w:rsidRPr="0033331E">
        <w:rPr>
          <w:rFonts w:hint="eastAsia"/>
          <w:b/>
          <w:szCs w:val="21"/>
        </w:rPr>
        <w:t xml:space="preserve">Example: </w:t>
      </w:r>
      <w:r w:rsidR="006F64D3" w:rsidRPr="0033331E">
        <w:rPr>
          <w:b/>
          <w:szCs w:val="21"/>
        </w:rPr>
        <w:t>CURR:SLEW:NEG</w:t>
      </w:r>
      <w:r w:rsidR="006F64D3" w:rsidRPr="0033331E">
        <w:rPr>
          <w:szCs w:val="21"/>
        </w:rPr>
        <w:t xml:space="preserve"> 5</w:t>
      </w:r>
      <w:r w:rsidR="006F64D3" w:rsidRPr="0033331E">
        <w:rPr>
          <w:szCs w:val="21"/>
        </w:rPr>
        <w:tab/>
      </w:r>
      <w:r w:rsidR="006F64D3" w:rsidRPr="0033331E">
        <w:rPr>
          <w:szCs w:val="21"/>
        </w:rPr>
        <w:tab/>
      </w:r>
      <w:r w:rsidR="006F64D3" w:rsidRPr="0033331E">
        <w:rPr>
          <w:szCs w:val="21"/>
        </w:rPr>
        <w:tab/>
      </w:r>
      <w:r w:rsidR="006F64D3" w:rsidRPr="0033331E">
        <w:rPr>
          <w:szCs w:val="21"/>
        </w:rPr>
        <w:tab/>
      </w:r>
      <w:r w:rsidR="006F64D3" w:rsidRPr="0033331E">
        <w:rPr>
          <w:szCs w:val="21"/>
        </w:rPr>
        <w:tab/>
      </w:r>
      <w:r w:rsidR="006F64D3" w:rsidRPr="0033331E">
        <w:rPr>
          <w:szCs w:val="21"/>
        </w:rPr>
        <w:tab/>
      </w:r>
      <w:r w:rsidR="00F1456C" w:rsidRPr="0033331E">
        <w:rPr>
          <w:rFonts w:hint="eastAsia"/>
          <w:szCs w:val="21"/>
        </w:rPr>
        <w:t xml:space="preserve">Set the current </w:t>
      </w:r>
      <w:r w:rsidR="00825187" w:rsidRPr="0033331E">
        <w:rPr>
          <w:rFonts w:hint="eastAsia"/>
          <w:szCs w:val="21"/>
        </w:rPr>
        <w:t>fall</w:t>
      </w:r>
      <w:r w:rsidR="00F1456C" w:rsidRPr="0033331E">
        <w:rPr>
          <w:rFonts w:hint="eastAsia"/>
          <w:szCs w:val="21"/>
        </w:rPr>
        <w:t xml:space="preserve"> rate to </w:t>
      </w:r>
      <w:r w:rsidR="006F64D3" w:rsidRPr="0033331E">
        <w:rPr>
          <w:szCs w:val="21"/>
        </w:rPr>
        <w:t>5A/us</w:t>
      </w:r>
      <w:r w:rsidR="00F1456C" w:rsidRPr="0033331E">
        <w:rPr>
          <w:rFonts w:hint="eastAsia"/>
          <w:szCs w:val="21"/>
        </w:rPr>
        <w:t>;</w:t>
      </w:r>
    </w:p>
    <w:p w:rsidR="006F64D3" w:rsidRPr="0033331E" w:rsidRDefault="005233E4" w:rsidP="00043D36">
      <w:pPr>
        <w:rPr>
          <w:b/>
          <w:szCs w:val="21"/>
        </w:rPr>
      </w:pPr>
      <w:r w:rsidRPr="0033331E">
        <w:rPr>
          <w:rFonts w:hint="eastAsia"/>
          <w:b/>
          <w:bCs/>
          <w:szCs w:val="21"/>
        </w:rPr>
        <w:t xml:space="preserve">Query Syntax: </w:t>
      </w:r>
      <w:r w:rsidR="006F64D3" w:rsidRPr="0033331E">
        <w:rPr>
          <w:szCs w:val="21"/>
        </w:rPr>
        <w:t>[</w:t>
      </w:r>
      <w:r w:rsidR="006F64D3" w:rsidRPr="0033331E">
        <w:rPr>
          <w:b/>
          <w:szCs w:val="21"/>
        </w:rPr>
        <w:t>SOUR</w:t>
      </w:r>
      <w:r w:rsidR="006F64D3" w:rsidRPr="0033331E">
        <w:rPr>
          <w:szCs w:val="21"/>
        </w:rPr>
        <w:t>ce:]</w:t>
      </w:r>
      <w:r w:rsidR="006F64D3" w:rsidRPr="0033331E">
        <w:rPr>
          <w:b/>
          <w:szCs w:val="21"/>
        </w:rPr>
        <w:t xml:space="preserve"> CURR</w:t>
      </w:r>
      <w:r w:rsidR="006F64D3" w:rsidRPr="0033331E">
        <w:rPr>
          <w:szCs w:val="21"/>
        </w:rPr>
        <w:t>ent</w:t>
      </w:r>
      <w:r w:rsidR="006F64D3" w:rsidRPr="0033331E">
        <w:rPr>
          <w:b/>
          <w:szCs w:val="21"/>
        </w:rPr>
        <w:t>:SLEW</w:t>
      </w:r>
      <w:r w:rsidR="006F64D3" w:rsidRPr="0033331E">
        <w:rPr>
          <w:szCs w:val="21"/>
        </w:rPr>
        <w:t>rate</w:t>
      </w:r>
      <w:r w:rsidR="006F64D3" w:rsidRPr="0033331E">
        <w:rPr>
          <w:b/>
          <w:szCs w:val="21"/>
        </w:rPr>
        <w:t>:NEG</w:t>
      </w:r>
      <w:r w:rsidR="006F64D3" w:rsidRPr="0033331E">
        <w:rPr>
          <w:szCs w:val="21"/>
        </w:rPr>
        <w:t>ative</w:t>
      </w:r>
      <w:r w:rsidR="006F64D3" w:rsidRPr="0033331E">
        <w:rPr>
          <w:b/>
          <w:szCs w:val="21"/>
        </w:rPr>
        <w:t>?</w:t>
      </w:r>
    </w:p>
    <w:p w:rsidR="006F64D3" w:rsidRPr="0033331E" w:rsidRDefault="005233E4" w:rsidP="00043D36">
      <w:pPr>
        <w:rPr>
          <w:szCs w:val="21"/>
        </w:rPr>
      </w:pPr>
      <w:r w:rsidRPr="0033331E">
        <w:rPr>
          <w:rFonts w:hint="eastAsia"/>
          <w:b/>
          <w:szCs w:val="21"/>
        </w:rPr>
        <w:t xml:space="preserve">Parameters: </w:t>
      </w:r>
      <w:r w:rsidR="009B3A06" w:rsidRPr="0033331E">
        <w:rPr>
          <w:rFonts w:hint="eastAsia"/>
          <w:szCs w:val="21"/>
        </w:rPr>
        <w:t>None</w:t>
      </w:r>
      <w:r w:rsidR="006F64D3" w:rsidRPr="0033331E">
        <w:rPr>
          <w:szCs w:val="21"/>
        </w:rPr>
        <w:t>|MIN|MAX</w:t>
      </w:r>
    </w:p>
    <w:p w:rsidR="006F64D3" w:rsidRPr="0033331E" w:rsidRDefault="0003101B" w:rsidP="00043D36">
      <w:pPr>
        <w:rPr>
          <w:szCs w:val="21"/>
        </w:rPr>
      </w:pPr>
      <w:r w:rsidRPr="0033331E">
        <w:rPr>
          <w:rFonts w:hint="eastAsia"/>
          <w:b/>
          <w:szCs w:val="21"/>
        </w:rPr>
        <w:t xml:space="preserve">Example: </w:t>
      </w:r>
      <w:r w:rsidR="006F64D3" w:rsidRPr="0033331E">
        <w:rPr>
          <w:b/>
          <w:szCs w:val="21"/>
        </w:rPr>
        <w:t>CURR:SLEW:NEG?</w:t>
      </w:r>
      <w:r w:rsidR="006F64D3" w:rsidRPr="0033331E">
        <w:rPr>
          <w:szCs w:val="21"/>
        </w:rPr>
        <w:tab/>
      </w:r>
      <w:r w:rsidR="006F64D3" w:rsidRPr="0033331E">
        <w:rPr>
          <w:szCs w:val="21"/>
        </w:rPr>
        <w:tab/>
      </w:r>
      <w:r w:rsidR="006F64D3" w:rsidRPr="0033331E">
        <w:rPr>
          <w:szCs w:val="21"/>
        </w:rPr>
        <w:tab/>
      </w:r>
      <w:r w:rsidR="006F64D3" w:rsidRPr="0033331E">
        <w:rPr>
          <w:szCs w:val="21"/>
        </w:rPr>
        <w:tab/>
      </w:r>
      <w:r w:rsidR="006F64D3" w:rsidRPr="0033331E">
        <w:rPr>
          <w:szCs w:val="21"/>
        </w:rPr>
        <w:tab/>
      </w:r>
      <w:r w:rsidR="006F64D3" w:rsidRPr="0033331E">
        <w:rPr>
          <w:szCs w:val="21"/>
        </w:rPr>
        <w:tab/>
      </w:r>
      <w:r w:rsidR="00F1456C" w:rsidRPr="0033331E">
        <w:rPr>
          <w:rFonts w:hint="eastAsia"/>
          <w:szCs w:val="21"/>
        </w:rPr>
        <w:t xml:space="preserve">Query the transient current </w:t>
      </w:r>
      <w:r w:rsidR="00825187" w:rsidRPr="0033331E">
        <w:rPr>
          <w:rFonts w:hint="eastAsia"/>
          <w:szCs w:val="21"/>
        </w:rPr>
        <w:t>fall</w:t>
      </w:r>
      <w:r w:rsidR="00F1456C" w:rsidRPr="0033331E">
        <w:rPr>
          <w:rFonts w:hint="eastAsia"/>
          <w:szCs w:val="21"/>
        </w:rPr>
        <w:t xml:space="preserve"> rate;</w:t>
      </w:r>
    </w:p>
    <w:p w:rsidR="006F64D3" w:rsidRPr="0033331E" w:rsidRDefault="006F64D3" w:rsidP="00E334C7">
      <w:pPr>
        <w:ind w:leftChars="514" w:left="1079"/>
        <w:rPr>
          <w:szCs w:val="21"/>
        </w:rPr>
      </w:pPr>
      <w:r w:rsidRPr="0033331E">
        <w:rPr>
          <w:b/>
          <w:szCs w:val="21"/>
        </w:rPr>
        <w:t>CURR:SLEW:NEG?</w:t>
      </w:r>
      <w:r w:rsidRPr="0033331E">
        <w:rPr>
          <w:szCs w:val="21"/>
        </w:rPr>
        <w:t>MIN</w:t>
      </w:r>
      <w:r w:rsidRPr="0033331E">
        <w:rPr>
          <w:szCs w:val="21"/>
        </w:rPr>
        <w:tab/>
      </w:r>
      <w:r w:rsidRPr="0033331E">
        <w:rPr>
          <w:szCs w:val="21"/>
        </w:rPr>
        <w:tab/>
      </w:r>
      <w:r w:rsidRPr="0033331E">
        <w:rPr>
          <w:szCs w:val="21"/>
        </w:rPr>
        <w:tab/>
      </w:r>
      <w:r w:rsidRPr="0033331E">
        <w:rPr>
          <w:szCs w:val="21"/>
        </w:rPr>
        <w:tab/>
      </w:r>
      <w:r w:rsidR="00F1456C" w:rsidRPr="0033331E">
        <w:rPr>
          <w:rFonts w:hint="eastAsia"/>
          <w:szCs w:val="21"/>
        </w:rPr>
        <w:t xml:space="preserve">Query the minimum transient current </w:t>
      </w:r>
      <w:r w:rsidR="00825187" w:rsidRPr="0033331E">
        <w:rPr>
          <w:rFonts w:hint="eastAsia"/>
          <w:szCs w:val="21"/>
        </w:rPr>
        <w:t>fall</w:t>
      </w:r>
      <w:r w:rsidR="00F1456C" w:rsidRPr="0033331E">
        <w:rPr>
          <w:rFonts w:hint="eastAsia"/>
          <w:szCs w:val="21"/>
        </w:rPr>
        <w:t xml:space="preserve"> rate;</w:t>
      </w:r>
    </w:p>
    <w:p w:rsidR="006F64D3" w:rsidRPr="0033331E" w:rsidRDefault="006F64D3" w:rsidP="00E334C7">
      <w:pPr>
        <w:ind w:leftChars="514" w:left="1079"/>
        <w:rPr>
          <w:szCs w:val="21"/>
        </w:rPr>
      </w:pPr>
      <w:r w:rsidRPr="0033331E">
        <w:rPr>
          <w:b/>
          <w:szCs w:val="21"/>
        </w:rPr>
        <w:t>CURR:SLEW:NEG?</w:t>
      </w:r>
      <w:r w:rsidRPr="0033331E">
        <w:rPr>
          <w:szCs w:val="21"/>
        </w:rPr>
        <w:t>MAX</w:t>
      </w:r>
      <w:r w:rsidRPr="0033331E">
        <w:rPr>
          <w:szCs w:val="21"/>
        </w:rPr>
        <w:tab/>
      </w:r>
      <w:r w:rsidRPr="0033331E">
        <w:rPr>
          <w:szCs w:val="21"/>
        </w:rPr>
        <w:tab/>
      </w:r>
      <w:r w:rsidRPr="0033331E">
        <w:rPr>
          <w:szCs w:val="21"/>
        </w:rPr>
        <w:tab/>
      </w:r>
      <w:r w:rsidRPr="0033331E">
        <w:rPr>
          <w:szCs w:val="21"/>
        </w:rPr>
        <w:tab/>
      </w:r>
      <w:r w:rsidR="00F1456C" w:rsidRPr="0033331E">
        <w:rPr>
          <w:rFonts w:hint="eastAsia"/>
          <w:szCs w:val="21"/>
        </w:rPr>
        <w:t xml:space="preserve">Query the maximum transient current </w:t>
      </w:r>
      <w:r w:rsidR="00825187" w:rsidRPr="0033331E">
        <w:rPr>
          <w:rFonts w:hint="eastAsia"/>
          <w:szCs w:val="21"/>
        </w:rPr>
        <w:t>fall</w:t>
      </w:r>
      <w:r w:rsidR="00F1456C" w:rsidRPr="0033331E">
        <w:rPr>
          <w:rFonts w:hint="eastAsia"/>
          <w:szCs w:val="21"/>
        </w:rPr>
        <w:t xml:space="preserve"> rate;</w:t>
      </w:r>
    </w:p>
    <w:p w:rsidR="006F64D3" w:rsidRPr="0033331E" w:rsidRDefault="005233E4" w:rsidP="00043D36">
      <w:pPr>
        <w:rPr>
          <w:szCs w:val="21"/>
        </w:rPr>
      </w:pPr>
      <w:r w:rsidRPr="0033331E">
        <w:rPr>
          <w:rFonts w:hint="eastAsia"/>
          <w:b/>
          <w:szCs w:val="21"/>
        </w:rPr>
        <w:t xml:space="preserve">Returned Parameters: </w:t>
      </w:r>
      <w:r w:rsidR="006F64D3" w:rsidRPr="0033331E">
        <w:rPr>
          <w:szCs w:val="21"/>
        </w:rPr>
        <w:t>&lt;NR3&gt;</w:t>
      </w:r>
    </w:p>
    <w:p w:rsidR="006F64D3" w:rsidRPr="0033331E" w:rsidRDefault="005233E4" w:rsidP="00043D36">
      <w:pPr>
        <w:rPr>
          <w:b/>
          <w:szCs w:val="21"/>
        </w:rPr>
      </w:pPr>
      <w:r w:rsidRPr="0033331E">
        <w:rPr>
          <w:rFonts w:hint="eastAsia"/>
          <w:b/>
          <w:szCs w:val="21"/>
        </w:rPr>
        <w:t xml:space="preserve">Related Commands: </w:t>
      </w:r>
      <w:r w:rsidR="006F64D3" w:rsidRPr="0033331E">
        <w:rPr>
          <w:b/>
          <w:szCs w:val="21"/>
        </w:rPr>
        <w:t>CURR: SLEW:POS</w:t>
      </w:r>
      <w:r w:rsidR="006F64D3" w:rsidRPr="0033331E">
        <w:rPr>
          <w:szCs w:val="21"/>
        </w:rPr>
        <w:t xml:space="preserve"> </w:t>
      </w:r>
    </w:p>
    <w:p w:rsidR="0008373D" w:rsidRPr="0033331E" w:rsidRDefault="0008373D" w:rsidP="00043D36">
      <w:pPr>
        <w:rPr>
          <w:b/>
          <w:color w:val="FF0000"/>
          <w:szCs w:val="21"/>
        </w:rPr>
      </w:pPr>
    </w:p>
    <w:p w:rsidR="006F64D3" w:rsidRPr="0033331E" w:rsidRDefault="006F64D3" w:rsidP="00385765">
      <w:pPr>
        <w:rPr>
          <w:b/>
          <w:szCs w:val="21"/>
        </w:rPr>
      </w:pPr>
      <w:r w:rsidRPr="0033331E">
        <w:rPr>
          <w:szCs w:val="21"/>
        </w:rPr>
        <w:t>[</w:t>
      </w:r>
      <w:r w:rsidRPr="0033331E">
        <w:rPr>
          <w:b/>
          <w:szCs w:val="21"/>
        </w:rPr>
        <w:t>SOUR</w:t>
      </w:r>
      <w:r w:rsidRPr="0033331E">
        <w:rPr>
          <w:szCs w:val="21"/>
        </w:rPr>
        <w:t>ce:]</w:t>
      </w:r>
      <w:r w:rsidRPr="0033331E">
        <w:rPr>
          <w:b/>
          <w:szCs w:val="21"/>
        </w:rPr>
        <w:t xml:space="preserve"> CURR</w:t>
      </w:r>
      <w:r w:rsidRPr="0033331E">
        <w:rPr>
          <w:szCs w:val="21"/>
        </w:rPr>
        <w:t>ent</w:t>
      </w:r>
      <w:r w:rsidRPr="0033331E">
        <w:rPr>
          <w:b/>
          <w:szCs w:val="21"/>
        </w:rPr>
        <w:t>:SLEW</w:t>
      </w:r>
      <w:r w:rsidRPr="0033331E">
        <w:rPr>
          <w:szCs w:val="21"/>
        </w:rPr>
        <w:t>rate</w:t>
      </w:r>
      <w:r w:rsidRPr="0033331E">
        <w:rPr>
          <w:b/>
          <w:szCs w:val="21"/>
        </w:rPr>
        <w:t>:POS</w:t>
      </w:r>
      <w:r w:rsidRPr="0033331E">
        <w:rPr>
          <w:szCs w:val="21"/>
        </w:rPr>
        <w:t>itive</w:t>
      </w:r>
    </w:p>
    <w:p w:rsidR="006F64D3" w:rsidRPr="0033331E" w:rsidRDefault="00825187" w:rsidP="00825187">
      <w:pPr>
        <w:rPr>
          <w:szCs w:val="21"/>
        </w:rPr>
      </w:pPr>
      <w:r w:rsidRPr="0033331E">
        <w:rPr>
          <w:rFonts w:hint="eastAsia"/>
          <w:szCs w:val="21"/>
        </w:rPr>
        <w:t>This command sets the current rise rate in CC mode. This command is valid only in CCH and CCL modes.</w:t>
      </w:r>
    </w:p>
    <w:p w:rsidR="006F64D3" w:rsidRPr="0033331E" w:rsidRDefault="006F64D3" w:rsidP="00043D36">
      <w:pPr>
        <w:rPr>
          <w:b/>
          <w:szCs w:val="21"/>
        </w:rPr>
      </w:pPr>
    </w:p>
    <w:p w:rsidR="006F64D3" w:rsidRPr="0033331E" w:rsidRDefault="005233E4" w:rsidP="00385765">
      <w:pPr>
        <w:rPr>
          <w:b/>
          <w:szCs w:val="21"/>
        </w:rPr>
      </w:pPr>
      <w:r w:rsidRPr="0033331E">
        <w:rPr>
          <w:rFonts w:hint="eastAsia"/>
          <w:b/>
          <w:szCs w:val="21"/>
        </w:rPr>
        <w:t xml:space="preserve">Command Syntax: </w:t>
      </w:r>
      <w:r w:rsidR="006F64D3" w:rsidRPr="0033331E">
        <w:rPr>
          <w:szCs w:val="21"/>
        </w:rPr>
        <w:t>[</w:t>
      </w:r>
      <w:r w:rsidR="006F64D3" w:rsidRPr="0033331E">
        <w:rPr>
          <w:b/>
          <w:szCs w:val="21"/>
        </w:rPr>
        <w:t>SOUR</w:t>
      </w:r>
      <w:r w:rsidR="006F64D3" w:rsidRPr="0033331E">
        <w:rPr>
          <w:szCs w:val="21"/>
        </w:rPr>
        <w:t>ce:]</w:t>
      </w:r>
      <w:r w:rsidR="006F64D3" w:rsidRPr="0033331E">
        <w:rPr>
          <w:b/>
          <w:szCs w:val="21"/>
        </w:rPr>
        <w:t xml:space="preserve"> CURR</w:t>
      </w:r>
      <w:r w:rsidR="006F64D3" w:rsidRPr="0033331E">
        <w:rPr>
          <w:szCs w:val="21"/>
        </w:rPr>
        <w:t>ent</w:t>
      </w:r>
      <w:r w:rsidR="006F64D3" w:rsidRPr="0033331E">
        <w:rPr>
          <w:b/>
          <w:szCs w:val="21"/>
        </w:rPr>
        <w:t>:SLEW</w:t>
      </w:r>
      <w:r w:rsidR="006F64D3" w:rsidRPr="0033331E">
        <w:rPr>
          <w:szCs w:val="21"/>
        </w:rPr>
        <w:t>rate</w:t>
      </w:r>
      <w:r w:rsidR="006F64D3" w:rsidRPr="0033331E">
        <w:rPr>
          <w:b/>
          <w:szCs w:val="21"/>
        </w:rPr>
        <w:t>:POS</w:t>
      </w:r>
      <w:r w:rsidR="006F64D3" w:rsidRPr="0033331E">
        <w:rPr>
          <w:szCs w:val="21"/>
        </w:rPr>
        <w:t>itive &lt;NRf+&gt;</w:t>
      </w:r>
    </w:p>
    <w:p w:rsidR="006F64D3" w:rsidRPr="0033331E" w:rsidRDefault="005233E4" w:rsidP="00385765">
      <w:pPr>
        <w:rPr>
          <w:szCs w:val="21"/>
        </w:rPr>
      </w:pPr>
      <w:r w:rsidRPr="0033331E">
        <w:rPr>
          <w:rFonts w:hint="eastAsia"/>
          <w:b/>
          <w:szCs w:val="21"/>
        </w:rPr>
        <w:t xml:space="preserve">Parameters: </w:t>
      </w:r>
      <w:r w:rsidR="000D3DFE" w:rsidRPr="0033331E">
        <w:rPr>
          <w:rFonts w:hint="eastAsia"/>
          <w:szCs w:val="21"/>
        </w:rPr>
        <w:t>Figure</w:t>
      </w:r>
      <w:r w:rsidR="006F64D3" w:rsidRPr="0033331E">
        <w:rPr>
          <w:szCs w:val="21"/>
        </w:rPr>
        <w:t>|MIN|MAX</w:t>
      </w:r>
    </w:p>
    <w:p w:rsidR="006F64D3" w:rsidRPr="0033331E" w:rsidRDefault="009B3A06" w:rsidP="00385765">
      <w:pPr>
        <w:rPr>
          <w:szCs w:val="21"/>
        </w:rPr>
      </w:pPr>
      <w:r w:rsidRPr="0033331E">
        <w:rPr>
          <w:rFonts w:hint="eastAsia"/>
          <w:b/>
          <w:szCs w:val="21"/>
        </w:rPr>
        <w:t xml:space="preserve">Unit: </w:t>
      </w:r>
      <w:r w:rsidR="006F64D3" w:rsidRPr="0033331E">
        <w:rPr>
          <w:szCs w:val="21"/>
        </w:rPr>
        <w:t>A /us</w:t>
      </w:r>
    </w:p>
    <w:p w:rsidR="006F64D3" w:rsidRPr="0033331E" w:rsidRDefault="0003101B" w:rsidP="00385765">
      <w:pPr>
        <w:rPr>
          <w:szCs w:val="21"/>
        </w:rPr>
      </w:pPr>
      <w:r w:rsidRPr="0033331E">
        <w:rPr>
          <w:rFonts w:hint="eastAsia"/>
          <w:b/>
          <w:szCs w:val="21"/>
        </w:rPr>
        <w:t xml:space="preserve">Example: </w:t>
      </w:r>
      <w:r w:rsidR="006F64D3" w:rsidRPr="0033331E">
        <w:rPr>
          <w:b/>
          <w:szCs w:val="21"/>
        </w:rPr>
        <w:t xml:space="preserve">CURR: SLEW: POS </w:t>
      </w:r>
      <w:r w:rsidR="006F64D3" w:rsidRPr="0033331E">
        <w:rPr>
          <w:szCs w:val="21"/>
        </w:rPr>
        <w:t>0.2</w:t>
      </w:r>
      <w:r w:rsidR="006F64D3" w:rsidRPr="0033331E">
        <w:rPr>
          <w:szCs w:val="21"/>
        </w:rPr>
        <w:tab/>
      </w:r>
      <w:r w:rsidR="006F64D3" w:rsidRPr="0033331E">
        <w:rPr>
          <w:szCs w:val="21"/>
        </w:rPr>
        <w:tab/>
      </w:r>
      <w:r w:rsidR="006F64D3" w:rsidRPr="0033331E">
        <w:rPr>
          <w:szCs w:val="21"/>
        </w:rPr>
        <w:tab/>
      </w:r>
      <w:r w:rsidR="006F64D3" w:rsidRPr="0033331E">
        <w:rPr>
          <w:szCs w:val="21"/>
        </w:rPr>
        <w:tab/>
      </w:r>
      <w:r w:rsidR="006F64D3" w:rsidRPr="0033331E">
        <w:rPr>
          <w:szCs w:val="21"/>
        </w:rPr>
        <w:tab/>
      </w:r>
      <w:r w:rsidR="00825187" w:rsidRPr="0033331E">
        <w:rPr>
          <w:rFonts w:hint="eastAsia"/>
          <w:szCs w:val="21"/>
        </w:rPr>
        <w:t>Set the current rise rate to</w:t>
      </w:r>
      <w:r w:rsidR="00825187" w:rsidRPr="0033331E">
        <w:rPr>
          <w:szCs w:val="21"/>
        </w:rPr>
        <w:t xml:space="preserve"> </w:t>
      </w:r>
      <w:r w:rsidR="006F64D3" w:rsidRPr="0033331E">
        <w:rPr>
          <w:szCs w:val="21"/>
        </w:rPr>
        <w:t>0.2A/us</w:t>
      </w:r>
    </w:p>
    <w:p w:rsidR="006F64D3" w:rsidRPr="0033331E" w:rsidRDefault="005233E4" w:rsidP="00385765">
      <w:pPr>
        <w:rPr>
          <w:szCs w:val="21"/>
        </w:rPr>
      </w:pPr>
      <w:r w:rsidRPr="0033331E">
        <w:rPr>
          <w:rFonts w:hint="eastAsia"/>
          <w:b/>
          <w:szCs w:val="21"/>
        </w:rPr>
        <w:t xml:space="preserve">Query Syntax: </w:t>
      </w:r>
      <w:r w:rsidR="006F64D3" w:rsidRPr="0033331E">
        <w:rPr>
          <w:szCs w:val="21"/>
        </w:rPr>
        <w:t>[</w:t>
      </w:r>
      <w:r w:rsidR="006F64D3" w:rsidRPr="0033331E">
        <w:rPr>
          <w:b/>
          <w:szCs w:val="21"/>
        </w:rPr>
        <w:t>SOUR</w:t>
      </w:r>
      <w:r w:rsidR="006F64D3" w:rsidRPr="0033331E">
        <w:rPr>
          <w:szCs w:val="21"/>
        </w:rPr>
        <w:t>ce:]</w:t>
      </w:r>
      <w:r w:rsidR="006F64D3" w:rsidRPr="0033331E">
        <w:rPr>
          <w:b/>
          <w:szCs w:val="21"/>
        </w:rPr>
        <w:t xml:space="preserve"> CURR</w:t>
      </w:r>
      <w:r w:rsidR="006F64D3" w:rsidRPr="0033331E">
        <w:rPr>
          <w:szCs w:val="21"/>
        </w:rPr>
        <w:t>ent</w:t>
      </w:r>
      <w:r w:rsidR="006F64D3" w:rsidRPr="0033331E">
        <w:rPr>
          <w:b/>
          <w:szCs w:val="21"/>
        </w:rPr>
        <w:t>:SLEW</w:t>
      </w:r>
      <w:r w:rsidR="006F64D3" w:rsidRPr="0033331E">
        <w:rPr>
          <w:szCs w:val="21"/>
        </w:rPr>
        <w:t>rate</w:t>
      </w:r>
      <w:r w:rsidR="006F64D3" w:rsidRPr="0033331E">
        <w:rPr>
          <w:b/>
          <w:szCs w:val="21"/>
        </w:rPr>
        <w:t>:POS</w:t>
      </w:r>
      <w:r w:rsidR="006F64D3" w:rsidRPr="0033331E">
        <w:rPr>
          <w:szCs w:val="21"/>
        </w:rPr>
        <w:t>itive</w:t>
      </w:r>
      <w:r w:rsidR="006F64D3" w:rsidRPr="0033331E">
        <w:rPr>
          <w:b/>
          <w:szCs w:val="21"/>
        </w:rPr>
        <w:t>?</w:t>
      </w:r>
    </w:p>
    <w:p w:rsidR="006F64D3" w:rsidRPr="0033331E" w:rsidRDefault="005233E4" w:rsidP="00385765">
      <w:pPr>
        <w:rPr>
          <w:szCs w:val="21"/>
        </w:rPr>
      </w:pPr>
      <w:r w:rsidRPr="0033331E">
        <w:rPr>
          <w:rFonts w:hint="eastAsia"/>
          <w:b/>
          <w:szCs w:val="21"/>
        </w:rPr>
        <w:t xml:space="preserve">Parameters: </w:t>
      </w:r>
      <w:r w:rsidR="009B3A06" w:rsidRPr="0033331E">
        <w:rPr>
          <w:rFonts w:hint="eastAsia"/>
          <w:szCs w:val="21"/>
        </w:rPr>
        <w:t>None</w:t>
      </w:r>
      <w:r w:rsidR="006F64D3" w:rsidRPr="0033331E">
        <w:rPr>
          <w:szCs w:val="21"/>
        </w:rPr>
        <w:t>|MIN|MAX</w:t>
      </w:r>
    </w:p>
    <w:p w:rsidR="006F64D3" w:rsidRPr="0033331E" w:rsidRDefault="0003101B" w:rsidP="00385765">
      <w:pPr>
        <w:rPr>
          <w:szCs w:val="21"/>
        </w:rPr>
      </w:pPr>
      <w:r w:rsidRPr="0033331E">
        <w:rPr>
          <w:rFonts w:hint="eastAsia"/>
          <w:b/>
          <w:szCs w:val="21"/>
        </w:rPr>
        <w:t xml:space="preserve">Example: </w:t>
      </w:r>
      <w:r w:rsidR="006F64D3" w:rsidRPr="0033331E">
        <w:rPr>
          <w:b/>
          <w:szCs w:val="21"/>
        </w:rPr>
        <w:t>CURR:SLEW:POS?</w:t>
      </w:r>
      <w:r w:rsidR="006F64D3" w:rsidRPr="0033331E">
        <w:rPr>
          <w:szCs w:val="21"/>
        </w:rPr>
        <w:t xml:space="preserve"> </w:t>
      </w:r>
      <w:r w:rsidR="006F64D3" w:rsidRPr="0033331E">
        <w:rPr>
          <w:szCs w:val="21"/>
        </w:rPr>
        <w:tab/>
      </w:r>
      <w:r w:rsidR="006F64D3" w:rsidRPr="0033331E">
        <w:rPr>
          <w:szCs w:val="21"/>
        </w:rPr>
        <w:tab/>
      </w:r>
      <w:r w:rsidR="006F64D3" w:rsidRPr="0033331E">
        <w:rPr>
          <w:szCs w:val="21"/>
        </w:rPr>
        <w:tab/>
      </w:r>
      <w:r w:rsidR="006F64D3" w:rsidRPr="0033331E">
        <w:rPr>
          <w:szCs w:val="21"/>
        </w:rPr>
        <w:tab/>
      </w:r>
      <w:r w:rsidR="006F64D3" w:rsidRPr="0033331E">
        <w:rPr>
          <w:szCs w:val="21"/>
        </w:rPr>
        <w:tab/>
      </w:r>
      <w:r w:rsidR="006F64D3" w:rsidRPr="0033331E">
        <w:rPr>
          <w:szCs w:val="21"/>
        </w:rPr>
        <w:tab/>
      </w:r>
      <w:r w:rsidR="00825187" w:rsidRPr="0033331E">
        <w:rPr>
          <w:rFonts w:hint="eastAsia"/>
          <w:szCs w:val="21"/>
        </w:rPr>
        <w:t>Query the transient current rise rate;</w:t>
      </w:r>
    </w:p>
    <w:p w:rsidR="006F64D3" w:rsidRPr="0033331E" w:rsidRDefault="006F64D3" w:rsidP="00385765">
      <w:pPr>
        <w:ind w:left="1080"/>
        <w:rPr>
          <w:szCs w:val="21"/>
        </w:rPr>
      </w:pPr>
      <w:r w:rsidRPr="0033331E">
        <w:rPr>
          <w:b/>
          <w:szCs w:val="21"/>
        </w:rPr>
        <w:t>CURR:SLEW:POS?</w:t>
      </w:r>
      <w:r w:rsidRPr="0033331E">
        <w:rPr>
          <w:szCs w:val="21"/>
        </w:rPr>
        <w:t xml:space="preserve">MIN </w:t>
      </w:r>
      <w:r w:rsidRPr="0033331E">
        <w:rPr>
          <w:szCs w:val="21"/>
        </w:rPr>
        <w:tab/>
      </w:r>
      <w:r w:rsidRPr="0033331E">
        <w:rPr>
          <w:szCs w:val="21"/>
        </w:rPr>
        <w:tab/>
      </w:r>
      <w:r w:rsidRPr="0033331E">
        <w:rPr>
          <w:szCs w:val="21"/>
        </w:rPr>
        <w:tab/>
      </w:r>
      <w:r w:rsidRPr="0033331E">
        <w:rPr>
          <w:szCs w:val="21"/>
        </w:rPr>
        <w:tab/>
      </w:r>
      <w:r w:rsidR="00825187" w:rsidRPr="0033331E">
        <w:rPr>
          <w:rFonts w:hint="eastAsia"/>
          <w:szCs w:val="21"/>
        </w:rPr>
        <w:t>Query the minimum transient current rise rate;</w:t>
      </w:r>
    </w:p>
    <w:p w:rsidR="006F64D3" w:rsidRPr="0033331E" w:rsidRDefault="006F64D3" w:rsidP="00385765">
      <w:pPr>
        <w:ind w:left="1080"/>
        <w:rPr>
          <w:szCs w:val="21"/>
        </w:rPr>
      </w:pPr>
      <w:r w:rsidRPr="0033331E">
        <w:rPr>
          <w:b/>
          <w:szCs w:val="21"/>
        </w:rPr>
        <w:t>CURR:SLEW:POS?</w:t>
      </w:r>
      <w:r w:rsidRPr="0033331E">
        <w:rPr>
          <w:szCs w:val="21"/>
        </w:rPr>
        <w:t>MAX</w:t>
      </w:r>
      <w:r w:rsidRPr="0033331E">
        <w:rPr>
          <w:szCs w:val="21"/>
        </w:rPr>
        <w:tab/>
      </w:r>
      <w:r w:rsidRPr="0033331E">
        <w:rPr>
          <w:szCs w:val="21"/>
        </w:rPr>
        <w:tab/>
      </w:r>
      <w:r w:rsidRPr="0033331E">
        <w:rPr>
          <w:szCs w:val="21"/>
        </w:rPr>
        <w:tab/>
      </w:r>
      <w:r w:rsidRPr="0033331E">
        <w:rPr>
          <w:szCs w:val="21"/>
        </w:rPr>
        <w:tab/>
      </w:r>
      <w:r w:rsidR="00825187" w:rsidRPr="0033331E">
        <w:rPr>
          <w:rFonts w:hint="eastAsia"/>
          <w:szCs w:val="21"/>
        </w:rPr>
        <w:t>Query the maximum transient current rise rate;</w:t>
      </w:r>
    </w:p>
    <w:p w:rsidR="006F64D3" w:rsidRPr="0033331E" w:rsidRDefault="005233E4" w:rsidP="00385765">
      <w:pPr>
        <w:rPr>
          <w:szCs w:val="21"/>
        </w:rPr>
      </w:pPr>
      <w:r w:rsidRPr="0033331E">
        <w:rPr>
          <w:rFonts w:hint="eastAsia"/>
          <w:b/>
          <w:szCs w:val="21"/>
        </w:rPr>
        <w:t xml:space="preserve">Returned Parameters: </w:t>
      </w:r>
      <w:r w:rsidR="006F64D3" w:rsidRPr="0033331E">
        <w:rPr>
          <w:szCs w:val="21"/>
        </w:rPr>
        <w:t>&lt;NR3&gt;</w:t>
      </w:r>
    </w:p>
    <w:p w:rsidR="006F64D3" w:rsidRPr="0033331E" w:rsidRDefault="005233E4" w:rsidP="00385765">
      <w:pPr>
        <w:rPr>
          <w:b/>
          <w:szCs w:val="21"/>
        </w:rPr>
      </w:pPr>
      <w:r w:rsidRPr="0033331E">
        <w:rPr>
          <w:rFonts w:hint="eastAsia"/>
          <w:b/>
          <w:szCs w:val="21"/>
        </w:rPr>
        <w:t xml:space="preserve">Related Commands: </w:t>
      </w:r>
      <w:r w:rsidR="006F64D3" w:rsidRPr="0033331E">
        <w:rPr>
          <w:b/>
          <w:szCs w:val="21"/>
        </w:rPr>
        <w:t>CURR:SLEW:NEG</w:t>
      </w:r>
    </w:p>
    <w:p w:rsidR="0008373D" w:rsidRPr="0033331E" w:rsidRDefault="0008373D" w:rsidP="00385765">
      <w:pPr>
        <w:rPr>
          <w:b/>
          <w:color w:val="FF0000"/>
          <w:szCs w:val="21"/>
        </w:rPr>
      </w:pPr>
    </w:p>
    <w:p w:rsidR="006F64D3" w:rsidRPr="0033331E" w:rsidRDefault="006F64D3" w:rsidP="00385765">
      <w:pPr>
        <w:rPr>
          <w:b/>
          <w:szCs w:val="21"/>
        </w:rPr>
      </w:pPr>
      <w:r w:rsidRPr="0033331E">
        <w:rPr>
          <w:szCs w:val="21"/>
        </w:rPr>
        <w:t>[</w:t>
      </w:r>
      <w:r w:rsidRPr="0033331E">
        <w:rPr>
          <w:b/>
          <w:szCs w:val="21"/>
        </w:rPr>
        <w:t>SOUR</w:t>
      </w:r>
      <w:r w:rsidRPr="0033331E">
        <w:rPr>
          <w:szCs w:val="21"/>
        </w:rPr>
        <w:t>ce:]</w:t>
      </w:r>
      <w:r w:rsidRPr="0033331E">
        <w:rPr>
          <w:b/>
          <w:szCs w:val="21"/>
        </w:rPr>
        <w:t>CURR</w:t>
      </w:r>
      <w:r w:rsidRPr="0033331E">
        <w:rPr>
          <w:szCs w:val="21"/>
        </w:rPr>
        <w:t>ent</w:t>
      </w:r>
      <w:r w:rsidRPr="0033331E">
        <w:rPr>
          <w:b/>
          <w:szCs w:val="21"/>
        </w:rPr>
        <w:t>:TLEV</w:t>
      </w:r>
      <w:r w:rsidRPr="0033331E">
        <w:rPr>
          <w:szCs w:val="21"/>
        </w:rPr>
        <w:t>el</w:t>
      </w:r>
    </w:p>
    <w:p w:rsidR="006F64D3" w:rsidRPr="0033331E" w:rsidRDefault="005233E4" w:rsidP="00F77D42">
      <w:pPr>
        <w:rPr>
          <w:szCs w:val="21"/>
        </w:rPr>
      </w:pPr>
      <w:r w:rsidRPr="0033331E">
        <w:rPr>
          <w:rFonts w:hint="eastAsia"/>
          <w:b/>
          <w:szCs w:val="21"/>
        </w:rPr>
        <w:t xml:space="preserve">Command Syntax: </w:t>
      </w:r>
      <w:r w:rsidR="006F64D3" w:rsidRPr="0033331E">
        <w:rPr>
          <w:szCs w:val="21"/>
        </w:rPr>
        <w:t>[</w:t>
      </w:r>
      <w:r w:rsidR="006F64D3" w:rsidRPr="0033331E">
        <w:rPr>
          <w:b/>
          <w:szCs w:val="21"/>
        </w:rPr>
        <w:t>SOUR</w:t>
      </w:r>
      <w:r w:rsidR="006F64D3" w:rsidRPr="0033331E">
        <w:rPr>
          <w:szCs w:val="21"/>
        </w:rPr>
        <w:t>ce:]</w:t>
      </w:r>
      <w:r w:rsidR="006F64D3" w:rsidRPr="0033331E">
        <w:rPr>
          <w:b/>
          <w:szCs w:val="21"/>
        </w:rPr>
        <w:t>CURR</w:t>
      </w:r>
      <w:r w:rsidR="006F64D3" w:rsidRPr="0033331E">
        <w:rPr>
          <w:szCs w:val="21"/>
        </w:rPr>
        <w:t>ent[</w:t>
      </w:r>
      <w:r w:rsidR="006F64D3" w:rsidRPr="0033331E">
        <w:rPr>
          <w:b/>
          <w:szCs w:val="21"/>
        </w:rPr>
        <w:t>:LEV</w:t>
      </w:r>
      <w:r w:rsidR="006F64D3" w:rsidRPr="0033331E">
        <w:rPr>
          <w:szCs w:val="21"/>
        </w:rPr>
        <w:t>el]</w:t>
      </w:r>
      <w:r w:rsidR="006F64D3" w:rsidRPr="0033331E">
        <w:rPr>
          <w:b/>
          <w:szCs w:val="21"/>
        </w:rPr>
        <w:t>: TLEV</w:t>
      </w:r>
      <w:r w:rsidR="006F64D3" w:rsidRPr="0033331E">
        <w:rPr>
          <w:szCs w:val="21"/>
        </w:rPr>
        <w:t>el &lt;NRf+&gt;</w:t>
      </w:r>
    </w:p>
    <w:p w:rsidR="006F64D3" w:rsidRPr="0033331E" w:rsidRDefault="005233E4" w:rsidP="00F77D42">
      <w:pPr>
        <w:rPr>
          <w:szCs w:val="21"/>
        </w:rPr>
      </w:pPr>
      <w:r w:rsidRPr="0033331E">
        <w:rPr>
          <w:rFonts w:hint="eastAsia"/>
          <w:b/>
          <w:szCs w:val="21"/>
        </w:rPr>
        <w:t xml:space="preserve">Parameters: </w:t>
      </w:r>
      <w:r w:rsidR="000D3DFE" w:rsidRPr="0033331E">
        <w:rPr>
          <w:rFonts w:hint="eastAsia"/>
          <w:szCs w:val="21"/>
        </w:rPr>
        <w:t>Figure</w:t>
      </w:r>
      <w:r w:rsidR="006F64D3" w:rsidRPr="0033331E">
        <w:rPr>
          <w:szCs w:val="21"/>
        </w:rPr>
        <w:t>|MIN|MAX</w:t>
      </w:r>
    </w:p>
    <w:p w:rsidR="006F64D3" w:rsidRPr="0033331E" w:rsidRDefault="009B3A06" w:rsidP="00F77D42">
      <w:pPr>
        <w:rPr>
          <w:szCs w:val="21"/>
        </w:rPr>
      </w:pPr>
      <w:r w:rsidRPr="0033331E">
        <w:rPr>
          <w:rFonts w:hint="eastAsia"/>
          <w:b/>
          <w:szCs w:val="21"/>
        </w:rPr>
        <w:t xml:space="preserve">Unit: </w:t>
      </w:r>
      <w:r w:rsidR="006F64D3" w:rsidRPr="0033331E">
        <w:rPr>
          <w:szCs w:val="21"/>
        </w:rPr>
        <w:t>A</w:t>
      </w:r>
    </w:p>
    <w:p w:rsidR="006F64D3" w:rsidRPr="0033331E" w:rsidRDefault="0003101B" w:rsidP="00F77D42">
      <w:pPr>
        <w:rPr>
          <w:szCs w:val="21"/>
        </w:rPr>
      </w:pPr>
      <w:r w:rsidRPr="0033331E">
        <w:rPr>
          <w:rFonts w:hint="eastAsia"/>
          <w:b/>
          <w:szCs w:val="21"/>
        </w:rPr>
        <w:t xml:space="preserve">Example: </w:t>
      </w:r>
      <w:r w:rsidR="006F64D3" w:rsidRPr="0033331E">
        <w:rPr>
          <w:b/>
          <w:szCs w:val="21"/>
        </w:rPr>
        <w:t>CURR:TLEV</w:t>
      </w:r>
      <w:r w:rsidR="006F64D3" w:rsidRPr="0033331E">
        <w:rPr>
          <w:szCs w:val="21"/>
        </w:rPr>
        <w:t xml:space="preserve"> 50</w:t>
      </w:r>
      <w:r w:rsidR="006F64D3" w:rsidRPr="0033331E">
        <w:rPr>
          <w:szCs w:val="21"/>
        </w:rPr>
        <w:tab/>
      </w:r>
      <w:r w:rsidR="006F64D3" w:rsidRPr="0033331E">
        <w:rPr>
          <w:szCs w:val="21"/>
        </w:rPr>
        <w:tab/>
      </w:r>
      <w:r w:rsidR="006F64D3" w:rsidRPr="0033331E">
        <w:rPr>
          <w:szCs w:val="21"/>
        </w:rPr>
        <w:tab/>
      </w:r>
      <w:r w:rsidR="006F64D3" w:rsidRPr="0033331E">
        <w:rPr>
          <w:szCs w:val="21"/>
        </w:rPr>
        <w:tab/>
      </w:r>
      <w:r w:rsidR="006F64D3" w:rsidRPr="0033331E">
        <w:rPr>
          <w:szCs w:val="21"/>
        </w:rPr>
        <w:tab/>
      </w:r>
      <w:r w:rsidR="006F64D3" w:rsidRPr="0033331E">
        <w:rPr>
          <w:szCs w:val="21"/>
        </w:rPr>
        <w:tab/>
      </w:r>
      <w:r w:rsidR="006F64D3" w:rsidRPr="0033331E">
        <w:rPr>
          <w:szCs w:val="21"/>
        </w:rPr>
        <w:tab/>
      </w:r>
      <w:r w:rsidR="00785AA0" w:rsidRPr="0033331E">
        <w:rPr>
          <w:rFonts w:hint="eastAsia"/>
          <w:szCs w:val="21"/>
        </w:rPr>
        <w:t xml:space="preserve">Set the transient current high level to </w:t>
      </w:r>
      <w:r w:rsidR="006F64D3" w:rsidRPr="0033331E">
        <w:rPr>
          <w:szCs w:val="21"/>
        </w:rPr>
        <w:t>50</w:t>
      </w:r>
      <w:r w:rsidR="006D72B3" w:rsidRPr="0033331E">
        <w:rPr>
          <w:rFonts w:hint="eastAsia"/>
          <w:szCs w:val="21"/>
        </w:rPr>
        <w:t>A</w:t>
      </w:r>
      <w:r w:rsidR="00785AA0" w:rsidRPr="0033331E">
        <w:rPr>
          <w:rFonts w:hint="eastAsia"/>
          <w:szCs w:val="21"/>
        </w:rPr>
        <w:t>;</w:t>
      </w:r>
    </w:p>
    <w:p w:rsidR="006F64D3" w:rsidRPr="0033331E" w:rsidRDefault="005233E4" w:rsidP="00F77D42">
      <w:pPr>
        <w:rPr>
          <w:szCs w:val="21"/>
        </w:rPr>
      </w:pPr>
      <w:r w:rsidRPr="0033331E">
        <w:rPr>
          <w:rFonts w:hint="eastAsia"/>
          <w:b/>
          <w:bCs/>
          <w:szCs w:val="21"/>
        </w:rPr>
        <w:t xml:space="preserve">Query Syntax: </w:t>
      </w:r>
      <w:r w:rsidR="006F64D3" w:rsidRPr="0033331E">
        <w:rPr>
          <w:szCs w:val="21"/>
        </w:rPr>
        <w:t>[</w:t>
      </w:r>
      <w:r w:rsidR="006F64D3" w:rsidRPr="0033331E">
        <w:rPr>
          <w:b/>
          <w:szCs w:val="21"/>
        </w:rPr>
        <w:t>SOUR</w:t>
      </w:r>
      <w:r w:rsidR="006F64D3" w:rsidRPr="0033331E">
        <w:rPr>
          <w:szCs w:val="21"/>
        </w:rPr>
        <w:t>ce:]</w:t>
      </w:r>
      <w:r w:rsidR="006F64D3" w:rsidRPr="0033331E">
        <w:rPr>
          <w:b/>
          <w:szCs w:val="21"/>
        </w:rPr>
        <w:t>CURR</w:t>
      </w:r>
      <w:r w:rsidR="006F64D3" w:rsidRPr="0033331E">
        <w:rPr>
          <w:szCs w:val="21"/>
        </w:rPr>
        <w:t>ent[</w:t>
      </w:r>
      <w:r w:rsidR="006F64D3" w:rsidRPr="0033331E">
        <w:rPr>
          <w:b/>
          <w:szCs w:val="21"/>
        </w:rPr>
        <w:t>:LEV</w:t>
      </w:r>
      <w:r w:rsidR="006F64D3" w:rsidRPr="0033331E">
        <w:rPr>
          <w:szCs w:val="21"/>
        </w:rPr>
        <w:t>el]</w:t>
      </w:r>
      <w:r w:rsidR="006F64D3" w:rsidRPr="0033331E">
        <w:rPr>
          <w:b/>
          <w:szCs w:val="21"/>
        </w:rPr>
        <w:t>:TLEV</w:t>
      </w:r>
      <w:r w:rsidR="006F64D3" w:rsidRPr="0033331E">
        <w:rPr>
          <w:szCs w:val="21"/>
        </w:rPr>
        <w:t>?</w:t>
      </w:r>
    </w:p>
    <w:p w:rsidR="006F64D3" w:rsidRPr="0033331E" w:rsidRDefault="005233E4" w:rsidP="00F77D42">
      <w:pPr>
        <w:rPr>
          <w:szCs w:val="21"/>
        </w:rPr>
      </w:pPr>
      <w:r w:rsidRPr="0033331E">
        <w:rPr>
          <w:rFonts w:hint="eastAsia"/>
          <w:b/>
          <w:szCs w:val="21"/>
        </w:rPr>
        <w:t xml:space="preserve">Parameters: </w:t>
      </w:r>
      <w:r w:rsidR="009B3A06" w:rsidRPr="0033331E">
        <w:rPr>
          <w:rFonts w:hint="eastAsia"/>
          <w:szCs w:val="21"/>
        </w:rPr>
        <w:t>None</w:t>
      </w:r>
      <w:r w:rsidR="006F64D3" w:rsidRPr="0033331E">
        <w:rPr>
          <w:szCs w:val="21"/>
        </w:rPr>
        <w:t>|MIN|MAX</w:t>
      </w:r>
    </w:p>
    <w:p w:rsidR="006F64D3" w:rsidRPr="0033331E" w:rsidRDefault="0003101B" w:rsidP="00F77D42">
      <w:pPr>
        <w:rPr>
          <w:szCs w:val="21"/>
        </w:rPr>
      </w:pPr>
      <w:r w:rsidRPr="0033331E">
        <w:rPr>
          <w:rFonts w:hint="eastAsia"/>
          <w:b/>
          <w:szCs w:val="21"/>
        </w:rPr>
        <w:t xml:space="preserve">Example: </w:t>
      </w:r>
      <w:r w:rsidR="006F64D3" w:rsidRPr="0033331E">
        <w:rPr>
          <w:b/>
          <w:szCs w:val="21"/>
        </w:rPr>
        <w:t>CURR:TLEV?</w:t>
      </w:r>
      <w:r w:rsidR="006F64D3" w:rsidRPr="0033331E">
        <w:rPr>
          <w:szCs w:val="21"/>
        </w:rPr>
        <w:t xml:space="preserve"> </w:t>
      </w:r>
      <w:r w:rsidR="006F64D3" w:rsidRPr="0033331E">
        <w:rPr>
          <w:szCs w:val="21"/>
        </w:rPr>
        <w:tab/>
      </w:r>
      <w:r w:rsidR="006F64D3" w:rsidRPr="0033331E">
        <w:rPr>
          <w:szCs w:val="21"/>
        </w:rPr>
        <w:tab/>
      </w:r>
      <w:r w:rsidR="006F64D3" w:rsidRPr="0033331E">
        <w:rPr>
          <w:szCs w:val="21"/>
        </w:rPr>
        <w:tab/>
      </w:r>
      <w:r w:rsidR="006F64D3" w:rsidRPr="0033331E">
        <w:rPr>
          <w:szCs w:val="21"/>
        </w:rPr>
        <w:tab/>
      </w:r>
      <w:r w:rsidR="006F64D3" w:rsidRPr="0033331E">
        <w:rPr>
          <w:szCs w:val="21"/>
        </w:rPr>
        <w:tab/>
      </w:r>
      <w:r w:rsidR="006F64D3" w:rsidRPr="0033331E">
        <w:rPr>
          <w:szCs w:val="21"/>
        </w:rPr>
        <w:tab/>
      </w:r>
      <w:r w:rsidR="006F64D3" w:rsidRPr="0033331E">
        <w:rPr>
          <w:szCs w:val="21"/>
        </w:rPr>
        <w:tab/>
      </w:r>
      <w:r w:rsidR="00785AA0" w:rsidRPr="0033331E">
        <w:rPr>
          <w:rFonts w:hint="eastAsia"/>
          <w:szCs w:val="21"/>
        </w:rPr>
        <w:t>Query the transient current high level;</w:t>
      </w:r>
    </w:p>
    <w:p w:rsidR="006F64D3" w:rsidRPr="0033331E" w:rsidRDefault="006F64D3" w:rsidP="00E334C7">
      <w:pPr>
        <w:ind w:leftChars="514" w:left="1079"/>
        <w:rPr>
          <w:szCs w:val="21"/>
        </w:rPr>
      </w:pPr>
      <w:r w:rsidRPr="0033331E">
        <w:rPr>
          <w:b/>
          <w:szCs w:val="21"/>
        </w:rPr>
        <w:t>CURR:TLEV?</w:t>
      </w:r>
      <w:r w:rsidRPr="0033331E">
        <w:rPr>
          <w:szCs w:val="21"/>
        </w:rPr>
        <w:t>MIN</w:t>
      </w:r>
      <w:r w:rsidRPr="0033331E">
        <w:rPr>
          <w:szCs w:val="21"/>
        </w:rPr>
        <w:tab/>
      </w:r>
      <w:r w:rsidRPr="0033331E">
        <w:rPr>
          <w:szCs w:val="21"/>
        </w:rPr>
        <w:tab/>
      </w:r>
      <w:r w:rsidRPr="0033331E">
        <w:rPr>
          <w:szCs w:val="21"/>
        </w:rPr>
        <w:tab/>
      </w:r>
      <w:r w:rsidRPr="0033331E">
        <w:rPr>
          <w:szCs w:val="21"/>
        </w:rPr>
        <w:tab/>
      </w:r>
      <w:r w:rsidRPr="0033331E">
        <w:rPr>
          <w:szCs w:val="21"/>
        </w:rPr>
        <w:tab/>
      </w:r>
      <w:r w:rsidRPr="0033331E">
        <w:rPr>
          <w:szCs w:val="21"/>
        </w:rPr>
        <w:tab/>
      </w:r>
      <w:r w:rsidR="00785AA0" w:rsidRPr="0033331E">
        <w:rPr>
          <w:rFonts w:hint="eastAsia"/>
          <w:szCs w:val="21"/>
        </w:rPr>
        <w:t>Query the minimum transient current high level;</w:t>
      </w:r>
    </w:p>
    <w:p w:rsidR="006F64D3" w:rsidRPr="0033331E" w:rsidRDefault="006F64D3" w:rsidP="00E334C7">
      <w:pPr>
        <w:ind w:leftChars="514" w:left="1079"/>
        <w:rPr>
          <w:szCs w:val="21"/>
        </w:rPr>
      </w:pPr>
      <w:r w:rsidRPr="0033331E">
        <w:rPr>
          <w:b/>
          <w:szCs w:val="21"/>
        </w:rPr>
        <w:t>CURR:TLEV?</w:t>
      </w:r>
      <w:r w:rsidRPr="0033331E">
        <w:rPr>
          <w:szCs w:val="21"/>
        </w:rPr>
        <w:t>MAX</w:t>
      </w:r>
      <w:r w:rsidRPr="0033331E">
        <w:rPr>
          <w:szCs w:val="21"/>
        </w:rPr>
        <w:tab/>
      </w:r>
      <w:r w:rsidRPr="0033331E">
        <w:rPr>
          <w:szCs w:val="21"/>
        </w:rPr>
        <w:tab/>
      </w:r>
      <w:r w:rsidRPr="0033331E">
        <w:rPr>
          <w:szCs w:val="21"/>
        </w:rPr>
        <w:tab/>
      </w:r>
      <w:r w:rsidRPr="0033331E">
        <w:rPr>
          <w:szCs w:val="21"/>
        </w:rPr>
        <w:tab/>
      </w:r>
      <w:r w:rsidRPr="0033331E">
        <w:rPr>
          <w:szCs w:val="21"/>
        </w:rPr>
        <w:tab/>
      </w:r>
      <w:r w:rsidRPr="0033331E">
        <w:rPr>
          <w:szCs w:val="21"/>
        </w:rPr>
        <w:tab/>
      </w:r>
      <w:r w:rsidR="00785AA0" w:rsidRPr="0033331E">
        <w:rPr>
          <w:rFonts w:hint="eastAsia"/>
          <w:szCs w:val="21"/>
        </w:rPr>
        <w:t>Query the maximum transient current high level;</w:t>
      </w:r>
    </w:p>
    <w:p w:rsidR="006F64D3" w:rsidRPr="0033331E" w:rsidRDefault="005233E4" w:rsidP="00F77D42">
      <w:pPr>
        <w:rPr>
          <w:szCs w:val="21"/>
        </w:rPr>
      </w:pPr>
      <w:r w:rsidRPr="0033331E">
        <w:rPr>
          <w:rFonts w:hint="eastAsia"/>
          <w:b/>
          <w:szCs w:val="21"/>
        </w:rPr>
        <w:t xml:space="preserve">Returned Parameters: </w:t>
      </w:r>
      <w:r w:rsidR="006F64D3" w:rsidRPr="0033331E">
        <w:rPr>
          <w:szCs w:val="21"/>
        </w:rPr>
        <w:t>&lt;NR3&gt;</w:t>
      </w:r>
    </w:p>
    <w:p w:rsidR="006F64D3" w:rsidRPr="0033331E" w:rsidRDefault="005233E4" w:rsidP="00F77D42">
      <w:pPr>
        <w:rPr>
          <w:b/>
          <w:szCs w:val="21"/>
        </w:rPr>
      </w:pPr>
      <w:r w:rsidRPr="0033331E">
        <w:rPr>
          <w:rFonts w:hint="eastAsia"/>
          <w:b/>
          <w:szCs w:val="21"/>
        </w:rPr>
        <w:t xml:space="preserve">Related Commands: </w:t>
      </w:r>
      <w:r w:rsidR="006F64D3" w:rsidRPr="0033331E">
        <w:rPr>
          <w:b/>
          <w:szCs w:val="21"/>
        </w:rPr>
        <w:t>CURR</w:t>
      </w:r>
    </w:p>
    <w:p w:rsidR="006F64D3" w:rsidRPr="0033331E" w:rsidRDefault="006F64D3" w:rsidP="00043D36">
      <w:pPr>
        <w:rPr>
          <w:b/>
          <w:szCs w:val="21"/>
        </w:rPr>
      </w:pPr>
    </w:p>
    <w:p w:rsidR="006F64D3" w:rsidRPr="0033331E" w:rsidRDefault="006F64D3" w:rsidP="00043D36">
      <w:pPr>
        <w:rPr>
          <w:szCs w:val="21"/>
        </w:rPr>
      </w:pPr>
      <w:r w:rsidRPr="0033331E">
        <w:rPr>
          <w:szCs w:val="21"/>
        </w:rPr>
        <w:lastRenderedPageBreak/>
        <w:t>[</w:t>
      </w:r>
      <w:r w:rsidRPr="0033331E">
        <w:rPr>
          <w:b/>
          <w:szCs w:val="21"/>
        </w:rPr>
        <w:t>SOUR</w:t>
      </w:r>
      <w:r w:rsidRPr="0033331E">
        <w:rPr>
          <w:szCs w:val="21"/>
        </w:rPr>
        <w:t>ce:]</w:t>
      </w:r>
      <w:r w:rsidRPr="0033331E">
        <w:rPr>
          <w:b/>
          <w:szCs w:val="21"/>
        </w:rPr>
        <w:t>CURR</w:t>
      </w:r>
      <w:r w:rsidRPr="0033331E">
        <w:rPr>
          <w:szCs w:val="21"/>
        </w:rPr>
        <w:t>ent[</w:t>
      </w:r>
      <w:r w:rsidRPr="0033331E">
        <w:rPr>
          <w:b/>
          <w:szCs w:val="21"/>
        </w:rPr>
        <w:t>:LEV</w:t>
      </w:r>
      <w:r w:rsidRPr="0033331E">
        <w:rPr>
          <w:szCs w:val="21"/>
        </w:rPr>
        <w:t>el]</w:t>
      </w:r>
      <w:r w:rsidRPr="0033331E">
        <w:rPr>
          <w:b/>
          <w:szCs w:val="21"/>
        </w:rPr>
        <w:t>:</w:t>
      </w:r>
      <w:r w:rsidR="00037A2F" w:rsidRPr="0033331E">
        <w:rPr>
          <w:b/>
          <w:szCs w:val="21"/>
        </w:rPr>
        <w:t>Trigger</w:t>
      </w:r>
      <w:r w:rsidRPr="0033331E">
        <w:rPr>
          <w:szCs w:val="21"/>
        </w:rPr>
        <w:t>[</w:t>
      </w:r>
      <w:r w:rsidRPr="0033331E">
        <w:rPr>
          <w:b/>
          <w:szCs w:val="21"/>
        </w:rPr>
        <w:t>:AMPL</w:t>
      </w:r>
      <w:r w:rsidRPr="0033331E">
        <w:rPr>
          <w:szCs w:val="21"/>
        </w:rPr>
        <w:t>itude]</w:t>
      </w:r>
    </w:p>
    <w:p w:rsidR="00A80C34" w:rsidRPr="0033331E" w:rsidRDefault="00785AA0" w:rsidP="00785AA0">
      <w:pPr>
        <w:rPr>
          <w:szCs w:val="21"/>
        </w:rPr>
      </w:pPr>
      <w:r w:rsidRPr="0033331E">
        <w:rPr>
          <w:rFonts w:hint="eastAsia"/>
          <w:szCs w:val="21"/>
        </w:rPr>
        <w:t xml:space="preserve">This command specifies the </w:t>
      </w:r>
      <w:r w:rsidR="00037A2F" w:rsidRPr="0033331E">
        <w:rPr>
          <w:rFonts w:hint="eastAsia"/>
          <w:szCs w:val="21"/>
        </w:rPr>
        <w:t>trigger</w:t>
      </w:r>
      <w:r w:rsidRPr="0033331E">
        <w:rPr>
          <w:rFonts w:hint="eastAsia"/>
          <w:szCs w:val="21"/>
        </w:rPr>
        <w:t xml:space="preserve"> current value. After the trigger system is initialized, </w:t>
      </w:r>
      <w:r w:rsidR="00A80C34" w:rsidRPr="0033331E">
        <w:rPr>
          <w:rFonts w:hint="eastAsia"/>
          <w:szCs w:val="21"/>
        </w:rPr>
        <w:t xml:space="preserve">the electronic load automatically sets the immediate current value as the </w:t>
      </w:r>
      <w:r w:rsidR="00037A2F" w:rsidRPr="0033331E">
        <w:rPr>
          <w:rFonts w:hint="eastAsia"/>
          <w:szCs w:val="21"/>
        </w:rPr>
        <w:t>trigger</w:t>
      </w:r>
      <w:r w:rsidR="00A80C34" w:rsidRPr="0033331E">
        <w:rPr>
          <w:rFonts w:hint="eastAsia"/>
          <w:szCs w:val="21"/>
        </w:rPr>
        <w:t xml:space="preserve"> current level once a trigger signal received. When the input of electronic load is turn on, if the load is in CC mode, the command changes the input current immediately. If the load is in other modes, the programmed </w:t>
      </w:r>
      <w:r w:rsidR="00E838DF" w:rsidRPr="0033331E">
        <w:rPr>
          <w:rFonts w:hint="eastAsia"/>
          <w:szCs w:val="21"/>
        </w:rPr>
        <w:t xml:space="preserve">values are saved for the time the load is placed in CC mode. </w:t>
      </w:r>
      <w:r w:rsidR="00E9662E" w:rsidRPr="0033331E">
        <w:rPr>
          <w:rFonts w:hint="eastAsia"/>
          <w:szCs w:val="21"/>
        </w:rPr>
        <w:t xml:space="preserve">The subsequent trigger signal does not change the input if the </w:t>
      </w:r>
      <w:r w:rsidR="00037A2F" w:rsidRPr="0033331E">
        <w:rPr>
          <w:rFonts w:hint="eastAsia"/>
          <w:szCs w:val="21"/>
        </w:rPr>
        <w:t>trigger</w:t>
      </w:r>
      <w:r w:rsidR="00E9662E" w:rsidRPr="0033331E">
        <w:rPr>
          <w:rFonts w:hint="eastAsia"/>
          <w:szCs w:val="21"/>
        </w:rPr>
        <w:t xml:space="preserve"> current level remains the same.</w:t>
      </w:r>
    </w:p>
    <w:p w:rsidR="006F64D3" w:rsidRPr="0033331E" w:rsidRDefault="006F64D3" w:rsidP="00E9662E">
      <w:pPr>
        <w:rPr>
          <w:szCs w:val="21"/>
        </w:rPr>
      </w:pPr>
    </w:p>
    <w:p w:rsidR="006F64D3" w:rsidRPr="0033331E" w:rsidRDefault="005233E4" w:rsidP="00043D36">
      <w:pPr>
        <w:rPr>
          <w:szCs w:val="21"/>
        </w:rPr>
      </w:pPr>
      <w:r w:rsidRPr="0033331E">
        <w:rPr>
          <w:rFonts w:hint="eastAsia"/>
          <w:b/>
          <w:szCs w:val="21"/>
        </w:rPr>
        <w:t xml:space="preserve">Command Syntax: </w:t>
      </w:r>
      <w:r w:rsidR="006F64D3" w:rsidRPr="0033331E">
        <w:rPr>
          <w:szCs w:val="21"/>
        </w:rPr>
        <w:t>[</w:t>
      </w:r>
      <w:r w:rsidR="006F64D3" w:rsidRPr="0033331E">
        <w:rPr>
          <w:b/>
          <w:szCs w:val="21"/>
        </w:rPr>
        <w:t>SOUR</w:t>
      </w:r>
      <w:r w:rsidR="006F64D3" w:rsidRPr="0033331E">
        <w:rPr>
          <w:szCs w:val="21"/>
        </w:rPr>
        <w:t>ce:]</w:t>
      </w:r>
      <w:r w:rsidR="006F64D3" w:rsidRPr="0033331E">
        <w:rPr>
          <w:b/>
          <w:szCs w:val="21"/>
        </w:rPr>
        <w:t>CURR</w:t>
      </w:r>
      <w:r w:rsidR="006F64D3" w:rsidRPr="0033331E">
        <w:rPr>
          <w:szCs w:val="21"/>
        </w:rPr>
        <w:t>ent[</w:t>
      </w:r>
      <w:r w:rsidR="006F64D3" w:rsidRPr="0033331E">
        <w:rPr>
          <w:b/>
          <w:szCs w:val="21"/>
        </w:rPr>
        <w:t>:LEV</w:t>
      </w:r>
      <w:r w:rsidR="006F64D3" w:rsidRPr="0033331E">
        <w:rPr>
          <w:szCs w:val="21"/>
        </w:rPr>
        <w:t>el]</w:t>
      </w:r>
      <w:r w:rsidR="006F64D3" w:rsidRPr="0033331E">
        <w:rPr>
          <w:b/>
          <w:szCs w:val="21"/>
        </w:rPr>
        <w:t>:</w:t>
      </w:r>
      <w:r w:rsidR="00037A2F" w:rsidRPr="0033331E">
        <w:rPr>
          <w:b/>
          <w:szCs w:val="21"/>
        </w:rPr>
        <w:t>Trigger</w:t>
      </w:r>
      <w:r w:rsidR="006F64D3" w:rsidRPr="0033331E">
        <w:rPr>
          <w:szCs w:val="21"/>
        </w:rPr>
        <w:t>[</w:t>
      </w:r>
      <w:r w:rsidR="006F64D3" w:rsidRPr="0033331E">
        <w:rPr>
          <w:b/>
          <w:szCs w:val="21"/>
        </w:rPr>
        <w:t>:AMPL</w:t>
      </w:r>
      <w:r w:rsidR="006F64D3" w:rsidRPr="0033331E">
        <w:rPr>
          <w:szCs w:val="21"/>
        </w:rPr>
        <w:t>itude] &lt;NRf+&gt;</w:t>
      </w:r>
    </w:p>
    <w:p w:rsidR="006F64D3" w:rsidRPr="0033331E" w:rsidRDefault="005233E4" w:rsidP="00043D36">
      <w:pPr>
        <w:rPr>
          <w:szCs w:val="21"/>
        </w:rPr>
      </w:pPr>
      <w:r w:rsidRPr="0033331E">
        <w:rPr>
          <w:rFonts w:hint="eastAsia"/>
          <w:b/>
          <w:szCs w:val="21"/>
        </w:rPr>
        <w:t xml:space="preserve">Parameters: </w:t>
      </w:r>
      <w:r w:rsidR="000D3DFE" w:rsidRPr="0033331E">
        <w:rPr>
          <w:rFonts w:hint="eastAsia"/>
          <w:szCs w:val="21"/>
        </w:rPr>
        <w:t>Figure</w:t>
      </w:r>
      <w:r w:rsidR="006F64D3" w:rsidRPr="0033331E">
        <w:rPr>
          <w:szCs w:val="21"/>
        </w:rPr>
        <w:t>|MIN|MAX</w:t>
      </w:r>
    </w:p>
    <w:p w:rsidR="006F64D3" w:rsidRPr="0033331E" w:rsidRDefault="009B3A06" w:rsidP="00043D36">
      <w:pPr>
        <w:rPr>
          <w:szCs w:val="21"/>
        </w:rPr>
      </w:pPr>
      <w:r w:rsidRPr="0033331E">
        <w:rPr>
          <w:rFonts w:hint="eastAsia"/>
          <w:b/>
          <w:szCs w:val="21"/>
        </w:rPr>
        <w:t xml:space="preserve">Unit: </w:t>
      </w:r>
      <w:r w:rsidR="006F64D3" w:rsidRPr="0033331E">
        <w:rPr>
          <w:szCs w:val="21"/>
        </w:rPr>
        <w:t>A</w:t>
      </w:r>
    </w:p>
    <w:p w:rsidR="006F64D3" w:rsidRPr="0033331E" w:rsidRDefault="0003101B" w:rsidP="00043D36">
      <w:pPr>
        <w:rPr>
          <w:szCs w:val="21"/>
        </w:rPr>
      </w:pPr>
      <w:r w:rsidRPr="0033331E">
        <w:rPr>
          <w:rFonts w:hint="eastAsia"/>
          <w:b/>
          <w:szCs w:val="21"/>
        </w:rPr>
        <w:t xml:space="preserve">Example: </w:t>
      </w:r>
      <w:r w:rsidR="006F64D3" w:rsidRPr="0033331E">
        <w:rPr>
          <w:b/>
          <w:szCs w:val="21"/>
        </w:rPr>
        <w:t>CURR:TRIG</w:t>
      </w:r>
      <w:r w:rsidR="006F64D3" w:rsidRPr="0033331E">
        <w:rPr>
          <w:szCs w:val="21"/>
        </w:rPr>
        <w:t xml:space="preserve"> 5</w:t>
      </w:r>
      <w:r w:rsidR="00E9662E" w:rsidRPr="0033331E">
        <w:rPr>
          <w:rFonts w:hint="eastAsia"/>
          <w:szCs w:val="21"/>
        </w:rPr>
        <w:t>A</w:t>
      </w:r>
      <w:r w:rsidR="006F64D3" w:rsidRPr="0033331E">
        <w:rPr>
          <w:szCs w:val="21"/>
        </w:rPr>
        <w:tab/>
      </w:r>
      <w:r w:rsidR="006F64D3" w:rsidRPr="0033331E">
        <w:rPr>
          <w:szCs w:val="21"/>
        </w:rPr>
        <w:tab/>
      </w:r>
      <w:r w:rsidR="006F64D3" w:rsidRPr="0033331E">
        <w:rPr>
          <w:szCs w:val="21"/>
        </w:rPr>
        <w:tab/>
      </w:r>
      <w:r w:rsidR="006F64D3" w:rsidRPr="0033331E">
        <w:rPr>
          <w:szCs w:val="21"/>
        </w:rPr>
        <w:tab/>
      </w:r>
      <w:r w:rsidR="006F64D3" w:rsidRPr="0033331E">
        <w:rPr>
          <w:szCs w:val="21"/>
        </w:rPr>
        <w:tab/>
      </w:r>
      <w:r w:rsidR="006F64D3" w:rsidRPr="0033331E">
        <w:rPr>
          <w:szCs w:val="21"/>
        </w:rPr>
        <w:tab/>
      </w:r>
      <w:r w:rsidR="006F64D3" w:rsidRPr="0033331E">
        <w:rPr>
          <w:szCs w:val="21"/>
        </w:rPr>
        <w:tab/>
      </w:r>
      <w:r w:rsidR="00E9662E" w:rsidRPr="0033331E">
        <w:rPr>
          <w:rFonts w:hint="eastAsia"/>
          <w:szCs w:val="21"/>
        </w:rPr>
        <w:t xml:space="preserve">Set the triggerred current to </w:t>
      </w:r>
      <w:r w:rsidR="006F64D3" w:rsidRPr="0033331E">
        <w:rPr>
          <w:szCs w:val="21"/>
        </w:rPr>
        <w:t>5A</w:t>
      </w:r>
      <w:r w:rsidR="00E9662E" w:rsidRPr="0033331E">
        <w:rPr>
          <w:rFonts w:hint="eastAsia"/>
          <w:szCs w:val="21"/>
        </w:rPr>
        <w:t>;</w:t>
      </w:r>
    </w:p>
    <w:p w:rsidR="006F64D3" w:rsidRPr="0033331E" w:rsidRDefault="006F64D3" w:rsidP="00E334C7">
      <w:pPr>
        <w:ind w:leftChars="513" w:left="1077" w:firstLine="1"/>
        <w:rPr>
          <w:szCs w:val="21"/>
        </w:rPr>
      </w:pPr>
      <w:r w:rsidRPr="0033331E">
        <w:rPr>
          <w:b/>
          <w:szCs w:val="21"/>
        </w:rPr>
        <w:t>CURR:TRIG</w:t>
      </w:r>
      <w:r w:rsidRPr="0033331E">
        <w:rPr>
          <w:szCs w:val="21"/>
        </w:rPr>
        <w:t xml:space="preserve"> 0.050</w:t>
      </w:r>
      <w:r w:rsidRPr="0033331E">
        <w:rPr>
          <w:szCs w:val="21"/>
        </w:rPr>
        <w:tab/>
      </w:r>
      <w:r w:rsidRPr="0033331E">
        <w:rPr>
          <w:szCs w:val="21"/>
        </w:rPr>
        <w:tab/>
      </w:r>
      <w:r w:rsidRPr="0033331E">
        <w:rPr>
          <w:szCs w:val="21"/>
        </w:rPr>
        <w:tab/>
      </w:r>
      <w:r w:rsidRPr="0033331E">
        <w:rPr>
          <w:szCs w:val="21"/>
        </w:rPr>
        <w:tab/>
      </w:r>
      <w:r w:rsidRPr="0033331E">
        <w:rPr>
          <w:szCs w:val="21"/>
        </w:rPr>
        <w:tab/>
      </w:r>
      <w:r w:rsidRPr="0033331E">
        <w:rPr>
          <w:szCs w:val="21"/>
        </w:rPr>
        <w:tab/>
      </w:r>
      <w:r w:rsidR="00E9662E" w:rsidRPr="0033331E">
        <w:rPr>
          <w:rFonts w:hint="eastAsia"/>
          <w:szCs w:val="21"/>
        </w:rPr>
        <w:t xml:space="preserve">Set the </w:t>
      </w:r>
      <w:r w:rsidR="00037A2F" w:rsidRPr="0033331E">
        <w:rPr>
          <w:szCs w:val="21"/>
        </w:rPr>
        <w:t>trigger</w:t>
      </w:r>
      <w:r w:rsidR="00E9662E" w:rsidRPr="0033331E">
        <w:rPr>
          <w:rFonts w:hint="eastAsia"/>
          <w:szCs w:val="21"/>
        </w:rPr>
        <w:t xml:space="preserve"> current to </w:t>
      </w:r>
      <w:r w:rsidRPr="0033331E">
        <w:rPr>
          <w:szCs w:val="21"/>
        </w:rPr>
        <w:t>50mA</w:t>
      </w:r>
      <w:r w:rsidR="00E9662E" w:rsidRPr="0033331E">
        <w:rPr>
          <w:rFonts w:hint="eastAsia"/>
          <w:szCs w:val="21"/>
        </w:rPr>
        <w:t>;</w:t>
      </w:r>
    </w:p>
    <w:p w:rsidR="006F64D3" w:rsidRPr="0033331E" w:rsidRDefault="005233E4" w:rsidP="00043D36">
      <w:pPr>
        <w:rPr>
          <w:szCs w:val="21"/>
        </w:rPr>
      </w:pPr>
      <w:r w:rsidRPr="0033331E">
        <w:rPr>
          <w:rFonts w:hint="eastAsia"/>
          <w:b/>
          <w:szCs w:val="21"/>
        </w:rPr>
        <w:t xml:space="preserve">Query Syntax: </w:t>
      </w:r>
      <w:r w:rsidR="006F64D3" w:rsidRPr="0033331E">
        <w:rPr>
          <w:szCs w:val="21"/>
        </w:rPr>
        <w:t>[</w:t>
      </w:r>
      <w:r w:rsidR="006F64D3" w:rsidRPr="0033331E">
        <w:rPr>
          <w:b/>
          <w:szCs w:val="21"/>
        </w:rPr>
        <w:t>SOUR</w:t>
      </w:r>
      <w:r w:rsidR="006F64D3" w:rsidRPr="0033331E">
        <w:rPr>
          <w:szCs w:val="21"/>
        </w:rPr>
        <w:t>ce:]</w:t>
      </w:r>
      <w:r w:rsidR="006F64D3" w:rsidRPr="0033331E">
        <w:rPr>
          <w:b/>
          <w:szCs w:val="21"/>
        </w:rPr>
        <w:t>CURR</w:t>
      </w:r>
      <w:r w:rsidR="006F64D3" w:rsidRPr="0033331E">
        <w:rPr>
          <w:szCs w:val="21"/>
        </w:rPr>
        <w:t>ent[</w:t>
      </w:r>
      <w:r w:rsidR="006F64D3" w:rsidRPr="0033331E">
        <w:rPr>
          <w:b/>
          <w:szCs w:val="21"/>
        </w:rPr>
        <w:t>:LEV</w:t>
      </w:r>
      <w:r w:rsidR="006F64D3" w:rsidRPr="0033331E">
        <w:rPr>
          <w:szCs w:val="21"/>
        </w:rPr>
        <w:t>el]</w:t>
      </w:r>
      <w:r w:rsidR="006F64D3" w:rsidRPr="0033331E">
        <w:rPr>
          <w:b/>
          <w:szCs w:val="21"/>
        </w:rPr>
        <w:t>:</w:t>
      </w:r>
      <w:r w:rsidR="00037A2F" w:rsidRPr="0033331E">
        <w:rPr>
          <w:b/>
          <w:szCs w:val="21"/>
        </w:rPr>
        <w:t>Trigger</w:t>
      </w:r>
      <w:r w:rsidR="006F64D3" w:rsidRPr="0033331E">
        <w:rPr>
          <w:szCs w:val="21"/>
        </w:rPr>
        <w:t>[</w:t>
      </w:r>
      <w:r w:rsidR="006F64D3" w:rsidRPr="0033331E">
        <w:rPr>
          <w:b/>
          <w:szCs w:val="21"/>
        </w:rPr>
        <w:t>:AMPL</w:t>
      </w:r>
      <w:r w:rsidR="006F64D3" w:rsidRPr="0033331E">
        <w:rPr>
          <w:szCs w:val="21"/>
        </w:rPr>
        <w:t xml:space="preserve">itude]? </w:t>
      </w:r>
    </w:p>
    <w:p w:rsidR="006F64D3" w:rsidRPr="0033331E" w:rsidRDefault="005233E4" w:rsidP="00043D36">
      <w:pPr>
        <w:rPr>
          <w:szCs w:val="21"/>
        </w:rPr>
      </w:pPr>
      <w:r w:rsidRPr="0033331E">
        <w:rPr>
          <w:rFonts w:hint="eastAsia"/>
          <w:b/>
          <w:szCs w:val="21"/>
        </w:rPr>
        <w:t xml:space="preserve">Parameters: </w:t>
      </w:r>
      <w:r w:rsidR="009B3A06" w:rsidRPr="0033331E">
        <w:rPr>
          <w:rFonts w:hint="eastAsia"/>
          <w:szCs w:val="21"/>
        </w:rPr>
        <w:t>None</w:t>
      </w:r>
      <w:r w:rsidR="006F64D3" w:rsidRPr="0033331E">
        <w:rPr>
          <w:szCs w:val="21"/>
        </w:rPr>
        <w:t>|MIN|MAX</w:t>
      </w:r>
    </w:p>
    <w:p w:rsidR="006F64D3" w:rsidRPr="0033331E" w:rsidRDefault="0003101B" w:rsidP="00043D36">
      <w:pPr>
        <w:rPr>
          <w:szCs w:val="21"/>
        </w:rPr>
      </w:pPr>
      <w:r w:rsidRPr="0033331E">
        <w:rPr>
          <w:rFonts w:hint="eastAsia"/>
          <w:b/>
          <w:szCs w:val="21"/>
        </w:rPr>
        <w:t xml:space="preserve">Example: </w:t>
      </w:r>
      <w:r w:rsidR="006F64D3" w:rsidRPr="0033331E">
        <w:rPr>
          <w:b/>
          <w:szCs w:val="21"/>
        </w:rPr>
        <w:t>CURR:TRIG?</w:t>
      </w:r>
      <w:r w:rsidR="006F64D3" w:rsidRPr="0033331E">
        <w:rPr>
          <w:szCs w:val="21"/>
        </w:rPr>
        <w:tab/>
      </w:r>
      <w:r w:rsidR="006F64D3" w:rsidRPr="0033331E">
        <w:rPr>
          <w:szCs w:val="21"/>
        </w:rPr>
        <w:tab/>
      </w:r>
      <w:r w:rsidR="006F64D3" w:rsidRPr="0033331E">
        <w:rPr>
          <w:szCs w:val="21"/>
        </w:rPr>
        <w:tab/>
      </w:r>
      <w:r w:rsidR="006F64D3" w:rsidRPr="0033331E">
        <w:rPr>
          <w:szCs w:val="21"/>
        </w:rPr>
        <w:tab/>
      </w:r>
      <w:r w:rsidR="006F64D3" w:rsidRPr="0033331E">
        <w:rPr>
          <w:szCs w:val="21"/>
        </w:rPr>
        <w:tab/>
      </w:r>
      <w:r w:rsidR="006F64D3" w:rsidRPr="0033331E">
        <w:rPr>
          <w:szCs w:val="21"/>
        </w:rPr>
        <w:tab/>
      </w:r>
      <w:r w:rsidR="006F64D3" w:rsidRPr="0033331E">
        <w:rPr>
          <w:szCs w:val="21"/>
        </w:rPr>
        <w:tab/>
      </w:r>
      <w:r w:rsidR="00E9662E" w:rsidRPr="0033331E">
        <w:rPr>
          <w:rFonts w:hint="eastAsia"/>
          <w:szCs w:val="21"/>
        </w:rPr>
        <w:t xml:space="preserve">Query the </w:t>
      </w:r>
      <w:r w:rsidR="00037A2F" w:rsidRPr="0033331E">
        <w:rPr>
          <w:rFonts w:hint="eastAsia"/>
          <w:szCs w:val="21"/>
        </w:rPr>
        <w:t>trigger</w:t>
      </w:r>
      <w:r w:rsidR="00E9662E" w:rsidRPr="0033331E">
        <w:rPr>
          <w:rFonts w:hint="eastAsia"/>
          <w:szCs w:val="21"/>
        </w:rPr>
        <w:t xml:space="preserve"> current value;</w:t>
      </w:r>
    </w:p>
    <w:p w:rsidR="006F64D3" w:rsidRPr="0033331E" w:rsidRDefault="006F64D3" w:rsidP="00E334C7">
      <w:pPr>
        <w:ind w:leftChars="514" w:left="1079"/>
        <w:rPr>
          <w:szCs w:val="21"/>
        </w:rPr>
      </w:pPr>
      <w:r w:rsidRPr="0033331E">
        <w:rPr>
          <w:b/>
          <w:szCs w:val="21"/>
        </w:rPr>
        <w:t>CURR:TRIG?</w:t>
      </w:r>
      <w:r w:rsidRPr="0033331E">
        <w:rPr>
          <w:szCs w:val="21"/>
        </w:rPr>
        <w:t xml:space="preserve"> MIN</w:t>
      </w:r>
      <w:r w:rsidRPr="0033331E">
        <w:rPr>
          <w:szCs w:val="21"/>
        </w:rPr>
        <w:tab/>
      </w:r>
      <w:r w:rsidRPr="0033331E">
        <w:rPr>
          <w:szCs w:val="21"/>
        </w:rPr>
        <w:tab/>
      </w:r>
      <w:r w:rsidRPr="0033331E">
        <w:rPr>
          <w:szCs w:val="21"/>
        </w:rPr>
        <w:tab/>
      </w:r>
      <w:r w:rsidRPr="0033331E">
        <w:rPr>
          <w:szCs w:val="21"/>
        </w:rPr>
        <w:tab/>
      </w:r>
      <w:r w:rsidRPr="0033331E">
        <w:rPr>
          <w:szCs w:val="21"/>
        </w:rPr>
        <w:tab/>
      </w:r>
      <w:r w:rsidRPr="0033331E">
        <w:rPr>
          <w:szCs w:val="21"/>
        </w:rPr>
        <w:tab/>
      </w:r>
      <w:r w:rsidR="00E9662E" w:rsidRPr="0033331E">
        <w:rPr>
          <w:rFonts w:hint="eastAsia"/>
          <w:szCs w:val="21"/>
        </w:rPr>
        <w:t xml:space="preserve">Query the minimum </w:t>
      </w:r>
      <w:r w:rsidR="00037A2F" w:rsidRPr="0033331E">
        <w:rPr>
          <w:szCs w:val="21"/>
        </w:rPr>
        <w:t>trigger</w:t>
      </w:r>
      <w:r w:rsidR="00E9662E" w:rsidRPr="0033331E">
        <w:rPr>
          <w:rFonts w:hint="eastAsia"/>
          <w:szCs w:val="21"/>
        </w:rPr>
        <w:t xml:space="preserve"> current value;</w:t>
      </w:r>
    </w:p>
    <w:p w:rsidR="006F64D3" w:rsidRPr="0033331E" w:rsidRDefault="006F64D3" w:rsidP="00E334C7">
      <w:pPr>
        <w:ind w:leftChars="514" w:left="1079"/>
        <w:rPr>
          <w:szCs w:val="21"/>
        </w:rPr>
      </w:pPr>
      <w:r w:rsidRPr="0033331E">
        <w:rPr>
          <w:b/>
          <w:szCs w:val="21"/>
        </w:rPr>
        <w:t>CURR:TRIG?</w:t>
      </w:r>
      <w:r w:rsidRPr="0033331E">
        <w:rPr>
          <w:szCs w:val="21"/>
        </w:rPr>
        <w:t xml:space="preserve"> MAX</w:t>
      </w:r>
      <w:r w:rsidRPr="0033331E">
        <w:rPr>
          <w:szCs w:val="21"/>
        </w:rPr>
        <w:tab/>
      </w:r>
      <w:r w:rsidRPr="0033331E">
        <w:rPr>
          <w:szCs w:val="21"/>
        </w:rPr>
        <w:tab/>
      </w:r>
      <w:r w:rsidRPr="0033331E">
        <w:rPr>
          <w:szCs w:val="21"/>
        </w:rPr>
        <w:tab/>
      </w:r>
      <w:r w:rsidRPr="0033331E">
        <w:rPr>
          <w:szCs w:val="21"/>
        </w:rPr>
        <w:tab/>
      </w:r>
      <w:r w:rsidRPr="0033331E">
        <w:rPr>
          <w:szCs w:val="21"/>
        </w:rPr>
        <w:tab/>
      </w:r>
      <w:r w:rsidRPr="0033331E">
        <w:rPr>
          <w:szCs w:val="21"/>
        </w:rPr>
        <w:tab/>
      </w:r>
      <w:r w:rsidR="00E9662E" w:rsidRPr="0033331E">
        <w:rPr>
          <w:rFonts w:hint="eastAsia"/>
          <w:szCs w:val="21"/>
        </w:rPr>
        <w:t xml:space="preserve">Query the maximum </w:t>
      </w:r>
      <w:r w:rsidR="00037A2F" w:rsidRPr="0033331E">
        <w:rPr>
          <w:rFonts w:hint="eastAsia"/>
          <w:szCs w:val="21"/>
        </w:rPr>
        <w:t>trigger</w:t>
      </w:r>
      <w:r w:rsidR="00E9662E" w:rsidRPr="0033331E">
        <w:rPr>
          <w:rFonts w:hint="eastAsia"/>
          <w:szCs w:val="21"/>
        </w:rPr>
        <w:t xml:space="preserve"> current value;</w:t>
      </w:r>
    </w:p>
    <w:p w:rsidR="006F64D3" w:rsidRPr="0033331E" w:rsidRDefault="005233E4" w:rsidP="00043D36">
      <w:pPr>
        <w:rPr>
          <w:szCs w:val="21"/>
        </w:rPr>
      </w:pPr>
      <w:r w:rsidRPr="0033331E">
        <w:rPr>
          <w:rFonts w:hint="eastAsia"/>
          <w:b/>
          <w:szCs w:val="21"/>
        </w:rPr>
        <w:t xml:space="preserve">Returned Parameters: </w:t>
      </w:r>
      <w:r w:rsidR="006F64D3" w:rsidRPr="0033331E">
        <w:rPr>
          <w:szCs w:val="21"/>
        </w:rPr>
        <w:t>&lt;NR3&gt;</w:t>
      </w:r>
    </w:p>
    <w:p w:rsidR="006F64D3" w:rsidRPr="0033331E" w:rsidRDefault="005233E4" w:rsidP="00043D36">
      <w:pPr>
        <w:rPr>
          <w:szCs w:val="21"/>
        </w:rPr>
      </w:pPr>
      <w:r w:rsidRPr="0033331E">
        <w:rPr>
          <w:rFonts w:hint="eastAsia"/>
          <w:b/>
          <w:szCs w:val="21"/>
        </w:rPr>
        <w:t xml:space="preserve">Related Commands: </w:t>
      </w:r>
      <w:r w:rsidR="006F64D3" w:rsidRPr="0033331E">
        <w:rPr>
          <w:b/>
          <w:szCs w:val="21"/>
        </w:rPr>
        <w:t>TRIG</w:t>
      </w:r>
    </w:p>
    <w:p w:rsidR="0008373D" w:rsidRPr="0033331E" w:rsidRDefault="0008373D" w:rsidP="00043D36">
      <w:pPr>
        <w:rPr>
          <w:szCs w:val="21"/>
        </w:rPr>
      </w:pPr>
    </w:p>
    <w:p w:rsidR="006F64D3" w:rsidRPr="0033331E" w:rsidRDefault="006F64D3" w:rsidP="00043D36">
      <w:pPr>
        <w:rPr>
          <w:b/>
          <w:szCs w:val="21"/>
        </w:rPr>
      </w:pPr>
      <w:r w:rsidRPr="0033331E">
        <w:rPr>
          <w:szCs w:val="21"/>
        </w:rPr>
        <w:t>[</w:t>
      </w:r>
      <w:r w:rsidRPr="0033331E">
        <w:rPr>
          <w:b/>
          <w:szCs w:val="21"/>
        </w:rPr>
        <w:t>SOUR</w:t>
      </w:r>
      <w:r w:rsidRPr="0033331E">
        <w:rPr>
          <w:szCs w:val="21"/>
        </w:rPr>
        <w:t>ce:]</w:t>
      </w:r>
      <w:r w:rsidRPr="0033331E">
        <w:rPr>
          <w:b/>
          <w:szCs w:val="21"/>
        </w:rPr>
        <w:t>CURR</w:t>
      </w:r>
      <w:r w:rsidRPr="0033331E">
        <w:rPr>
          <w:szCs w:val="21"/>
        </w:rPr>
        <w:t>ent</w:t>
      </w:r>
      <w:r w:rsidRPr="0033331E">
        <w:rPr>
          <w:b/>
          <w:szCs w:val="21"/>
        </w:rPr>
        <w:t>:PROT</w:t>
      </w:r>
      <w:r w:rsidRPr="0033331E">
        <w:rPr>
          <w:szCs w:val="21"/>
        </w:rPr>
        <w:t>ection [</w:t>
      </w:r>
      <w:r w:rsidRPr="0033331E">
        <w:rPr>
          <w:b/>
          <w:szCs w:val="21"/>
        </w:rPr>
        <w:t>:LEV</w:t>
      </w:r>
      <w:r w:rsidRPr="0033331E">
        <w:rPr>
          <w:szCs w:val="21"/>
        </w:rPr>
        <w:t>el]</w:t>
      </w:r>
    </w:p>
    <w:p w:rsidR="006F64D3" w:rsidRPr="0033331E" w:rsidRDefault="00CE711C" w:rsidP="00E9662E">
      <w:pPr>
        <w:spacing w:line="380" w:lineRule="exact"/>
        <w:rPr>
          <w:szCs w:val="21"/>
        </w:rPr>
      </w:pPr>
      <w:r w:rsidRPr="0033331E">
        <w:rPr>
          <w:rFonts w:hint="eastAsia"/>
          <w:szCs w:val="21"/>
        </w:rPr>
        <w:t>This command sets the protection level for the input current. If the input current exceeds the set current limit, the overcurrent timer starts timing</w:t>
      </w:r>
      <w:r w:rsidR="00793C70" w:rsidRPr="0033331E">
        <w:rPr>
          <w:rFonts w:hint="eastAsia"/>
          <w:szCs w:val="21"/>
        </w:rPr>
        <w:t xml:space="preserve">. PT, which indicates the load is in protection, is shown on the front panel, but the input of the load is not turned off immediately. When the specified delay time is reached, the overcurrent protection is </w:t>
      </w:r>
      <w:r w:rsidR="00037A2F" w:rsidRPr="0033331E">
        <w:rPr>
          <w:rFonts w:hint="eastAsia"/>
          <w:szCs w:val="21"/>
        </w:rPr>
        <w:t>trigger</w:t>
      </w:r>
      <w:r w:rsidR="00793C70" w:rsidRPr="0033331E">
        <w:rPr>
          <w:rFonts w:hint="eastAsia"/>
          <w:szCs w:val="21"/>
        </w:rPr>
        <w:t>, then the input of the electronic load is turned off and OC is displayed. In the meantime, OC and PS in the Questionable Status Register are set. When the overcurrent condition is removed, OC and PS are reset.</w:t>
      </w:r>
      <w:r w:rsidR="00793C70" w:rsidRPr="0033331E">
        <w:rPr>
          <w:szCs w:val="21"/>
        </w:rPr>
        <w:t xml:space="preserve"> </w:t>
      </w:r>
    </w:p>
    <w:p w:rsidR="006F64D3" w:rsidRPr="0033331E" w:rsidRDefault="006F64D3" w:rsidP="00243F0D">
      <w:pPr>
        <w:spacing w:line="380" w:lineRule="exact"/>
        <w:rPr>
          <w:szCs w:val="21"/>
        </w:rPr>
      </w:pPr>
    </w:p>
    <w:p w:rsidR="006F64D3" w:rsidRPr="0033331E" w:rsidRDefault="005233E4" w:rsidP="00043D36">
      <w:pPr>
        <w:rPr>
          <w:szCs w:val="21"/>
        </w:rPr>
      </w:pPr>
      <w:r w:rsidRPr="0033331E">
        <w:rPr>
          <w:rFonts w:hint="eastAsia"/>
          <w:b/>
          <w:szCs w:val="21"/>
        </w:rPr>
        <w:t xml:space="preserve">Command Syntax: </w:t>
      </w:r>
      <w:r w:rsidR="006F64D3" w:rsidRPr="0033331E">
        <w:rPr>
          <w:szCs w:val="21"/>
        </w:rPr>
        <w:t>[</w:t>
      </w:r>
      <w:r w:rsidR="006F64D3" w:rsidRPr="0033331E">
        <w:rPr>
          <w:b/>
          <w:szCs w:val="21"/>
        </w:rPr>
        <w:t>SOUR</w:t>
      </w:r>
      <w:r w:rsidR="006F64D3" w:rsidRPr="0033331E">
        <w:rPr>
          <w:szCs w:val="21"/>
        </w:rPr>
        <w:t>ce:]</w:t>
      </w:r>
      <w:r w:rsidR="006F64D3" w:rsidRPr="0033331E">
        <w:rPr>
          <w:b/>
          <w:szCs w:val="21"/>
        </w:rPr>
        <w:t>CURR</w:t>
      </w:r>
      <w:r w:rsidR="006F64D3" w:rsidRPr="0033331E">
        <w:rPr>
          <w:szCs w:val="21"/>
        </w:rPr>
        <w:t>ent</w:t>
      </w:r>
      <w:r w:rsidR="006F64D3" w:rsidRPr="0033331E">
        <w:rPr>
          <w:b/>
          <w:szCs w:val="21"/>
        </w:rPr>
        <w:t>:PROT</w:t>
      </w:r>
      <w:r w:rsidR="006F64D3" w:rsidRPr="0033331E">
        <w:rPr>
          <w:szCs w:val="21"/>
        </w:rPr>
        <w:t>ection [</w:t>
      </w:r>
      <w:r w:rsidR="006F64D3" w:rsidRPr="0033331E">
        <w:rPr>
          <w:b/>
          <w:szCs w:val="21"/>
        </w:rPr>
        <w:t>:LEV</w:t>
      </w:r>
      <w:r w:rsidR="006F64D3" w:rsidRPr="0033331E">
        <w:rPr>
          <w:szCs w:val="21"/>
        </w:rPr>
        <w:t>el] &lt;NRf+&gt;</w:t>
      </w:r>
    </w:p>
    <w:p w:rsidR="006F64D3" w:rsidRPr="0033331E" w:rsidRDefault="005233E4" w:rsidP="00043D36">
      <w:pPr>
        <w:rPr>
          <w:szCs w:val="21"/>
        </w:rPr>
      </w:pPr>
      <w:r w:rsidRPr="0033331E">
        <w:rPr>
          <w:rFonts w:hint="eastAsia"/>
          <w:b/>
          <w:szCs w:val="21"/>
        </w:rPr>
        <w:t xml:space="preserve">Parameters: </w:t>
      </w:r>
      <w:r w:rsidR="000D3DFE" w:rsidRPr="0033331E">
        <w:rPr>
          <w:rFonts w:hint="eastAsia"/>
          <w:szCs w:val="21"/>
        </w:rPr>
        <w:t>Figure</w:t>
      </w:r>
      <w:r w:rsidR="006F64D3" w:rsidRPr="0033331E">
        <w:rPr>
          <w:szCs w:val="21"/>
        </w:rPr>
        <w:t>|MIN|MAX</w:t>
      </w:r>
    </w:p>
    <w:p w:rsidR="006F64D3" w:rsidRPr="0033331E" w:rsidRDefault="009B3A06" w:rsidP="00043D36">
      <w:pPr>
        <w:rPr>
          <w:szCs w:val="21"/>
        </w:rPr>
      </w:pPr>
      <w:r w:rsidRPr="0033331E">
        <w:rPr>
          <w:rFonts w:hint="eastAsia"/>
          <w:b/>
          <w:szCs w:val="21"/>
        </w:rPr>
        <w:t xml:space="preserve">Unit: </w:t>
      </w:r>
      <w:r w:rsidR="006F64D3" w:rsidRPr="0033331E">
        <w:rPr>
          <w:szCs w:val="21"/>
        </w:rPr>
        <w:t>A</w:t>
      </w:r>
    </w:p>
    <w:p w:rsidR="006F64D3" w:rsidRPr="0033331E" w:rsidRDefault="0003101B" w:rsidP="00043D36">
      <w:pPr>
        <w:rPr>
          <w:szCs w:val="21"/>
        </w:rPr>
      </w:pPr>
      <w:r w:rsidRPr="0033331E">
        <w:rPr>
          <w:rFonts w:hint="eastAsia"/>
          <w:b/>
          <w:szCs w:val="21"/>
        </w:rPr>
        <w:t xml:space="preserve">Example: </w:t>
      </w:r>
      <w:r w:rsidR="006F64D3" w:rsidRPr="0033331E">
        <w:rPr>
          <w:b/>
          <w:szCs w:val="21"/>
        </w:rPr>
        <w:t>CURR:PROT</w:t>
      </w:r>
      <w:r w:rsidR="006F64D3" w:rsidRPr="0033331E">
        <w:rPr>
          <w:szCs w:val="21"/>
        </w:rPr>
        <w:t xml:space="preserve"> 15</w:t>
      </w:r>
      <w:r w:rsidR="006F64D3" w:rsidRPr="0033331E">
        <w:rPr>
          <w:szCs w:val="21"/>
        </w:rPr>
        <w:tab/>
      </w:r>
      <w:r w:rsidR="006F64D3" w:rsidRPr="0033331E">
        <w:rPr>
          <w:szCs w:val="21"/>
        </w:rPr>
        <w:tab/>
      </w:r>
      <w:r w:rsidR="006F64D3" w:rsidRPr="0033331E">
        <w:rPr>
          <w:szCs w:val="21"/>
        </w:rPr>
        <w:tab/>
      </w:r>
      <w:r w:rsidR="006F64D3" w:rsidRPr="0033331E">
        <w:rPr>
          <w:szCs w:val="21"/>
        </w:rPr>
        <w:tab/>
      </w:r>
      <w:r w:rsidR="006F64D3" w:rsidRPr="0033331E">
        <w:rPr>
          <w:szCs w:val="21"/>
        </w:rPr>
        <w:tab/>
      </w:r>
      <w:r w:rsidR="006F64D3" w:rsidRPr="0033331E">
        <w:rPr>
          <w:szCs w:val="21"/>
        </w:rPr>
        <w:tab/>
      </w:r>
      <w:r w:rsidR="006F64D3" w:rsidRPr="0033331E">
        <w:rPr>
          <w:szCs w:val="21"/>
        </w:rPr>
        <w:tab/>
      </w:r>
      <w:r w:rsidR="00793C70" w:rsidRPr="0033331E">
        <w:rPr>
          <w:rFonts w:hint="eastAsia"/>
          <w:szCs w:val="21"/>
        </w:rPr>
        <w:t xml:space="preserve">Set the current protection value to </w:t>
      </w:r>
      <w:r w:rsidR="006F64D3" w:rsidRPr="0033331E">
        <w:rPr>
          <w:szCs w:val="21"/>
        </w:rPr>
        <w:t>15A</w:t>
      </w:r>
      <w:r w:rsidR="00793C70" w:rsidRPr="0033331E">
        <w:rPr>
          <w:rFonts w:hint="eastAsia"/>
          <w:szCs w:val="21"/>
        </w:rPr>
        <w:t>;</w:t>
      </w:r>
    </w:p>
    <w:p w:rsidR="006F64D3" w:rsidRPr="0033331E" w:rsidRDefault="005233E4" w:rsidP="00043D36">
      <w:pPr>
        <w:rPr>
          <w:szCs w:val="21"/>
        </w:rPr>
      </w:pPr>
      <w:r w:rsidRPr="0033331E">
        <w:rPr>
          <w:rFonts w:hint="eastAsia"/>
          <w:b/>
          <w:szCs w:val="21"/>
        </w:rPr>
        <w:t xml:space="preserve">Query Syntax: </w:t>
      </w:r>
      <w:r w:rsidR="006F64D3" w:rsidRPr="0033331E">
        <w:rPr>
          <w:szCs w:val="21"/>
        </w:rPr>
        <w:t>[</w:t>
      </w:r>
      <w:r w:rsidR="006F64D3" w:rsidRPr="0033331E">
        <w:rPr>
          <w:b/>
          <w:szCs w:val="21"/>
        </w:rPr>
        <w:t>SOUR</w:t>
      </w:r>
      <w:r w:rsidR="006F64D3" w:rsidRPr="0033331E">
        <w:rPr>
          <w:szCs w:val="21"/>
        </w:rPr>
        <w:t>ce:]</w:t>
      </w:r>
      <w:r w:rsidR="006F64D3" w:rsidRPr="0033331E">
        <w:rPr>
          <w:b/>
          <w:szCs w:val="21"/>
        </w:rPr>
        <w:t>CURR</w:t>
      </w:r>
      <w:r w:rsidR="006F64D3" w:rsidRPr="0033331E">
        <w:rPr>
          <w:szCs w:val="21"/>
        </w:rPr>
        <w:t>ent</w:t>
      </w:r>
      <w:r w:rsidR="006F64D3" w:rsidRPr="0033331E">
        <w:rPr>
          <w:b/>
          <w:szCs w:val="21"/>
        </w:rPr>
        <w:t>:PROT</w:t>
      </w:r>
      <w:r w:rsidR="006F64D3" w:rsidRPr="0033331E">
        <w:rPr>
          <w:szCs w:val="21"/>
        </w:rPr>
        <w:t>ection [</w:t>
      </w:r>
      <w:r w:rsidR="006F64D3" w:rsidRPr="0033331E">
        <w:rPr>
          <w:b/>
          <w:szCs w:val="21"/>
        </w:rPr>
        <w:t>:LEV</w:t>
      </w:r>
      <w:r w:rsidR="006F64D3" w:rsidRPr="0033331E">
        <w:rPr>
          <w:szCs w:val="21"/>
        </w:rPr>
        <w:t>el]</w:t>
      </w:r>
      <w:r w:rsidR="006F64D3" w:rsidRPr="0033331E">
        <w:rPr>
          <w:rFonts w:hint="eastAsia"/>
          <w:szCs w:val="21"/>
        </w:rPr>
        <w:t>？</w:t>
      </w:r>
    </w:p>
    <w:p w:rsidR="006F64D3" w:rsidRPr="0033331E" w:rsidRDefault="005233E4" w:rsidP="00043D36">
      <w:pPr>
        <w:rPr>
          <w:szCs w:val="21"/>
        </w:rPr>
      </w:pPr>
      <w:r w:rsidRPr="0033331E">
        <w:rPr>
          <w:rFonts w:hint="eastAsia"/>
          <w:b/>
          <w:szCs w:val="21"/>
        </w:rPr>
        <w:t xml:space="preserve">Parameters: </w:t>
      </w:r>
      <w:r w:rsidR="009B3A06" w:rsidRPr="0033331E">
        <w:rPr>
          <w:rFonts w:hint="eastAsia"/>
          <w:szCs w:val="21"/>
        </w:rPr>
        <w:t>None</w:t>
      </w:r>
      <w:r w:rsidR="006F64D3" w:rsidRPr="0033331E">
        <w:rPr>
          <w:szCs w:val="21"/>
        </w:rPr>
        <w:t>|MIN|MAX</w:t>
      </w:r>
    </w:p>
    <w:p w:rsidR="006F64D3" w:rsidRPr="0033331E" w:rsidRDefault="0003101B" w:rsidP="00043D36">
      <w:pPr>
        <w:rPr>
          <w:szCs w:val="21"/>
        </w:rPr>
      </w:pPr>
      <w:r w:rsidRPr="0033331E">
        <w:rPr>
          <w:rFonts w:hint="eastAsia"/>
          <w:b/>
          <w:szCs w:val="21"/>
        </w:rPr>
        <w:t xml:space="preserve">Example: </w:t>
      </w:r>
      <w:r w:rsidR="006F64D3" w:rsidRPr="0033331E">
        <w:rPr>
          <w:b/>
          <w:szCs w:val="21"/>
        </w:rPr>
        <w:t>CURR:PROT?</w:t>
      </w:r>
      <w:r w:rsidR="006F64D3" w:rsidRPr="0033331E">
        <w:rPr>
          <w:szCs w:val="21"/>
        </w:rPr>
        <w:tab/>
      </w:r>
      <w:r w:rsidR="006F64D3" w:rsidRPr="0033331E">
        <w:rPr>
          <w:szCs w:val="21"/>
        </w:rPr>
        <w:tab/>
      </w:r>
      <w:r w:rsidR="006F64D3" w:rsidRPr="0033331E">
        <w:rPr>
          <w:szCs w:val="21"/>
        </w:rPr>
        <w:tab/>
      </w:r>
      <w:r w:rsidR="006F64D3" w:rsidRPr="0033331E">
        <w:rPr>
          <w:szCs w:val="21"/>
        </w:rPr>
        <w:tab/>
      </w:r>
      <w:r w:rsidR="006F64D3" w:rsidRPr="0033331E">
        <w:rPr>
          <w:szCs w:val="21"/>
        </w:rPr>
        <w:tab/>
      </w:r>
      <w:r w:rsidR="006F64D3" w:rsidRPr="0033331E">
        <w:rPr>
          <w:szCs w:val="21"/>
        </w:rPr>
        <w:tab/>
      </w:r>
      <w:r w:rsidR="006F64D3" w:rsidRPr="0033331E">
        <w:rPr>
          <w:szCs w:val="21"/>
        </w:rPr>
        <w:tab/>
      </w:r>
      <w:r w:rsidR="00793C70" w:rsidRPr="0033331E">
        <w:rPr>
          <w:rFonts w:hint="eastAsia"/>
          <w:szCs w:val="21"/>
        </w:rPr>
        <w:t>Query the current protection value;</w:t>
      </w:r>
    </w:p>
    <w:p w:rsidR="006F64D3" w:rsidRPr="0033331E" w:rsidRDefault="006F64D3" w:rsidP="00E334C7">
      <w:pPr>
        <w:ind w:firstLineChars="514" w:firstLine="1084"/>
        <w:rPr>
          <w:szCs w:val="21"/>
        </w:rPr>
      </w:pPr>
      <w:r w:rsidRPr="0033331E">
        <w:rPr>
          <w:b/>
          <w:szCs w:val="21"/>
        </w:rPr>
        <w:t>CURR:PROT?</w:t>
      </w:r>
      <w:r w:rsidRPr="0033331E">
        <w:rPr>
          <w:szCs w:val="21"/>
        </w:rPr>
        <w:t xml:space="preserve"> MIN </w:t>
      </w:r>
      <w:r w:rsidRPr="0033331E">
        <w:rPr>
          <w:szCs w:val="21"/>
        </w:rPr>
        <w:tab/>
      </w:r>
      <w:r w:rsidRPr="0033331E">
        <w:rPr>
          <w:szCs w:val="21"/>
        </w:rPr>
        <w:tab/>
      </w:r>
      <w:r w:rsidRPr="0033331E">
        <w:rPr>
          <w:szCs w:val="21"/>
        </w:rPr>
        <w:tab/>
      </w:r>
      <w:r w:rsidRPr="0033331E">
        <w:rPr>
          <w:szCs w:val="21"/>
        </w:rPr>
        <w:tab/>
      </w:r>
      <w:r w:rsidRPr="0033331E">
        <w:rPr>
          <w:szCs w:val="21"/>
        </w:rPr>
        <w:tab/>
      </w:r>
      <w:r w:rsidR="009E72B3" w:rsidRPr="0033331E">
        <w:rPr>
          <w:rFonts w:hint="eastAsia"/>
          <w:szCs w:val="21"/>
        </w:rPr>
        <w:t>Query the minimum current protection value;</w:t>
      </w:r>
    </w:p>
    <w:p w:rsidR="006F64D3" w:rsidRPr="0033331E" w:rsidRDefault="006F64D3" w:rsidP="00E334C7">
      <w:pPr>
        <w:ind w:firstLineChars="514" w:firstLine="1084"/>
        <w:rPr>
          <w:szCs w:val="21"/>
        </w:rPr>
      </w:pPr>
      <w:r w:rsidRPr="0033331E">
        <w:rPr>
          <w:b/>
          <w:szCs w:val="21"/>
        </w:rPr>
        <w:t xml:space="preserve">CURR:PROT? </w:t>
      </w:r>
      <w:r w:rsidRPr="0033331E">
        <w:rPr>
          <w:szCs w:val="21"/>
        </w:rPr>
        <w:t>MAX</w:t>
      </w:r>
      <w:r w:rsidRPr="0033331E">
        <w:rPr>
          <w:szCs w:val="21"/>
        </w:rPr>
        <w:tab/>
      </w:r>
      <w:r w:rsidRPr="0033331E">
        <w:rPr>
          <w:szCs w:val="21"/>
        </w:rPr>
        <w:tab/>
      </w:r>
      <w:r w:rsidRPr="0033331E">
        <w:rPr>
          <w:szCs w:val="21"/>
        </w:rPr>
        <w:tab/>
      </w:r>
      <w:r w:rsidRPr="0033331E">
        <w:rPr>
          <w:szCs w:val="21"/>
        </w:rPr>
        <w:tab/>
      </w:r>
      <w:r w:rsidRPr="0033331E">
        <w:rPr>
          <w:szCs w:val="21"/>
        </w:rPr>
        <w:tab/>
      </w:r>
      <w:r w:rsidR="009E72B3" w:rsidRPr="0033331E">
        <w:rPr>
          <w:rFonts w:hint="eastAsia"/>
          <w:szCs w:val="21"/>
        </w:rPr>
        <w:t>Query the maximum current protection value;</w:t>
      </w:r>
      <w:r w:rsidRPr="0033331E">
        <w:rPr>
          <w:szCs w:val="21"/>
        </w:rPr>
        <w:tab/>
      </w:r>
      <w:r w:rsidRPr="0033331E">
        <w:rPr>
          <w:szCs w:val="21"/>
        </w:rPr>
        <w:tab/>
      </w:r>
    </w:p>
    <w:p w:rsidR="006F64D3" w:rsidRPr="0033331E" w:rsidRDefault="005233E4" w:rsidP="00043D36">
      <w:pPr>
        <w:rPr>
          <w:szCs w:val="21"/>
        </w:rPr>
      </w:pPr>
      <w:r w:rsidRPr="0033331E">
        <w:rPr>
          <w:rFonts w:hint="eastAsia"/>
          <w:b/>
          <w:szCs w:val="21"/>
        </w:rPr>
        <w:t xml:space="preserve">Returned Parameters: </w:t>
      </w:r>
      <w:r w:rsidR="006F64D3" w:rsidRPr="0033331E">
        <w:rPr>
          <w:szCs w:val="21"/>
        </w:rPr>
        <w:t>&lt;NR3&gt;</w:t>
      </w:r>
    </w:p>
    <w:p w:rsidR="006F64D3" w:rsidRPr="0033331E" w:rsidRDefault="005233E4" w:rsidP="00043D36">
      <w:pPr>
        <w:rPr>
          <w:b/>
          <w:szCs w:val="21"/>
        </w:rPr>
      </w:pPr>
      <w:r w:rsidRPr="0033331E">
        <w:rPr>
          <w:rFonts w:hint="eastAsia"/>
          <w:b/>
          <w:szCs w:val="21"/>
        </w:rPr>
        <w:t xml:space="preserve">Related Commands: </w:t>
      </w:r>
      <w:r w:rsidR="006F64D3" w:rsidRPr="0033331E">
        <w:rPr>
          <w:b/>
          <w:szCs w:val="21"/>
        </w:rPr>
        <w:t>CURR:PROT:STAT</w:t>
      </w:r>
      <w:r w:rsidR="006F64D3" w:rsidRPr="0033331E">
        <w:rPr>
          <w:rFonts w:hint="eastAsia"/>
          <w:b/>
          <w:szCs w:val="21"/>
        </w:rPr>
        <w:t>，</w:t>
      </w:r>
      <w:r w:rsidR="006F64D3" w:rsidRPr="0033331E">
        <w:rPr>
          <w:b/>
          <w:szCs w:val="21"/>
        </w:rPr>
        <w:t>CURR:PROT:DEL</w:t>
      </w:r>
    </w:p>
    <w:p w:rsidR="0008373D" w:rsidRPr="0033331E" w:rsidRDefault="0008373D" w:rsidP="00043D36">
      <w:pPr>
        <w:rPr>
          <w:b/>
          <w:color w:val="FF0000"/>
          <w:szCs w:val="21"/>
        </w:rPr>
      </w:pPr>
    </w:p>
    <w:p w:rsidR="006F64D3" w:rsidRPr="0033331E" w:rsidRDefault="006F64D3" w:rsidP="00043D36">
      <w:pPr>
        <w:rPr>
          <w:szCs w:val="21"/>
        </w:rPr>
      </w:pPr>
      <w:r w:rsidRPr="0033331E">
        <w:rPr>
          <w:szCs w:val="21"/>
        </w:rPr>
        <w:t>[</w:t>
      </w:r>
      <w:r w:rsidRPr="0033331E">
        <w:rPr>
          <w:b/>
          <w:szCs w:val="21"/>
        </w:rPr>
        <w:t>SOUR</w:t>
      </w:r>
      <w:r w:rsidRPr="0033331E">
        <w:rPr>
          <w:szCs w:val="21"/>
        </w:rPr>
        <w:t>ce:]</w:t>
      </w:r>
      <w:r w:rsidRPr="0033331E">
        <w:rPr>
          <w:b/>
          <w:szCs w:val="21"/>
        </w:rPr>
        <w:t>CURR</w:t>
      </w:r>
      <w:r w:rsidRPr="0033331E">
        <w:rPr>
          <w:szCs w:val="21"/>
        </w:rPr>
        <w:t>ent</w:t>
      </w:r>
      <w:r w:rsidRPr="0033331E">
        <w:rPr>
          <w:b/>
          <w:szCs w:val="21"/>
        </w:rPr>
        <w:t>:PROT</w:t>
      </w:r>
      <w:r w:rsidRPr="0033331E">
        <w:rPr>
          <w:szCs w:val="21"/>
        </w:rPr>
        <w:t>ection</w:t>
      </w:r>
      <w:r w:rsidRPr="0033331E">
        <w:rPr>
          <w:b/>
          <w:szCs w:val="21"/>
        </w:rPr>
        <w:t>:STAT</w:t>
      </w:r>
      <w:r w:rsidRPr="0033331E">
        <w:rPr>
          <w:szCs w:val="21"/>
        </w:rPr>
        <w:t>e</w:t>
      </w:r>
    </w:p>
    <w:p w:rsidR="006F64D3" w:rsidRPr="0033331E" w:rsidRDefault="003B0DFF" w:rsidP="009E72B3">
      <w:pPr>
        <w:rPr>
          <w:szCs w:val="21"/>
        </w:rPr>
      </w:pPr>
      <w:r w:rsidRPr="0033331E">
        <w:rPr>
          <w:rFonts w:hint="eastAsia"/>
          <w:szCs w:val="21"/>
        </w:rPr>
        <w:t>This c</w:t>
      </w:r>
      <w:r w:rsidR="00E7553E" w:rsidRPr="0033331E">
        <w:rPr>
          <w:rFonts w:hint="eastAsia"/>
          <w:szCs w:val="21"/>
        </w:rPr>
        <w:t>ommand</w:t>
      </w:r>
      <w:r w:rsidRPr="0033331E">
        <w:rPr>
          <w:rFonts w:hint="eastAsia"/>
          <w:szCs w:val="21"/>
        </w:rPr>
        <w:t xml:space="preserve"> enable or disable </w:t>
      </w:r>
      <w:r w:rsidRPr="0033331E">
        <w:rPr>
          <w:szCs w:val="21"/>
        </w:rPr>
        <w:t>the</w:t>
      </w:r>
      <w:r w:rsidRPr="0033331E">
        <w:rPr>
          <w:rFonts w:hint="eastAsia"/>
          <w:szCs w:val="21"/>
        </w:rPr>
        <w:t xml:space="preserve"> current protection function.</w:t>
      </w:r>
    </w:p>
    <w:p w:rsidR="006F64D3" w:rsidRPr="0033331E" w:rsidRDefault="006F64D3" w:rsidP="00043D36">
      <w:pPr>
        <w:rPr>
          <w:szCs w:val="21"/>
        </w:rPr>
      </w:pPr>
    </w:p>
    <w:p w:rsidR="006F64D3" w:rsidRPr="0033331E" w:rsidRDefault="005233E4" w:rsidP="00043D36">
      <w:pPr>
        <w:rPr>
          <w:szCs w:val="21"/>
        </w:rPr>
      </w:pPr>
      <w:r w:rsidRPr="0033331E">
        <w:rPr>
          <w:rFonts w:hint="eastAsia"/>
          <w:b/>
          <w:szCs w:val="21"/>
        </w:rPr>
        <w:t xml:space="preserve">Command Syntax: </w:t>
      </w:r>
      <w:r w:rsidR="006F64D3" w:rsidRPr="0033331E">
        <w:rPr>
          <w:szCs w:val="21"/>
        </w:rPr>
        <w:t>[</w:t>
      </w:r>
      <w:r w:rsidR="006F64D3" w:rsidRPr="0033331E">
        <w:rPr>
          <w:b/>
          <w:szCs w:val="21"/>
        </w:rPr>
        <w:t>SOUR</w:t>
      </w:r>
      <w:r w:rsidR="006F64D3" w:rsidRPr="0033331E">
        <w:rPr>
          <w:szCs w:val="21"/>
        </w:rPr>
        <w:t>ce:]</w:t>
      </w:r>
      <w:r w:rsidR="006F64D3" w:rsidRPr="0033331E">
        <w:rPr>
          <w:b/>
          <w:szCs w:val="21"/>
        </w:rPr>
        <w:t>CURR</w:t>
      </w:r>
      <w:r w:rsidR="006F64D3" w:rsidRPr="0033331E">
        <w:rPr>
          <w:szCs w:val="21"/>
        </w:rPr>
        <w:t>ent</w:t>
      </w:r>
      <w:r w:rsidR="006F64D3" w:rsidRPr="0033331E">
        <w:rPr>
          <w:b/>
          <w:szCs w:val="21"/>
        </w:rPr>
        <w:t>:PROT</w:t>
      </w:r>
      <w:r w:rsidR="006F64D3" w:rsidRPr="0033331E">
        <w:rPr>
          <w:szCs w:val="21"/>
        </w:rPr>
        <w:t>ection</w:t>
      </w:r>
      <w:r w:rsidR="006F64D3" w:rsidRPr="0033331E">
        <w:rPr>
          <w:b/>
          <w:szCs w:val="21"/>
        </w:rPr>
        <w:t>:STAT</w:t>
      </w:r>
      <w:r w:rsidR="006F64D3" w:rsidRPr="0033331E">
        <w:rPr>
          <w:szCs w:val="21"/>
        </w:rPr>
        <w:t xml:space="preserve">e &lt;bool&gt; </w:t>
      </w:r>
    </w:p>
    <w:p w:rsidR="006F64D3" w:rsidRPr="0033331E" w:rsidRDefault="005233E4" w:rsidP="00043D36">
      <w:pPr>
        <w:rPr>
          <w:szCs w:val="21"/>
        </w:rPr>
      </w:pPr>
      <w:r w:rsidRPr="0033331E">
        <w:rPr>
          <w:rFonts w:hint="eastAsia"/>
          <w:b/>
          <w:szCs w:val="21"/>
        </w:rPr>
        <w:lastRenderedPageBreak/>
        <w:t xml:space="preserve">Parameters: </w:t>
      </w:r>
      <w:r w:rsidR="006F64D3" w:rsidRPr="0033331E">
        <w:rPr>
          <w:szCs w:val="21"/>
        </w:rPr>
        <w:t>ON</w:t>
      </w:r>
      <w:r w:rsidR="006F64D3" w:rsidRPr="0033331E">
        <w:rPr>
          <w:rFonts w:hint="eastAsia"/>
          <w:szCs w:val="21"/>
        </w:rPr>
        <w:t>（</w:t>
      </w:r>
      <w:r w:rsidR="006F64D3" w:rsidRPr="0033331E">
        <w:rPr>
          <w:szCs w:val="21"/>
        </w:rPr>
        <w:t>1</w:t>
      </w:r>
      <w:r w:rsidR="006F64D3" w:rsidRPr="0033331E">
        <w:rPr>
          <w:rFonts w:hint="eastAsia"/>
          <w:szCs w:val="21"/>
        </w:rPr>
        <w:t>）</w:t>
      </w:r>
      <w:r w:rsidR="006F64D3" w:rsidRPr="0033331E">
        <w:rPr>
          <w:szCs w:val="21"/>
        </w:rPr>
        <w:t>|OFF</w:t>
      </w:r>
      <w:r w:rsidR="006F64D3" w:rsidRPr="0033331E">
        <w:rPr>
          <w:rFonts w:hint="eastAsia"/>
          <w:szCs w:val="21"/>
        </w:rPr>
        <w:t>（</w:t>
      </w:r>
      <w:r w:rsidR="006F64D3" w:rsidRPr="0033331E">
        <w:rPr>
          <w:szCs w:val="21"/>
        </w:rPr>
        <w:t>0</w:t>
      </w:r>
      <w:r w:rsidR="006F64D3" w:rsidRPr="0033331E">
        <w:rPr>
          <w:rFonts w:hint="eastAsia"/>
          <w:szCs w:val="21"/>
        </w:rPr>
        <w:t>）</w:t>
      </w:r>
      <w:r w:rsidR="006F64D3" w:rsidRPr="0033331E">
        <w:rPr>
          <w:szCs w:val="21"/>
        </w:rPr>
        <w:tab/>
      </w:r>
      <w:r w:rsidR="006F64D3" w:rsidRPr="0033331E">
        <w:rPr>
          <w:szCs w:val="21"/>
        </w:rPr>
        <w:tab/>
      </w:r>
      <w:r w:rsidR="006F64D3" w:rsidRPr="0033331E">
        <w:rPr>
          <w:szCs w:val="21"/>
        </w:rPr>
        <w:tab/>
      </w:r>
      <w:r w:rsidR="006F64D3" w:rsidRPr="0033331E">
        <w:rPr>
          <w:szCs w:val="21"/>
        </w:rPr>
        <w:tab/>
      </w:r>
      <w:r w:rsidR="006F64D3" w:rsidRPr="0033331E">
        <w:rPr>
          <w:szCs w:val="21"/>
        </w:rPr>
        <w:tab/>
        <w:t>1</w:t>
      </w:r>
      <w:r w:rsidR="003B0DFF" w:rsidRPr="0033331E">
        <w:rPr>
          <w:rFonts w:hint="eastAsia"/>
          <w:szCs w:val="21"/>
        </w:rPr>
        <w:t>=</w:t>
      </w:r>
      <w:r w:rsidR="006F64D3" w:rsidRPr="0033331E">
        <w:rPr>
          <w:szCs w:val="21"/>
        </w:rPr>
        <w:t>ON</w:t>
      </w:r>
      <w:r w:rsidR="003B0DFF" w:rsidRPr="0033331E">
        <w:rPr>
          <w:rFonts w:hint="eastAsia"/>
          <w:szCs w:val="21"/>
        </w:rPr>
        <w:t xml:space="preserve">, </w:t>
      </w:r>
      <w:r w:rsidR="006F64D3" w:rsidRPr="0033331E">
        <w:rPr>
          <w:szCs w:val="21"/>
        </w:rPr>
        <w:t>0</w:t>
      </w:r>
      <w:r w:rsidR="003B0DFF" w:rsidRPr="0033331E">
        <w:rPr>
          <w:rFonts w:hint="eastAsia"/>
          <w:szCs w:val="21"/>
        </w:rPr>
        <w:t>=</w:t>
      </w:r>
      <w:r w:rsidR="006F64D3" w:rsidRPr="0033331E">
        <w:rPr>
          <w:szCs w:val="21"/>
        </w:rPr>
        <w:t>OFF</w:t>
      </w:r>
      <w:r w:rsidR="003B0DFF" w:rsidRPr="0033331E">
        <w:rPr>
          <w:rFonts w:hint="eastAsia"/>
          <w:szCs w:val="21"/>
        </w:rPr>
        <w:t>;</w:t>
      </w:r>
    </w:p>
    <w:p w:rsidR="006F64D3" w:rsidRPr="0033331E" w:rsidRDefault="0003101B" w:rsidP="00043D36">
      <w:pPr>
        <w:rPr>
          <w:szCs w:val="21"/>
        </w:rPr>
      </w:pPr>
      <w:r w:rsidRPr="0033331E">
        <w:rPr>
          <w:rFonts w:hint="eastAsia"/>
          <w:b/>
          <w:szCs w:val="21"/>
        </w:rPr>
        <w:t xml:space="preserve">Example: </w:t>
      </w:r>
      <w:r w:rsidR="006F64D3" w:rsidRPr="0033331E">
        <w:rPr>
          <w:b/>
          <w:szCs w:val="21"/>
        </w:rPr>
        <w:t xml:space="preserve">CURR:PROT:STAT </w:t>
      </w:r>
      <w:r w:rsidR="006F64D3" w:rsidRPr="0033331E">
        <w:rPr>
          <w:szCs w:val="21"/>
        </w:rPr>
        <w:t>ON|1</w:t>
      </w:r>
      <w:r w:rsidR="006F64D3" w:rsidRPr="0033331E">
        <w:rPr>
          <w:szCs w:val="21"/>
        </w:rPr>
        <w:tab/>
      </w:r>
      <w:r w:rsidR="006F64D3" w:rsidRPr="0033331E">
        <w:rPr>
          <w:szCs w:val="21"/>
        </w:rPr>
        <w:tab/>
      </w:r>
      <w:r w:rsidR="006F64D3" w:rsidRPr="0033331E">
        <w:rPr>
          <w:szCs w:val="21"/>
        </w:rPr>
        <w:tab/>
      </w:r>
      <w:r w:rsidR="006F64D3" w:rsidRPr="0033331E">
        <w:rPr>
          <w:szCs w:val="21"/>
        </w:rPr>
        <w:tab/>
      </w:r>
      <w:r w:rsidR="003B0DFF" w:rsidRPr="0033331E">
        <w:rPr>
          <w:rFonts w:hint="eastAsia"/>
          <w:szCs w:val="21"/>
        </w:rPr>
        <w:t xml:space="preserve">    Enable t</w:t>
      </w:r>
      <w:r w:rsidR="003B0DFF" w:rsidRPr="0033331E">
        <w:rPr>
          <w:szCs w:val="21"/>
        </w:rPr>
        <w:t>h</w:t>
      </w:r>
      <w:r w:rsidR="003B0DFF" w:rsidRPr="0033331E">
        <w:rPr>
          <w:rFonts w:hint="eastAsia"/>
          <w:szCs w:val="21"/>
        </w:rPr>
        <w:t xml:space="preserve">e current </w:t>
      </w:r>
      <w:r w:rsidR="003B0DFF" w:rsidRPr="0033331E">
        <w:rPr>
          <w:szCs w:val="21"/>
        </w:rPr>
        <w:t>protection</w:t>
      </w:r>
      <w:r w:rsidR="003B0DFF" w:rsidRPr="0033331E">
        <w:rPr>
          <w:rFonts w:hint="eastAsia"/>
          <w:szCs w:val="21"/>
        </w:rPr>
        <w:t xml:space="preserve"> function;</w:t>
      </w:r>
    </w:p>
    <w:p w:rsidR="006F64D3" w:rsidRPr="0033331E" w:rsidRDefault="006F64D3" w:rsidP="00E334C7">
      <w:pPr>
        <w:ind w:firstLineChars="514" w:firstLine="1084"/>
        <w:rPr>
          <w:szCs w:val="21"/>
        </w:rPr>
      </w:pPr>
      <w:r w:rsidRPr="0033331E">
        <w:rPr>
          <w:b/>
          <w:szCs w:val="21"/>
        </w:rPr>
        <w:t>CURR:PROT:STAT</w:t>
      </w:r>
      <w:r w:rsidRPr="0033331E">
        <w:rPr>
          <w:szCs w:val="21"/>
        </w:rPr>
        <w:t xml:space="preserve"> OFF|0</w:t>
      </w:r>
      <w:r w:rsidRPr="0033331E">
        <w:rPr>
          <w:szCs w:val="21"/>
        </w:rPr>
        <w:tab/>
      </w:r>
      <w:r w:rsidRPr="0033331E">
        <w:rPr>
          <w:szCs w:val="21"/>
        </w:rPr>
        <w:tab/>
      </w:r>
      <w:r w:rsidRPr="0033331E">
        <w:rPr>
          <w:szCs w:val="21"/>
        </w:rPr>
        <w:tab/>
      </w:r>
      <w:r w:rsidRPr="0033331E">
        <w:rPr>
          <w:szCs w:val="21"/>
        </w:rPr>
        <w:tab/>
      </w:r>
      <w:r w:rsidR="003B0DFF" w:rsidRPr="0033331E">
        <w:rPr>
          <w:rFonts w:hint="eastAsia"/>
          <w:szCs w:val="21"/>
        </w:rPr>
        <w:t>Disable t</w:t>
      </w:r>
      <w:r w:rsidR="003B0DFF" w:rsidRPr="0033331E">
        <w:rPr>
          <w:szCs w:val="21"/>
        </w:rPr>
        <w:t>h</w:t>
      </w:r>
      <w:r w:rsidR="003B0DFF" w:rsidRPr="0033331E">
        <w:rPr>
          <w:rFonts w:hint="eastAsia"/>
          <w:szCs w:val="21"/>
        </w:rPr>
        <w:t xml:space="preserve">e current </w:t>
      </w:r>
      <w:r w:rsidR="003B0DFF" w:rsidRPr="0033331E">
        <w:rPr>
          <w:szCs w:val="21"/>
        </w:rPr>
        <w:t>protection</w:t>
      </w:r>
      <w:r w:rsidR="003B0DFF" w:rsidRPr="0033331E">
        <w:rPr>
          <w:rFonts w:hint="eastAsia"/>
          <w:szCs w:val="21"/>
        </w:rPr>
        <w:t xml:space="preserve"> function;</w:t>
      </w:r>
    </w:p>
    <w:p w:rsidR="006F64D3" w:rsidRPr="0033331E" w:rsidRDefault="005233E4" w:rsidP="00043D36">
      <w:pPr>
        <w:rPr>
          <w:szCs w:val="21"/>
        </w:rPr>
      </w:pPr>
      <w:r w:rsidRPr="0033331E">
        <w:rPr>
          <w:rFonts w:hint="eastAsia"/>
          <w:b/>
          <w:szCs w:val="21"/>
        </w:rPr>
        <w:t xml:space="preserve">Query Syntax: </w:t>
      </w:r>
      <w:r w:rsidR="006F64D3" w:rsidRPr="0033331E">
        <w:rPr>
          <w:szCs w:val="21"/>
        </w:rPr>
        <w:t>[</w:t>
      </w:r>
      <w:r w:rsidR="006F64D3" w:rsidRPr="0033331E">
        <w:rPr>
          <w:b/>
          <w:szCs w:val="21"/>
        </w:rPr>
        <w:t>SOUR</w:t>
      </w:r>
      <w:r w:rsidR="006F64D3" w:rsidRPr="0033331E">
        <w:rPr>
          <w:szCs w:val="21"/>
        </w:rPr>
        <w:t>ce:]</w:t>
      </w:r>
      <w:r w:rsidR="006F64D3" w:rsidRPr="0033331E">
        <w:rPr>
          <w:b/>
          <w:szCs w:val="21"/>
        </w:rPr>
        <w:t>CURR</w:t>
      </w:r>
      <w:r w:rsidR="006F64D3" w:rsidRPr="0033331E">
        <w:rPr>
          <w:szCs w:val="21"/>
        </w:rPr>
        <w:t>ent</w:t>
      </w:r>
      <w:r w:rsidR="006F64D3" w:rsidRPr="0033331E">
        <w:rPr>
          <w:b/>
          <w:szCs w:val="21"/>
        </w:rPr>
        <w:t>:PROT</w:t>
      </w:r>
      <w:r w:rsidR="006F64D3" w:rsidRPr="0033331E">
        <w:rPr>
          <w:szCs w:val="21"/>
        </w:rPr>
        <w:t>ection</w:t>
      </w:r>
      <w:r w:rsidR="006F64D3" w:rsidRPr="0033331E">
        <w:rPr>
          <w:b/>
          <w:szCs w:val="21"/>
        </w:rPr>
        <w:t>:STAT</w:t>
      </w:r>
      <w:r w:rsidR="006F64D3" w:rsidRPr="0033331E">
        <w:rPr>
          <w:szCs w:val="21"/>
        </w:rPr>
        <w:t>e</w:t>
      </w:r>
      <w:r w:rsidR="006F64D3" w:rsidRPr="0033331E">
        <w:rPr>
          <w:rFonts w:hint="eastAsia"/>
          <w:szCs w:val="21"/>
        </w:rPr>
        <w:t>？</w:t>
      </w:r>
    </w:p>
    <w:p w:rsidR="006F64D3" w:rsidRPr="0033331E" w:rsidRDefault="005233E4" w:rsidP="00043D36">
      <w:pPr>
        <w:rPr>
          <w:szCs w:val="21"/>
        </w:rPr>
      </w:pPr>
      <w:r w:rsidRPr="0033331E">
        <w:rPr>
          <w:rFonts w:hint="eastAsia"/>
          <w:b/>
          <w:szCs w:val="21"/>
        </w:rPr>
        <w:t xml:space="preserve">Parameters: </w:t>
      </w:r>
      <w:r w:rsidR="009B3A06" w:rsidRPr="0033331E">
        <w:rPr>
          <w:rFonts w:hint="eastAsia"/>
          <w:szCs w:val="21"/>
        </w:rPr>
        <w:t>None</w:t>
      </w:r>
    </w:p>
    <w:p w:rsidR="006F64D3" w:rsidRPr="0033331E" w:rsidRDefault="0003101B" w:rsidP="00043D36">
      <w:pPr>
        <w:rPr>
          <w:szCs w:val="21"/>
        </w:rPr>
      </w:pPr>
      <w:r w:rsidRPr="0033331E">
        <w:rPr>
          <w:rFonts w:hint="eastAsia"/>
          <w:b/>
          <w:szCs w:val="21"/>
        </w:rPr>
        <w:t xml:space="preserve">Example: </w:t>
      </w:r>
      <w:r w:rsidR="006F64D3" w:rsidRPr="0033331E">
        <w:rPr>
          <w:b/>
          <w:szCs w:val="21"/>
        </w:rPr>
        <w:t>CURR:PROT:STAT?</w:t>
      </w:r>
      <w:r w:rsidR="006F64D3" w:rsidRPr="0033331E">
        <w:rPr>
          <w:b/>
          <w:szCs w:val="21"/>
        </w:rPr>
        <w:tab/>
      </w:r>
      <w:r w:rsidR="006F64D3" w:rsidRPr="0033331E">
        <w:rPr>
          <w:szCs w:val="21"/>
        </w:rPr>
        <w:tab/>
      </w:r>
      <w:r w:rsidR="006F64D3" w:rsidRPr="0033331E">
        <w:rPr>
          <w:szCs w:val="21"/>
        </w:rPr>
        <w:tab/>
      </w:r>
      <w:r w:rsidR="006F64D3" w:rsidRPr="0033331E">
        <w:rPr>
          <w:szCs w:val="21"/>
        </w:rPr>
        <w:tab/>
      </w:r>
      <w:r w:rsidR="006F64D3" w:rsidRPr="0033331E">
        <w:rPr>
          <w:szCs w:val="21"/>
        </w:rPr>
        <w:tab/>
      </w:r>
      <w:r w:rsidR="006F64D3" w:rsidRPr="0033331E">
        <w:rPr>
          <w:szCs w:val="21"/>
        </w:rPr>
        <w:tab/>
      </w:r>
      <w:r w:rsidR="003B0DFF" w:rsidRPr="0033331E">
        <w:rPr>
          <w:rFonts w:hint="eastAsia"/>
          <w:szCs w:val="21"/>
        </w:rPr>
        <w:t>Query if the current protection is ON;</w:t>
      </w:r>
    </w:p>
    <w:p w:rsidR="006F64D3" w:rsidRPr="0033331E" w:rsidRDefault="005233E4" w:rsidP="00043D36">
      <w:pPr>
        <w:rPr>
          <w:szCs w:val="21"/>
        </w:rPr>
      </w:pPr>
      <w:r w:rsidRPr="0033331E">
        <w:rPr>
          <w:rFonts w:hint="eastAsia"/>
          <w:b/>
          <w:szCs w:val="21"/>
        </w:rPr>
        <w:t xml:space="preserve">Returned Parameters: </w:t>
      </w:r>
      <w:r w:rsidR="006F64D3" w:rsidRPr="0033331E">
        <w:rPr>
          <w:szCs w:val="21"/>
        </w:rPr>
        <w:t>&lt;bool&gt;</w:t>
      </w:r>
    </w:p>
    <w:p w:rsidR="006F64D3" w:rsidRPr="0033331E" w:rsidRDefault="005233E4" w:rsidP="00043D36">
      <w:pPr>
        <w:rPr>
          <w:szCs w:val="21"/>
        </w:rPr>
      </w:pPr>
      <w:r w:rsidRPr="0033331E">
        <w:rPr>
          <w:rFonts w:hint="eastAsia"/>
          <w:b/>
          <w:szCs w:val="21"/>
        </w:rPr>
        <w:t xml:space="preserve">Related Commands: </w:t>
      </w:r>
      <w:r w:rsidR="006F64D3" w:rsidRPr="0033331E">
        <w:rPr>
          <w:b/>
          <w:szCs w:val="21"/>
        </w:rPr>
        <w:t>CURR:PROT:DEL</w:t>
      </w:r>
      <w:r w:rsidR="006F64D3" w:rsidRPr="0033331E">
        <w:rPr>
          <w:rFonts w:hint="eastAsia"/>
          <w:b/>
          <w:szCs w:val="21"/>
        </w:rPr>
        <w:t>，</w:t>
      </w:r>
      <w:r w:rsidR="006F64D3" w:rsidRPr="0033331E">
        <w:rPr>
          <w:b/>
          <w:szCs w:val="21"/>
        </w:rPr>
        <w:t>CURR:PROT</w:t>
      </w:r>
    </w:p>
    <w:p w:rsidR="0008373D" w:rsidRPr="0033331E" w:rsidRDefault="0008373D" w:rsidP="00043D36">
      <w:pPr>
        <w:rPr>
          <w:b/>
          <w:color w:val="FF0000"/>
          <w:szCs w:val="21"/>
        </w:rPr>
      </w:pPr>
    </w:p>
    <w:p w:rsidR="006F64D3" w:rsidRPr="0033331E" w:rsidRDefault="006F64D3" w:rsidP="00043D36">
      <w:pPr>
        <w:rPr>
          <w:szCs w:val="21"/>
        </w:rPr>
      </w:pPr>
      <w:r w:rsidRPr="0033331E">
        <w:rPr>
          <w:szCs w:val="21"/>
        </w:rPr>
        <w:t>[</w:t>
      </w:r>
      <w:r w:rsidRPr="0033331E">
        <w:rPr>
          <w:b/>
          <w:szCs w:val="21"/>
        </w:rPr>
        <w:t>SOUR</w:t>
      </w:r>
      <w:r w:rsidRPr="0033331E">
        <w:rPr>
          <w:szCs w:val="21"/>
        </w:rPr>
        <w:t>ce:]</w:t>
      </w:r>
      <w:r w:rsidRPr="0033331E">
        <w:rPr>
          <w:b/>
          <w:szCs w:val="21"/>
        </w:rPr>
        <w:t>CURR</w:t>
      </w:r>
      <w:r w:rsidRPr="0033331E">
        <w:rPr>
          <w:szCs w:val="21"/>
        </w:rPr>
        <w:t>ent</w:t>
      </w:r>
      <w:r w:rsidRPr="0033331E">
        <w:rPr>
          <w:b/>
          <w:szCs w:val="21"/>
        </w:rPr>
        <w:t>:PROT</w:t>
      </w:r>
      <w:r w:rsidRPr="0033331E">
        <w:rPr>
          <w:szCs w:val="21"/>
        </w:rPr>
        <w:t>ection</w:t>
      </w:r>
      <w:r w:rsidRPr="0033331E">
        <w:rPr>
          <w:b/>
          <w:szCs w:val="21"/>
        </w:rPr>
        <w:t>:DEL</w:t>
      </w:r>
      <w:r w:rsidRPr="0033331E">
        <w:rPr>
          <w:szCs w:val="21"/>
        </w:rPr>
        <w:t>ay</w:t>
      </w:r>
      <w:r w:rsidRPr="0033331E">
        <w:rPr>
          <w:szCs w:val="21"/>
        </w:rPr>
        <w:tab/>
      </w:r>
    </w:p>
    <w:p w:rsidR="006F64D3" w:rsidRPr="0033331E" w:rsidRDefault="00625AB8" w:rsidP="003B0DFF">
      <w:pPr>
        <w:rPr>
          <w:szCs w:val="21"/>
        </w:rPr>
      </w:pPr>
      <w:r w:rsidRPr="0033331E">
        <w:rPr>
          <w:rFonts w:hint="eastAsia"/>
          <w:szCs w:val="21"/>
        </w:rPr>
        <w:t>This c</w:t>
      </w:r>
      <w:r w:rsidR="00E7553E" w:rsidRPr="0033331E">
        <w:rPr>
          <w:rFonts w:hint="eastAsia"/>
          <w:szCs w:val="21"/>
        </w:rPr>
        <w:t>ommand</w:t>
      </w:r>
      <w:r w:rsidRPr="0033331E">
        <w:rPr>
          <w:rFonts w:hint="eastAsia"/>
          <w:szCs w:val="21"/>
        </w:rPr>
        <w:t xml:space="preserve"> sets the delay time of the overcurrent timer. When the input current reaches or exceeds the current limit, the timer begins to work. When the specified delay time is reached, the overcurrent </w:t>
      </w:r>
      <w:r w:rsidRPr="0033331E">
        <w:rPr>
          <w:szCs w:val="21"/>
        </w:rPr>
        <w:t>protection</w:t>
      </w:r>
      <w:r w:rsidRPr="0033331E">
        <w:rPr>
          <w:rFonts w:hint="eastAsia"/>
          <w:szCs w:val="21"/>
        </w:rPr>
        <w:t xml:space="preserve"> is </w:t>
      </w:r>
      <w:r w:rsidR="00037A2F" w:rsidRPr="0033331E">
        <w:rPr>
          <w:rFonts w:hint="eastAsia"/>
          <w:szCs w:val="21"/>
        </w:rPr>
        <w:t>trigger</w:t>
      </w:r>
      <w:r w:rsidRPr="0033331E">
        <w:rPr>
          <w:rFonts w:hint="eastAsia"/>
          <w:szCs w:val="21"/>
        </w:rPr>
        <w:t xml:space="preserve"> and the input of the electronic load is turned off.</w:t>
      </w:r>
      <w:r w:rsidRPr="0033331E">
        <w:rPr>
          <w:szCs w:val="21"/>
        </w:rPr>
        <w:t xml:space="preserve"> </w:t>
      </w:r>
    </w:p>
    <w:p w:rsidR="006F64D3" w:rsidRPr="0033331E" w:rsidRDefault="006F64D3" w:rsidP="00625AB8">
      <w:pPr>
        <w:rPr>
          <w:szCs w:val="21"/>
        </w:rPr>
      </w:pPr>
    </w:p>
    <w:p w:rsidR="006F64D3" w:rsidRPr="0033331E" w:rsidRDefault="005233E4" w:rsidP="00043D36">
      <w:pPr>
        <w:rPr>
          <w:szCs w:val="21"/>
        </w:rPr>
      </w:pPr>
      <w:r w:rsidRPr="0033331E">
        <w:rPr>
          <w:rFonts w:hAnsi="宋体" w:cs="宋体" w:hint="eastAsia"/>
          <w:b/>
          <w:szCs w:val="21"/>
        </w:rPr>
        <w:t xml:space="preserve">Command Syntax: </w:t>
      </w:r>
      <w:r w:rsidR="006F64D3" w:rsidRPr="0033331E">
        <w:rPr>
          <w:szCs w:val="21"/>
        </w:rPr>
        <w:t>[</w:t>
      </w:r>
      <w:r w:rsidR="006F64D3" w:rsidRPr="0033331E">
        <w:rPr>
          <w:b/>
          <w:szCs w:val="21"/>
        </w:rPr>
        <w:t>SOUR</w:t>
      </w:r>
      <w:r w:rsidR="006F64D3" w:rsidRPr="0033331E">
        <w:rPr>
          <w:szCs w:val="21"/>
        </w:rPr>
        <w:t>ce:]</w:t>
      </w:r>
      <w:r w:rsidR="006F64D3" w:rsidRPr="0033331E">
        <w:rPr>
          <w:b/>
          <w:szCs w:val="21"/>
        </w:rPr>
        <w:t>CURR</w:t>
      </w:r>
      <w:r w:rsidR="006F64D3" w:rsidRPr="0033331E">
        <w:rPr>
          <w:szCs w:val="21"/>
        </w:rPr>
        <w:t>ent</w:t>
      </w:r>
      <w:r w:rsidR="006F64D3" w:rsidRPr="0033331E">
        <w:rPr>
          <w:b/>
          <w:szCs w:val="21"/>
        </w:rPr>
        <w:t>:PROT</w:t>
      </w:r>
      <w:r w:rsidR="006F64D3" w:rsidRPr="0033331E">
        <w:rPr>
          <w:szCs w:val="21"/>
        </w:rPr>
        <w:t>ection</w:t>
      </w:r>
      <w:r w:rsidR="006F64D3" w:rsidRPr="0033331E">
        <w:rPr>
          <w:b/>
          <w:szCs w:val="21"/>
        </w:rPr>
        <w:t>:DEL</w:t>
      </w:r>
      <w:r w:rsidR="006F64D3" w:rsidRPr="0033331E">
        <w:rPr>
          <w:szCs w:val="21"/>
        </w:rPr>
        <w:t>ay &lt;NRf+&gt;</w:t>
      </w:r>
    </w:p>
    <w:p w:rsidR="006F64D3" w:rsidRPr="0033331E" w:rsidRDefault="005233E4" w:rsidP="00043D36">
      <w:pPr>
        <w:rPr>
          <w:szCs w:val="21"/>
        </w:rPr>
      </w:pPr>
      <w:r w:rsidRPr="0033331E">
        <w:rPr>
          <w:rFonts w:hAnsi="宋体" w:cs="宋体" w:hint="eastAsia"/>
          <w:b/>
          <w:szCs w:val="21"/>
        </w:rPr>
        <w:t xml:space="preserve">Parameters: </w:t>
      </w:r>
      <w:r w:rsidR="000D3DFE" w:rsidRPr="0033331E">
        <w:rPr>
          <w:rFonts w:hint="eastAsia"/>
          <w:szCs w:val="21"/>
        </w:rPr>
        <w:t>Figure</w:t>
      </w:r>
      <w:r w:rsidR="006F64D3" w:rsidRPr="0033331E">
        <w:rPr>
          <w:szCs w:val="21"/>
        </w:rPr>
        <w:t>|MIN|MAX</w:t>
      </w:r>
    </w:p>
    <w:p w:rsidR="006F64D3" w:rsidRPr="0033331E" w:rsidRDefault="009B3A06" w:rsidP="00043D36">
      <w:pPr>
        <w:rPr>
          <w:szCs w:val="21"/>
        </w:rPr>
      </w:pPr>
      <w:r w:rsidRPr="0033331E">
        <w:rPr>
          <w:rFonts w:hAnsi="宋体" w:cs="宋体" w:hint="eastAsia"/>
          <w:b/>
          <w:szCs w:val="21"/>
        </w:rPr>
        <w:t xml:space="preserve">Unit: </w:t>
      </w:r>
      <w:r w:rsidR="006F64D3" w:rsidRPr="0033331E">
        <w:rPr>
          <w:szCs w:val="21"/>
        </w:rPr>
        <w:t>s</w:t>
      </w:r>
    </w:p>
    <w:p w:rsidR="006F64D3" w:rsidRPr="0033331E" w:rsidRDefault="0003101B" w:rsidP="00043D36">
      <w:pPr>
        <w:rPr>
          <w:szCs w:val="21"/>
        </w:rPr>
      </w:pPr>
      <w:r w:rsidRPr="0033331E">
        <w:rPr>
          <w:rFonts w:hAnsi="宋体" w:cs="宋体" w:hint="eastAsia"/>
          <w:b/>
          <w:szCs w:val="21"/>
        </w:rPr>
        <w:t xml:space="preserve">Example: </w:t>
      </w:r>
      <w:r w:rsidR="006F64D3" w:rsidRPr="0033331E">
        <w:rPr>
          <w:b/>
          <w:szCs w:val="21"/>
        </w:rPr>
        <w:t>CURR:PROT:DEL</w:t>
      </w:r>
      <w:r w:rsidR="00EA6C41" w:rsidRPr="0033331E">
        <w:rPr>
          <w:szCs w:val="21"/>
        </w:rPr>
        <w:t xml:space="preserve"> 0.5</w:t>
      </w:r>
      <w:r w:rsidR="00EA6C41" w:rsidRPr="0033331E">
        <w:rPr>
          <w:szCs w:val="21"/>
        </w:rPr>
        <w:tab/>
      </w:r>
      <w:r w:rsidR="00EA6C41" w:rsidRPr="0033331E">
        <w:rPr>
          <w:szCs w:val="21"/>
        </w:rPr>
        <w:tab/>
      </w:r>
      <w:r w:rsidR="00EA6C41" w:rsidRPr="0033331E">
        <w:rPr>
          <w:szCs w:val="21"/>
        </w:rPr>
        <w:tab/>
      </w:r>
      <w:r w:rsidR="00EA6C41" w:rsidRPr="0033331E">
        <w:rPr>
          <w:szCs w:val="21"/>
        </w:rPr>
        <w:tab/>
      </w:r>
      <w:r w:rsidR="00EA6C41" w:rsidRPr="0033331E">
        <w:rPr>
          <w:rFonts w:hint="eastAsia"/>
          <w:szCs w:val="21"/>
        </w:rPr>
        <w:t xml:space="preserve">Set the delay time of the overcurrent protection to </w:t>
      </w:r>
      <w:r w:rsidR="006F64D3" w:rsidRPr="0033331E">
        <w:rPr>
          <w:szCs w:val="21"/>
        </w:rPr>
        <w:t>0.5s</w:t>
      </w:r>
    </w:p>
    <w:p w:rsidR="006F64D3" w:rsidRPr="0033331E" w:rsidRDefault="005233E4" w:rsidP="00043D36">
      <w:pPr>
        <w:rPr>
          <w:szCs w:val="21"/>
        </w:rPr>
      </w:pPr>
      <w:r w:rsidRPr="0033331E">
        <w:rPr>
          <w:rFonts w:hint="eastAsia"/>
          <w:b/>
          <w:szCs w:val="21"/>
        </w:rPr>
        <w:t xml:space="preserve">Query Syntax: </w:t>
      </w:r>
      <w:r w:rsidR="006F64D3" w:rsidRPr="0033331E">
        <w:rPr>
          <w:szCs w:val="21"/>
        </w:rPr>
        <w:t>[</w:t>
      </w:r>
      <w:r w:rsidR="006F64D3" w:rsidRPr="0033331E">
        <w:rPr>
          <w:b/>
          <w:szCs w:val="21"/>
        </w:rPr>
        <w:t>SOUR</w:t>
      </w:r>
      <w:r w:rsidR="006F64D3" w:rsidRPr="0033331E">
        <w:rPr>
          <w:szCs w:val="21"/>
        </w:rPr>
        <w:t>ce:]</w:t>
      </w:r>
      <w:r w:rsidR="006F64D3" w:rsidRPr="0033331E">
        <w:rPr>
          <w:b/>
          <w:szCs w:val="21"/>
        </w:rPr>
        <w:t>CURR</w:t>
      </w:r>
      <w:r w:rsidR="006F64D3" w:rsidRPr="0033331E">
        <w:rPr>
          <w:szCs w:val="21"/>
        </w:rPr>
        <w:t>ent</w:t>
      </w:r>
      <w:r w:rsidR="006F64D3" w:rsidRPr="0033331E">
        <w:rPr>
          <w:b/>
          <w:szCs w:val="21"/>
        </w:rPr>
        <w:t>:PROT</w:t>
      </w:r>
      <w:r w:rsidR="006F64D3" w:rsidRPr="0033331E">
        <w:rPr>
          <w:szCs w:val="21"/>
        </w:rPr>
        <w:t>ection</w:t>
      </w:r>
      <w:r w:rsidR="006F64D3" w:rsidRPr="0033331E">
        <w:rPr>
          <w:b/>
          <w:szCs w:val="21"/>
        </w:rPr>
        <w:t>:DEL</w:t>
      </w:r>
      <w:r w:rsidR="006F64D3" w:rsidRPr="0033331E">
        <w:rPr>
          <w:szCs w:val="21"/>
        </w:rPr>
        <w:t>ay</w:t>
      </w:r>
      <w:r w:rsidR="006F64D3" w:rsidRPr="0033331E">
        <w:rPr>
          <w:rFonts w:hint="eastAsia"/>
          <w:szCs w:val="21"/>
        </w:rPr>
        <w:t>？</w:t>
      </w:r>
      <w:r w:rsidR="006F64D3" w:rsidRPr="0033331E">
        <w:rPr>
          <w:szCs w:val="21"/>
        </w:rPr>
        <w:t xml:space="preserve">  </w:t>
      </w:r>
    </w:p>
    <w:p w:rsidR="006F64D3" w:rsidRPr="0033331E" w:rsidRDefault="005233E4" w:rsidP="00043D36">
      <w:pPr>
        <w:rPr>
          <w:szCs w:val="21"/>
        </w:rPr>
      </w:pPr>
      <w:r w:rsidRPr="0033331E">
        <w:rPr>
          <w:rFonts w:hAnsi="宋体" w:cs="宋体" w:hint="eastAsia"/>
          <w:b/>
          <w:szCs w:val="21"/>
        </w:rPr>
        <w:t xml:space="preserve">Parameters: </w:t>
      </w:r>
      <w:r w:rsidR="009B3A06" w:rsidRPr="0033331E">
        <w:rPr>
          <w:rFonts w:hint="eastAsia"/>
          <w:szCs w:val="21"/>
        </w:rPr>
        <w:t>None</w:t>
      </w:r>
      <w:r w:rsidR="006F64D3" w:rsidRPr="0033331E">
        <w:rPr>
          <w:szCs w:val="21"/>
        </w:rPr>
        <w:t>|MIN|MAX</w:t>
      </w:r>
    </w:p>
    <w:p w:rsidR="006F64D3" w:rsidRPr="0033331E" w:rsidRDefault="0003101B" w:rsidP="00043D36">
      <w:pPr>
        <w:rPr>
          <w:szCs w:val="21"/>
        </w:rPr>
      </w:pPr>
      <w:r w:rsidRPr="0033331E">
        <w:rPr>
          <w:rFonts w:hAnsi="宋体" w:cs="宋体" w:hint="eastAsia"/>
          <w:b/>
          <w:szCs w:val="21"/>
        </w:rPr>
        <w:t xml:space="preserve">Example: </w:t>
      </w:r>
      <w:r w:rsidR="006F64D3" w:rsidRPr="0033331E">
        <w:rPr>
          <w:b/>
          <w:szCs w:val="21"/>
        </w:rPr>
        <w:t xml:space="preserve">CURR:PROT:DEL? </w:t>
      </w:r>
      <w:r w:rsidR="00EA6C41" w:rsidRPr="0033331E">
        <w:rPr>
          <w:szCs w:val="21"/>
        </w:rPr>
        <w:tab/>
      </w:r>
      <w:r w:rsidR="00EA6C41" w:rsidRPr="0033331E">
        <w:rPr>
          <w:szCs w:val="21"/>
        </w:rPr>
        <w:tab/>
      </w:r>
      <w:r w:rsidR="00EA6C41" w:rsidRPr="0033331E">
        <w:rPr>
          <w:szCs w:val="21"/>
        </w:rPr>
        <w:tab/>
      </w:r>
      <w:r w:rsidR="00EA6C41" w:rsidRPr="0033331E">
        <w:rPr>
          <w:szCs w:val="21"/>
        </w:rPr>
        <w:tab/>
      </w:r>
      <w:r w:rsidR="00EA6C41" w:rsidRPr="0033331E">
        <w:rPr>
          <w:szCs w:val="21"/>
        </w:rPr>
        <w:tab/>
      </w:r>
      <w:r w:rsidR="00EA6C41" w:rsidRPr="0033331E">
        <w:rPr>
          <w:rFonts w:hint="eastAsia"/>
          <w:szCs w:val="21"/>
        </w:rPr>
        <w:t>Query the delay time of the overcurrent protection</w:t>
      </w:r>
    </w:p>
    <w:p w:rsidR="006F64D3" w:rsidRPr="0033331E" w:rsidRDefault="006F64D3" w:rsidP="00E334C7">
      <w:pPr>
        <w:ind w:firstLineChars="500" w:firstLine="1054"/>
        <w:rPr>
          <w:szCs w:val="21"/>
        </w:rPr>
      </w:pPr>
      <w:r w:rsidRPr="0033331E">
        <w:rPr>
          <w:b/>
          <w:szCs w:val="21"/>
        </w:rPr>
        <w:t xml:space="preserve">CURR:PROT:DEL? </w:t>
      </w:r>
      <w:r w:rsidR="00EA6C41" w:rsidRPr="0033331E">
        <w:rPr>
          <w:szCs w:val="21"/>
        </w:rPr>
        <w:t>MIN</w:t>
      </w:r>
      <w:r w:rsidR="00EA6C41" w:rsidRPr="0033331E">
        <w:rPr>
          <w:szCs w:val="21"/>
        </w:rPr>
        <w:tab/>
      </w:r>
      <w:r w:rsidR="00EA6C41" w:rsidRPr="0033331E">
        <w:rPr>
          <w:szCs w:val="21"/>
        </w:rPr>
        <w:tab/>
      </w:r>
      <w:r w:rsidR="00EA6C41" w:rsidRPr="0033331E">
        <w:rPr>
          <w:szCs w:val="21"/>
        </w:rPr>
        <w:tab/>
      </w:r>
      <w:r w:rsidR="00EA6C41" w:rsidRPr="0033331E">
        <w:rPr>
          <w:rFonts w:hint="eastAsia"/>
          <w:szCs w:val="21"/>
        </w:rPr>
        <w:t>Query the minimum delay time of the overcurrent protection</w:t>
      </w:r>
    </w:p>
    <w:p w:rsidR="006F64D3" w:rsidRPr="0033331E" w:rsidRDefault="006F64D3" w:rsidP="00E334C7">
      <w:pPr>
        <w:ind w:firstLineChars="500" w:firstLine="1054"/>
        <w:rPr>
          <w:szCs w:val="21"/>
        </w:rPr>
      </w:pPr>
      <w:r w:rsidRPr="0033331E">
        <w:rPr>
          <w:b/>
          <w:szCs w:val="21"/>
        </w:rPr>
        <w:t xml:space="preserve">CURR:PROT:DEL? </w:t>
      </w:r>
      <w:r w:rsidR="00EA6C41" w:rsidRPr="0033331E">
        <w:rPr>
          <w:szCs w:val="21"/>
        </w:rPr>
        <w:t>MAX</w:t>
      </w:r>
      <w:r w:rsidR="00EA6C41" w:rsidRPr="0033331E">
        <w:rPr>
          <w:szCs w:val="21"/>
        </w:rPr>
        <w:tab/>
      </w:r>
      <w:r w:rsidR="00EA6C41" w:rsidRPr="0033331E">
        <w:rPr>
          <w:szCs w:val="21"/>
        </w:rPr>
        <w:tab/>
      </w:r>
      <w:r w:rsidR="00EA6C41" w:rsidRPr="0033331E">
        <w:rPr>
          <w:szCs w:val="21"/>
        </w:rPr>
        <w:tab/>
      </w:r>
      <w:r w:rsidR="00EA6C41" w:rsidRPr="0033331E">
        <w:rPr>
          <w:rFonts w:hint="eastAsia"/>
          <w:szCs w:val="21"/>
        </w:rPr>
        <w:t>Query the maximum delay time of the overcurrent protection</w:t>
      </w:r>
    </w:p>
    <w:p w:rsidR="006F64D3" w:rsidRPr="0033331E" w:rsidRDefault="005233E4" w:rsidP="00043D36">
      <w:pPr>
        <w:rPr>
          <w:szCs w:val="21"/>
        </w:rPr>
      </w:pPr>
      <w:r w:rsidRPr="0033331E">
        <w:rPr>
          <w:rFonts w:hAnsi="宋体" w:cs="宋体" w:hint="eastAsia"/>
          <w:b/>
          <w:szCs w:val="21"/>
        </w:rPr>
        <w:t xml:space="preserve">Returned Parameters: </w:t>
      </w:r>
      <w:r w:rsidR="006F64D3" w:rsidRPr="0033331E">
        <w:rPr>
          <w:szCs w:val="21"/>
        </w:rPr>
        <w:t xml:space="preserve">&lt;NR3&gt;                           </w:t>
      </w:r>
    </w:p>
    <w:p w:rsidR="006F64D3" w:rsidRPr="0033331E" w:rsidRDefault="005233E4" w:rsidP="00043D36">
      <w:pPr>
        <w:rPr>
          <w:b/>
          <w:szCs w:val="21"/>
        </w:rPr>
      </w:pPr>
      <w:r w:rsidRPr="0033331E">
        <w:rPr>
          <w:rFonts w:hint="eastAsia"/>
          <w:b/>
          <w:szCs w:val="21"/>
        </w:rPr>
        <w:t xml:space="preserve">Related Commands: </w:t>
      </w:r>
      <w:r w:rsidR="006F64D3" w:rsidRPr="0033331E">
        <w:rPr>
          <w:b/>
          <w:szCs w:val="21"/>
        </w:rPr>
        <w:t>CURR:PROT</w:t>
      </w:r>
      <w:r w:rsidR="006F64D3" w:rsidRPr="0033331E">
        <w:rPr>
          <w:rFonts w:hint="eastAsia"/>
          <w:b/>
          <w:szCs w:val="21"/>
        </w:rPr>
        <w:t>，</w:t>
      </w:r>
      <w:r w:rsidR="006F64D3" w:rsidRPr="0033331E">
        <w:rPr>
          <w:b/>
          <w:szCs w:val="21"/>
        </w:rPr>
        <w:t xml:space="preserve">CURR:PROT:STAT </w:t>
      </w:r>
      <w:r w:rsidR="006F64D3" w:rsidRPr="0033331E">
        <w:rPr>
          <w:szCs w:val="21"/>
        </w:rPr>
        <w:t>ON|1</w:t>
      </w:r>
    </w:p>
    <w:p w:rsidR="006F64D3" w:rsidRPr="00555559" w:rsidRDefault="006F64D3" w:rsidP="00043D36">
      <w:pPr>
        <w:rPr>
          <w:b/>
          <w:szCs w:val="21"/>
        </w:rPr>
      </w:pPr>
    </w:p>
    <w:p w:rsidR="006F64D3" w:rsidRPr="00555559" w:rsidRDefault="006F64D3" w:rsidP="00043D36">
      <w:pPr>
        <w:rPr>
          <w:b/>
          <w:szCs w:val="21"/>
        </w:rPr>
      </w:pPr>
    </w:p>
    <w:p w:rsidR="006F64D3" w:rsidRPr="0033331E" w:rsidRDefault="006F64D3" w:rsidP="00043D36">
      <w:pPr>
        <w:rPr>
          <w:b/>
          <w:sz w:val="28"/>
          <w:szCs w:val="28"/>
        </w:rPr>
      </w:pPr>
      <w:r w:rsidRPr="0033331E">
        <w:rPr>
          <w:b/>
          <w:sz w:val="28"/>
          <w:szCs w:val="28"/>
        </w:rPr>
        <w:t>3.3.3 Voltage Subsystem</w:t>
      </w:r>
    </w:p>
    <w:p w:rsidR="006F64D3" w:rsidRPr="0033331E" w:rsidRDefault="001A7264" w:rsidP="001A7264">
      <w:pPr>
        <w:rPr>
          <w:szCs w:val="21"/>
        </w:rPr>
      </w:pPr>
      <w:r w:rsidRPr="0033331E">
        <w:rPr>
          <w:rFonts w:hint="eastAsia"/>
          <w:szCs w:val="21"/>
        </w:rPr>
        <w:t>This s</w:t>
      </w:r>
      <w:r w:rsidR="006F64D3" w:rsidRPr="0033331E">
        <w:rPr>
          <w:szCs w:val="21"/>
        </w:rPr>
        <w:t>ubsystem</w:t>
      </w:r>
      <w:r w:rsidRPr="0033331E">
        <w:rPr>
          <w:rFonts w:hint="eastAsia"/>
          <w:szCs w:val="21"/>
        </w:rPr>
        <w:t xml:space="preserve"> controls the functions related to voltage mode.</w:t>
      </w:r>
    </w:p>
    <w:p w:rsidR="006F64D3" w:rsidRPr="0033331E" w:rsidRDefault="006F64D3" w:rsidP="00043D36">
      <w:pPr>
        <w:ind w:firstLine="435"/>
        <w:rPr>
          <w:b/>
          <w:szCs w:val="21"/>
        </w:rPr>
      </w:pPr>
      <w:r w:rsidRPr="0033331E">
        <w:rPr>
          <w:szCs w:val="21"/>
        </w:rPr>
        <w:t xml:space="preserve">          </w:t>
      </w:r>
      <w:r w:rsidRPr="0033331E">
        <w:rPr>
          <w:b/>
          <w:szCs w:val="21"/>
        </w:rPr>
        <w:t xml:space="preserve">    </w:t>
      </w:r>
      <w:r w:rsidR="00E7553E" w:rsidRPr="0033331E">
        <w:rPr>
          <w:rFonts w:hint="eastAsia"/>
          <w:b/>
          <w:szCs w:val="21"/>
        </w:rPr>
        <w:t>Command</w:t>
      </w:r>
      <w:r w:rsidRPr="0033331E">
        <w:rPr>
          <w:b/>
          <w:szCs w:val="21"/>
        </w:rPr>
        <w:t xml:space="preserve"> </w:t>
      </w:r>
      <w:r w:rsidRPr="0033331E">
        <w:rPr>
          <w:szCs w:val="21"/>
        </w:rPr>
        <w:t xml:space="preserve">                                         </w:t>
      </w:r>
      <w:r w:rsidRPr="0033331E">
        <w:rPr>
          <w:b/>
          <w:szCs w:val="21"/>
        </w:rPr>
        <w:t xml:space="preserve"> </w:t>
      </w:r>
      <w:r w:rsidR="00E7553E" w:rsidRPr="0033331E">
        <w:rPr>
          <w:rFonts w:hint="eastAsia"/>
          <w:b/>
          <w:szCs w:val="21"/>
        </w:rPr>
        <w:t>Function</w:t>
      </w:r>
    </w:p>
    <w:p w:rsidR="006F64D3" w:rsidRPr="0033331E" w:rsidRDefault="006F64D3" w:rsidP="00043D36">
      <w:pPr>
        <w:rPr>
          <w:szCs w:val="21"/>
        </w:rPr>
      </w:pPr>
      <w:r w:rsidRPr="0033331E">
        <w:rPr>
          <w:szCs w:val="21"/>
        </w:rPr>
        <w:t>[</w:t>
      </w:r>
      <w:r w:rsidRPr="0033331E">
        <w:rPr>
          <w:b/>
          <w:szCs w:val="21"/>
        </w:rPr>
        <w:t>SOUR</w:t>
      </w:r>
      <w:r w:rsidRPr="0033331E">
        <w:rPr>
          <w:szCs w:val="21"/>
        </w:rPr>
        <w:t>ce:]</w:t>
      </w:r>
      <w:r w:rsidRPr="0033331E">
        <w:rPr>
          <w:b/>
          <w:szCs w:val="21"/>
        </w:rPr>
        <w:t>VOLT</w:t>
      </w:r>
      <w:r w:rsidRPr="0033331E">
        <w:rPr>
          <w:szCs w:val="21"/>
        </w:rPr>
        <w:t>age[</w:t>
      </w:r>
      <w:r w:rsidRPr="0033331E">
        <w:rPr>
          <w:b/>
          <w:szCs w:val="21"/>
        </w:rPr>
        <w:t>:LEV</w:t>
      </w:r>
      <w:r w:rsidRPr="0033331E">
        <w:rPr>
          <w:szCs w:val="21"/>
        </w:rPr>
        <w:t>el]</w:t>
      </w:r>
      <w:r w:rsidRPr="0033331E">
        <w:rPr>
          <w:b/>
          <w:szCs w:val="21"/>
        </w:rPr>
        <w:t>[:IMM</w:t>
      </w:r>
      <w:r w:rsidRPr="0033331E">
        <w:rPr>
          <w:szCs w:val="21"/>
        </w:rPr>
        <w:t>ediate][</w:t>
      </w:r>
      <w:r w:rsidRPr="0033331E">
        <w:rPr>
          <w:b/>
          <w:szCs w:val="21"/>
        </w:rPr>
        <w:t>:AMPL</w:t>
      </w:r>
      <w:r w:rsidRPr="0033331E">
        <w:rPr>
          <w:szCs w:val="21"/>
        </w:rPr>
        <w:t>itude]</w:t>
      </w:r>
      <w:r w:rsidRPr="0033331E">
        <w:rPr>
          <w:szCs w:val="21"/>
        </w:rPr>
        <w:tab/>
      </w:r>
      <w:r w:rsidR="001A7264" w:rsidRPr="0033331E">
        <w:rPr>
          <w:rFonts w:hint="eastAsia"/>
          <w:szCs w:val="21"/>
        </w:rPr>
        <w:t>Set the immediate voltage value in CV mode;</w:t>
      </w:r>
    </w:p>
    <w:p w:rsidR="006F64D3" w:rsidRPr="0033331E" w:rsidRDefault="006F64D3" w:rsidP="00800C3F">
      <w:pPr>
        <w:rPr>
          <w:szCs w:val="21"/>
        </w:rPr>
      </w:pPr>
      <w:r w:rsidRPr="0033331E">
        <w:rPr>
          <w:szCs w:val="21"/>
        </w:rPr>
        <w:t>[</w:t>
      </w:r>
      <w:r w:rsidRPr="0033331E">
        <w:rPr>
          <w:b/>
          <w:szCs w:val="21"/>
        </w:rPr>
        <w:t>SOUR</w:t>
      </w:r>
      <w:r w:rsidRPr="0033331E">
        <w:rPr>
          <w:szCs w:val="21"/>
        </w:rPr>
        <w:t>ce:]</w:t>
      </w:r>
      <w:r w:rsidRPr="0033331E">
        <w:rPr>
          <w:b/>
          <w:szCs w:val="21"/>
        </w:rPr>
        <w:t>VOLT</w:t>
      </w:r>
      <w:r w:rsidRPr="0033331E">
        <w:rPr>
          <w:szCs w:val="21"/>
        </w:rPr>
        <w:t>age[</w:t>
      </w:r>
      <w:r w:rsidRPr="0033331E">
        <w:rPr>
          <w:b/>
          <w:szCs w:val="21"/>
        </w:rPr>
        <w:t>:LEV</w:t>
      </w:r>
      <w:r w:rsidRPr="0033331E">
        <w:rPr>
          <w:szCs w:val="21"/>
        </w:rPr>
        <w:t>el]</w:t>
      </w:r>
      <w:r w:rsidRPr="0033331E">
        <w:rPr>
          <w:b/>
          <w:szCs w:val="21"/>
        </w:rPr>
        <w:t>[:IMM</w:t>
      </w:r>
      <w:r w:rsidRPr="0033331E">
        <w:rPr>
          <w:szCs w:val="21"/>
        </w:rPr>
        <w:t>ediate][</w:t>
      </w:r>
      <w:r w:rsidRPr="0033331E">
        <w:rPr>
          <w:b/>
          <w:szCs w:val="21"/>
        </w:rPr>
        <w:t>:AMPL</w:t>
      </w:r>
      <w:r w:rsidRPr="0033331E">
        <w:rPr>
          <w:szCs w:val="21"/>
        </w:rPr>
        <w:t>itude]</w:t>
      </w:r>
      <w:r w:rsidRPr="0033331E">
        <w:rPr>
          <w:rFonts w:hint="eastAsia"/>
          <w:b/>
          <w:szCs w:val="21"/>
        </w:rPr>
        <w:t>？</w:t>
      </w:r>
      <w:r w:rsidRPr="0033331E">
        <w:rPr>
          <w:szCs w:val="21"/>
        </w:rPr>
        <w:tab/>
      </w:r>
      <w:r w:rsidR="001A7264" w:rsidRPr="0033331E">
        <w:rPr>
          <w:rFonts w:hint="eastAsia"/>
          <w:szCs w:val="21"/>
        </w:rPr>
        <w:t>Query the immediate voltage value in CV mode;</w:t>
      </w:r>
    </w:p>
    <w:p w:rsidR="006F64D3" w:rsidRPr="0033331E" w:rsidRDefault="006F64D3" w:rsidP="00043D36">
      <w:pPr>
        <w:rPr>
          <w:szCs w:val="21"/>
        </w:rPr>
      </w:pPr>
      <w:r w:rsidRPr="0033331E">
        <w:rPr>
          <w:szCs w:val="21"/>
        </w:rPr>
        <w:t>[</w:t>
      </w:r>
      <w:r w:rsidRPr="0033331E">
        <w:rPr>
          <w:b/>
          <w:szCs w:val="21"/>
        </w:rPr>
        <w:t>SOUR</w:t>
      </w:r>
      <w:r w:rsidRPr="0033331E">
        <w:rPr>
          <w:szCs w:val="21"/>
        </w:rPr>
        <w:t>ce:]</w:t>
      </w:r>
      <w:r w:rsidRPr="0033331E">
        <w:rPr>
          <w:b/>
          <w:szCs w:val="21"/>
        </w:rPr>
        <w:t>VOLT</w:t>
      </w:r>
      <w:r w:rsidRPr="0033331E">
        <w:rPr>
          <w:szCs w:val="21"/>
        </w:rPr>
        <w:t>age</w:t>
      </w:r>
      <w:r w:rsidRPr="0033331E">
        <w:rPr>
          <w:b/>
          <w:szCs w:val="21"/>
        </w:rPr>
        <w:t>:STAR</w:t>
      </w:r>
      <w:r w:rsidRPr="0033331E">
        <w:rPr>
          <w:szCs w:val="21"/>
        </w:rPr>
        <w:t>t</w:t>
      </w:r>
      <w:r w:rsidRPr="0033331E">
        <w:rPr>
          <w:szCs w:val="21"/>
        </w:rPr>
        <w:tab/>
      </w:r>
      <w:r w:rsidRPr="0033331E">
        <w:rPr>
          <w:b/>
          <w:szCs w:val="21"/>
        </w:rPr>
        <w:tab/>
      </w:r>
      <w:r w:rsidRPr="0033331E">
        <w:rPr>
          <w:b/>
          <w:szCs w:val="21"/>
        </w:rPr>
        <w:tab/>
      </w:r>
      <w:r w:rsidRPr="0033331E">
        <w:rPr>
          <w:b/>
          <w:szCs w:val="21"/>
        </w:rPr>
        <w:tab/>
      </w:r>
      <w:r w:rsidRPr="0033331E">
        <w:rPr>
          <w:b/>
          <w:szCs w:val="21"/>
        </w:rPr>
        <w:tab/>
      </w:r>
      <w:r w:rsidRPr="0033331E">
        <w:rPr>
          <w:b/>
          <w:szCs w:val="21"/>
        </w:rPr>
        <w:tab/>
      </w:r>
      <w:r w:rsidR="00132730" w:rsidRPr="0033331E">
        <w:rPr>
          <w:rFonts w:hint="eastAsia"/>
          <w:szCs w:val="21"/>
        </w:rPr>
        <w:t>Set the start voltage value;</w:t>
      </w:r>
    </w:p>
    <w:p w:rsidR="006F64D3" w:rsidRPr="0033331E" w:rsidRDefault="006F64D3" w:rsidP="00800C3F">
      <w:pPr>
        <w:rPr>
          <w:b/>
          <w:szCs w:val="21"/>
        </w:rPr>
      </w:pPr>
      <w:r w:rsidRPr="0033331E">
        <w:rPr>
          <w:szCs w:val="21"/>
        </w:rPr>
        <w:t>[</w:t>
      </w:r>
      <w:r w:rsidRPr="0033331E">
        <w:rPr>
          <w:b/>
          <w:szCs w:val="21"/>
        </w:rPr>
        <w:t>SOUR</w:t>
      </w:r>
      <w:r w:rsidRPr="0033331E">
        <w:rPr>
          <w:szCs w:val="21"/>
        </w:rPr>
        <w:t>ce:]</w:t>
      </w:r>
      <w:r w:rsidRPr="0033331E">
        <w:rPr>
          <w:b/>
          <w:szCs w:val="21"/>
        </w:rPr>
        <w:t>VOLT</w:t>
      </w:r>
      <w:r w:rsidRPr="0033331E">
        <w:rPr>
          <w:szCs w:val="21"/>
        </w:rPr>
        <w:t>age</w:t>
      </w:r>
      <w:r w:rsidRPr="0033331E">
        <w:rPr>
          <w:b/>
          <w:szCs w:val="21"/>
        </w:rPr>
        <w:t>:STAR</w:t>
      </w:r>
      <w:r w:rsidRPr="0033331E">
        <w:rPr>
          <w:szCs w:val="21"/>
        </w:rPr>
        <w:t>t</w:t>
      </w:r>
      <w:r w:rsidRPr="0033331E">
        <w:rPr>
          <w:szCs w:val="21"/>
        </w:rPr>
        <w:tab/>
      </w:r>
      <w:r w:rsidRPr="0033331E">
        <w:rPr>
          <w:rFonts w:hint="eastAsia"/>
          <w:b/>
          <w:szCs w:val="21"/>
        </w:rPr>
        <w:t>？</w:t>
      </w:r>
      <w:r w:rsidRPr="0033331E">
        <w:rPr>
          <w:b/>
          <w:szCs w:val="21"/>
        </w:rPr>
        <w:tab/>
      </w:r>
      <w:r w:rsidRPr="0033331E">
        <w:rPr>
          <w:b/>
          <w:szCs w:val="21"/>
        </w:rPr>
        <w:tab/>
      </w:r>
      <w:r w:rsidRPr="0033331E">
        <w:rPr>
          <w:b/>
          <w:szCs w:val="21"/>
        </w:rPr>
        <w:tab/>
      </w:r>
      <w:r w:rsidRPr="0033331E">
        <w:rPr>
          <w:b/>
          <w:szCs w:val="21"/>
        </w:rPr>
        <w:tab/>
      </w:r>
      <w:r w:rsidRPr="0033331E">
        <w:rPr>
          <w:b/>
          <w:szCs w:val="21"/>
        </w:rPr>
        <w:tab/>
      </w:r>
      <w:r w:rsidR="00132730" w:rsidRPr="0033331E">
        <w:rPr>
          <w:rFonts w:hint="eastAsia"/>
          <w:szCs w:val="21"/>
        </w:rPr>
        <w:t>Query the start voltage value;</w:t>
      </w:r>
    </w:p>
    <w:p w:rsidR="006F64D3" w:rsidRPr="0033331E" w:rsidRDefault="006F64D3" w:rsidP="00EF1AE7">
      <w:pPr>
        <w:rPr>
          <w:szCs w:val="21"/>
        </w:rPr>
      </w:pPr>
      <w:r w:rsidRPr="0033331E">
        <w:rPr>
          <w:szCs w:val="21"/>
        </w:rPr>
        <w:t>[</w:t>
      </w:r>
      <w:r w:rsidRPr="0033331E">
        <w:rPr>
          <w:b/>
          <w:szCs w:val="21"/>
        </w:rPr>
        <w:t>SOUR</w:t>
      </w:r>
      <w:r w:rsidRPr="0033331E">
        <w:rPr>
          <w:szCs w:val="21"/>
        </w:rPr>
        <w:t>ce:]</w:t>
      </w:r>
      <w:r w:rsidRPr="0033331E">
        <w:rPr>
          <w:b/>
          <w:szCs w:val="21"/>
        </w:rPr>
        <w:t>VOLT</w:t>
      </w:r>
      <w:r w:rsidRPr="0033331E">
        <w:rPr>
          <w:szCs w:val="21"/>
        </w:rPr>
        <w:t>age</w:t>
      </w:r>
      <w:r w:rsidRPr="0033331E">
        <w:rPr>
          <w:b/>
          <w:szCs w:val="21"/>
        </w:rPr>
        <w:t>:LIM</w:t>
      </w:r>
      <w:r w:rsidRPr="0033331E">
        <w:rPr>
          <w:szCs w:val="21"/>
        </w:rPr>
        <w:t>it</w:t>
      </w:r>
      <w:r w:rsidR="00C03927" w:rsidRPr="0033331E">
        <w:rPr>
          <w:b/>
          <w:szCs w:val="21"/>
        </w:rPr>
        <w:tab/>
      </w:r>
      <w:r w:rsidR="00C03927" w:rsidRPr="0033331E">
        <w:rPr>
          <w:b/>
          <w:szCs w:val="21"/>
        </w:rPr>
        <w:tab/>
      </w:r>
      <w:r w:rsidR="00C03927" w:rsidRPr="0033331E">
        <w:rPr>
          <w:b/>
          <w:szCs w:val="21"/>
        </w:rPr>
        <w:tab/>
      </w:r>
      <w:r w:rsidR="00C03927" w:rsidRPr="0033331E">
        <w:rPr>
          <w:b/>
          <w:szCs w:val="21"/>
        </w:rPr>
        <w:tab/>
      </w:r>
      <w:r w:rsidR="00C03927" w:rsidRPr="0033331E">
        <w:rPr>
          <w:b/>
          <w:szCs w:val="21"/>
        </w:rPr>
        <w:tab/>
      </w:r>
      <w:r w:rsidR="00C03927" w:rsidRPr="0033331E">
        <w:rPr>
          <w:b/>
          <w:szCs w:val="21"/>
        </w:rPr>
        <w:tab/>
      </w:r>
      <w:r w:rsidR="00C03927" w:rsidRPr="0033331E">
        <w:rPr>
          <w:rFonts w:hint="eastAsia"/>
          <w:szCs w:val="21"/>
        </w:rPr>
        <w:t xml:space="preserve">Set the </w:t>
      </w:r>
      <w:r w:rsidR="00B7191A" w:rsidRPr="0033331E">
        <w:rPr>
          <w:rFonts w:hint="eastAsia"/>
          <w:szCs w:val="21"/>
        </w:rPr>
        <w:t>voltage limit value;</w:t>
      </w:r>
    </w:p>
    <w:p w:rsidR="006F64D3" w:rsidRPr="0033331E" w:rsidRDefault="006F64D3" w:rsidP="00EF1AE7">
      <w:pPr>
        <w:rPr>
          <w:b/>
          <w:szCs w:val="21"/>
        </w:rPr>
      </w:pPr>
      <w:r w:rsidRPr="0033331E">
        <w:rPr>
          <w:szCs w:val="21"/>
        </w:rPr>
        <w:t>[</w:t>
      </w:r>
      <w:r w:rsidRPr="0033331E">
        <w:rPr>
          <w:b/>
          <w:szCs w:val="21"/>
        </w:rPr>
        <w:t>SOUR</w:t>
      </w:r>
      <w:r w:rsidRPr="0033331E">
        <w:rPr>
          <w:szCs w:val="21"/>
        </w:rPr>
        <w:t>ce:]</w:t>
      </w:r>
      <w:r w:rsidRPr="0033331E">
        <w:rPr>
          <w:b/>
          <w:szCs w:val="21"/>
        </w:rPr>
        <w:t>VOLT</w:t>
      </w:r>
      <w:r w:rsidRPr="0033331E">
        <w:rPr>
          <w:szCs w:val="21"/>
        </w:rPr>
        <w:t>age</w:t>
      </w:r>
      <w:r w:rsidRPr="0033331E">
        <w:rPr>
          <w:b/>
          <w:szCs w:val="21"/>
        </w:rPr>
        <w:t>:LIM</w:t>
      </w:r>
      <w:r w:rsidRPr="0033331E">
        <w:rPr>
          <w:szCs w:val="21"/>
        </w:rPr>
        <w:t>it</w:t>
      </w:r>
      <w:r w:rsidRPr="0033331E">
        <w:rPr>
          <w:rFonts w:hint="eastAsia"/>
          <w:b/>
          <w:szCs w:val="21"/>
        </w:rPr>
        <w:t>？</w:t>
      </w:r>
      <w:r w:rsidRPr="0033331E">
        <w:rPr>
          <w:b/>
          <w:szCs w:val="21"/>
        </w:rPr>
        <w:tab/>
      </w:r>
      <w:r w:rsidRPr="0033331E">
        <w:rPr>
          <w:b/>
          <w:szCs w:val="21"/>
        </w:rPr>
        <w:tab/>
      </w:r>
      <w:r w:rsidRPr="0033331E">
        <w:rPr>
          <w:b/>
          <w:szCs w:val="21"/>
        </w:rPr>
        <w:tab/>
      </w:r>
      <w:r w:rsidRPr="0033331E">
        <w:rPr>
          <w:b/>
          <w:szCs w:val="21"/>
        </w:rPr>
        <w:tab/>
      </w:r>
      <w:r w:rsidRPr="0033331E">
        <w:rPr>
          <w:b/>
          <w:szCs w:val="21"/>
        </w:rPr>
        <w:tab/>
      </w:r>
      <w:r w:rsidR="00B7191A" w:rsidRPr="0033331E">
        <w:rPr>
          <w:rFonts w:hint="eastAsia"/>
          <w:szCs w:val="21"/>
        </w:rPr>
        <w:t>Query the voltage limit value;</w:t>
      </w:r>
    </w:p>
    <w:p w:rsidR="006F64D3" w:rsidRPr="0033331E" w:rsidRDefault="006F64D3" w:rsidP="00043D36">
      <w:pPr>
        <w:rPr>
          <w:szCs w:val="21"/>
        </w:rPr>
      </w:pPr>
      <w:r w:rsidRPr="0033331E">
        <w:rPr>
          <w:szCs w:val="21"/>
        </w:rPr>
        <w:t>[</w:t>
      </w:r>
      <w:r w:rsidRPr="0033331E">
        <w:rPr>
          <w:b/>
          <w:szCs w:val="21"/>
        </w:rPr>
        <w:t>SOUR</w:t>
      </w:r>
      <w:r w:rsidRPr="0033331E">
        <w:rPr>
          <w:szCs w:val="21"/>
        </w:rPr>
        <w:t>ce:]</w:t>
      </w:r>
      <w:r w:rsidRPr="0033331E">
        <w:rPr>
          <w:b/>
          <w:szCs w:val="21"/>
        </w:rPr>
        <w:t>VOLT</w:t>
      </w:r>
      <w:r w:rsidRPr="0033331E">
        <w:rPr>
          <w:szCs w:val="21"/>
        </w:rPr>
        <w:t>age</w:t>
      </w:r>
      <w:r w:rsidRPr="0033331E">
        <w:rPr>
          <w:b/>
          <w:szCs w:val="21"/>
        </w:rPr>
        <w:t>:SLEW</w:t>
      </w:r>
      <w:r w:rsidRPr="0033331E">
        <w:rPr>
          <w:szCs w:val="21"/>
        </w:rPr>
        <w:t>rate</w:t>
      </w:r>
      <w:r w:rsidRPr="0033331E">
        <w:rPr>
          <w:b/>
          <w:szCs w:val="21"/>
        </w:rPr>
        <w:t>:NEG</w:t>
      </w:r>
      <w:r w:rsidRPr="0033331E">
        <w:rPr>
          <w:szCs w:val="21"/>
        </w:rPr>
        <w:t>ative</w:t>
      </w:r>
      <w:r w:rsidRPr="0033331E">
        <w:rPr>
          <w:szCs w:val="21"/>
        </w:rPr>
        <w:tab/>
      </w:r>
      <w:r w:rsidRPr="0033331E">
        <w:rPr>
          <w:szCs w:val="21"/>
        </w:rPr>
        <w:tab/>
      </w:r>
      <w:r w:rsidRPr="0033331E">
        <w:rPr>
          <w:szCs w:val="21"/>
        </w:rPr>
        <w:tab/>
      </w:r>
      <w:r w:rsidR="00B7191A" w:rsidRPr="0033331E">
        <w:rPr>
          <w:rFonts w:hint="eastAsia"/>
          <w:szCs w:val="21"/>
        </w:rPr>
        <w:t>Set the voltage fall rate in CV mode;</w:t>
      </w:r>
      <w:r w:rsidRPr="0033331E">
        <w:rPr>
          <w:szCs w:val="21"/>
        </w:rPr>
        <w:tab/>
      </w:r>
      <w:r w:rsidRPr="0033331E">
        <w:rPr>
          <w:szCs w:val="21"/>
        </w:rPr>
        <w:tab/>
      </w:r>
      <w:r w:rsidRPr="0033331E">
        <w:rPr>
          <w:szCs w:val="21"/>
        </w:rPr>
        <w:tab/>
      </w:r>
    </w:p>
    <w:p w:rsidR="006F64D3" w:rsidRPr="0033331E" w:rsidRDefault="006F64D3" w:rsidP="00753576">
      <w:pPr>
        <w:rPr>
          <w:b/>
          <w:szCs w:val="21"/>
        </w:rPr>
      </w:pPr>
      <w:r w:rsidRPr="0033331E">
        <w:rPr>
          <w:szCs w:val="21"/>
        </w:rPr>
        <w:t>[</w:t>
      </w:r>
      <w:r w:rsidRPr="0033331E">
        <w:rPr>
          <w:b/>
          <w:szCs w:val="21"/>
        </w:rPr>
        <w:t>SOUR</w:t>
      </w:r>
      <w:r w:rsidRPr="0033331E">
        <w:rPr>
          <w:szCs w:val="21"/>
        </w:rPr>
        <w:t>ce:]</w:t>
      </w:r>
      <w:r w:rsidRPr="0033331E">
        <w:rPr>
          <w:b/>
          <w:szCs w:val="21"/>
        </w:rPr>
        <w:t>VOLT</w:t>
      </w:r>
      <w:r w:rsidRPr="0033331E">
        <w:rPr>
          <w:szCs w:val="21"/>
        </w:rPr>
        <w:t>age</w:t>
      </w:r>
      <w:r w:rsidRPr="0033331E">
        <w:rPr>
          <w:b/>
          <w:szCs w:val="21"/>
        </w:rPr>
        <w:t>:SLEW</w:t>
      </w:r>
      <w:r w:rsidRPr="0033331E">
        <w:rPr>
          <w:szCs w:val="21"/>
        </w:rPr>
        <w:t>rate</w:t>
      </w:r>
      <w:r w:rsidRPr="0033331E">
        <w:rPr>
          <w:b/>
          <w:szCs w:val="21"/>
        </w:rPr>
        <w:t>:NEG</w:t>
      </w:r>
      <w:r w:rsidRPr="0033331E">
        <w:rPr>
          <w:szCs w:val="21"/>
        </w:rPr>
        <w:t>ative</w:t>
      </w:r>
      <w:r w:rsidRPr="0033331E">
        <w:rPr>
          <w:rFonts w:hint="eastAsia"/>
          <w:b/>
          <w:szCs w:val="21"/>
        </w:rPr>
        <w:t>？</w:t>
      </w:r>
      <w:r w:rsidRPr="0033331E">
        <w:rPr>
          <w:szCs w:val="21"/>
        </w:rPr>
        <w:tab/>
      </w:r>
      <w:r w:rsidRPr="0033331E">
        <w:rPr>
          <w:szCs w:val="21"/>
        </w:rPr>
        <w:tab/>
      </w:r>
      <w:r w:rsidR="00B7191A" w:rsidRPr="0033331E">
        <w:rPr>
          <w:rFonts w:hint="eastAsia"/>
          <w:szCs w:val="21"/>
        </w:rPr>
        <w:t>Query the voltage fall rate in CV mode;</w:t>
      </w:r>
    </w:p>
    <w:p w:rsidR="006F64D3" w:rsidRPr="0033331E" w:rsidRDefault="006F64D3" w:rsidP="00753576">
      <w:pPr>
        <w:rPr>
          <w:szCs w:val="21"/>
        </w:rPr>
      </w:pPr>
      <w:r w:rsidRPr="0033331E">
        <w:rPr>
          <w:szCs w:val="21"/>
        </w:rPr>
        <w:t>[</w:t>
      </w:r>
      <w:r w:rsidRPr="0033331E">
        <w:rPr>
          <w:b/>
          <w:szCs w:val="21"/>
        </w:rPr>
        <w:t>SOUR</w:t>
      </w:r>
      <w:r w:rsidRPr="0033331E">
        <w:rPr>
          <w:szCs w:val="21"/>
        </w:rPr>
        <w:t>ce:]</w:t>
      </w:r>
      <w:r w:rsidRPr="0033331E">
        <w:rPr>
          <w:b/>
          <w:szCs w:val="21"/>
        </w:rPr>
        <w:t>VOLT</w:t>
      </w:r>
      <w:r w:rsidRPr="0033331E">
        <w:rPr>
          <w:szCs w:val="21"/>
        </w:rPr>
        <w:t>age</w:t>
      </w:r>
      <w:r w:rsidRPr="0033331E">
        <w:rPr>
          <w:b/>
          <w:szCs w:val="21"/>
        </w:rPr>
        <w:t>:SLEW</w:t>
      </w:r>
      <w:r w:rsidRPr="0033331E">
        <w:rPr>
          <w:szCs w:val="21"/>
        </w:rPr>
        <w:t>rate</w:t>
      </w:r>
      <w:r w:rsidRPr="0033331E">
        <w:rPr>
          <w:b/>
          <w:szCs w:val="21"/>
        </w:rPr>
        <w:t>:POS</w:t>
      </w:r>
      <w:r w:rsidRPr="0033331E">
        <w:rPr>
          <w:szCs w:val="21"/>
        </w:rPr>
        <w:t>itive</w:t>
      </w:r>
      <w:r w:rsidRPr="0033331E">
        <w:rPr>
          <w:szCs w:val="21"/>
        </w:rPr>
        <w:tab/>
      </w:r>
      <w:r w:rsidRPr="0033331E">
        <w:rPr>
          <w:szCs w:val="21"/>
        </w:rPr>
        <w:tab/>
      </w:r>
      <w:r w:rsidRPr="0033331E">
        <w:rPr>
          <w:szCs w:val="21"/>
        </w:rPr>
        <w:tab/>
      </w:r>
      <w:r w:rsidR="00B7191A" w:rsidRPr="0033331E">
        <w:rPr>
          <w:rFonts w:hint="eastAsia"/>
          <w:szCs w:val="21"/>
        </w:rPr>
        <w:t>Set the voltage rise rate in CV mode;</w:t>
      </w:r>
    </w:p>
    <w:p w:rsidR="006F64D3" w:rsidRPr="0033331E" w:rsidRDefault="006F64D3" w:rsidP="00753576">
      <w:pPr>
        <w:rPr>
          <w:b/>
          <w:szCs w:val="21"/>
        </w:rPr>
      </w:pPr>
      <w:r w:rsidRPr="0033331E">
        <w:rPr>
          <w:szCs w:val="21"/>
        </w:rPr>
        <w:t>[</w:t>
      </w:r>
      <w:r w:rsidRPr="0033331E">
        <w:rPr>
          <w:b/>
          <w:szCs w:val="21"/>
        </w:rPr>
        <w:t>SOUR</w:t>
      </w:r>
      <w:r w:rsidRPr="0033331E">
        <w:rPr>
          <w:szCs w:val="21"/>
        </w:rPr>
        <w:t>ce:]</w:t>
      </w:r>
      <w:r w:rsidRPr="0033331E">
        <w:rPr>
          <w:b/>
          <w:szCs w:val="21"/>
        </w:rPr>
        <w:t>VOLT</w:t>
      </w:r>
      <w:r w:rsidRPr="0033331E">
        <w:rPr>
          <w:szCs w:val="21"/>
        </w:rPr>
        <w:t>age</w:t>
      </w:r>
      <w:r w:rsidRPr="0033331E">
        <w:rPr>
          <w:b/>
          <w:szCs w:val="21"/>
        </w:rPr>
        <w:t>:SLEW</w:t>
      </w:r>
      <w:r w:rsidRPr="0033331E">
        <w:rPr>
          <w:szCs w:val="21"/>
        </w:rPr>
        <w:t>rate</w:t>
      </w:r>
      <w:r w:rsidRPr="0033331E">
        <w:rPr>
          <w:b/>
          <w:szCs w:val="21"/>
        </w:rPr>
        <w:t>: POS</w:t>
      </w:r>
      <w:r w:rsidRPr="0033331E">
        <w:rPr>
          <w:szCs w:val="21"/>
        </w:rPr>
        <w:t>itive</w:t>
      </w:r>
      <w:r w:rsidRPr="0033331E">
        <w:rPr>
          <w:rFonts w:hint="eastAsia"/>
          <w:b/>
          <w:szCs w:val="21"/>
        </w:rPr>
        <w:t>？</w:t>
      </w:r>
      <w:r w:rsidRPr="0033331E">
        <w:rPr>
          <w:szCs w:val="21"/>
        </w:rPr>
        <w:tab/>
      </w:r>
      <w:r w:rsidRPr="0033331E">
        <w:rPr>
          <w:szCs w:val="21"/>
        </w:rPr>
        <w:tab/>
      </w:r>
      <w:r w:rsidR="00B7191A" w:rsidRPr="0033331E">
        <w:rPr>
          <w:rFonts w:hint="eastAsia"/>
          <w:szCs w:val="21"/>
        </w:rPr>
        <w:t>Query the voltage rise rate in CV mode;</w:t>
      </w:r>
    </w:p>
    <w:p w:rsidR="006F64D3" w:rsidRPr="0033331E" w:rsidRDefault="006F64D3" w:rsidP="00043D36">
      <w:pPr>
        <w:rPr>
          <w:szCs w:val="21"/>
        </w:rPr>
      </w:pPr>
      <w:r w:rsidRPr="0033331E">
        <w:rPr>
          <w:szCs w:val="21"/>
        </w:rPr>
        <w:t>[</w:t>
      </w:r>
      <w:r w:rsidRPr="0033331E">
        <w:rPr>
          <w:b/>
          <w:szCs w:val="21"/>
        </w:rPr>
        <w:t>SOUR</w:t>
      </w:r>
      <w:r w:rsidRPr="0033331E">
        <w:rPr>
          <w:szCs w:val="21"/>
        </w:rPr>
        <w:t>ce:]</w:t>
      </w:r>
      <w:r w:rsidRPr="0033331E">
        <w:rPr>
          <w:b/>
          <w:szCs w:val="21"/>
        </w:rPr>
        <w:t>VOLT</w:t>
      </w:r>
      <w:r w:rsidRPr="0033331E">
        <w:rPr>
          <w:szCs w:val="21"/>
        </w:rPr>
        <w:t>age</w:t>
      </w:r>
      <w:r w:rsidRPr="0033331E">
        <w:rPr>
          <w:b/>
          <w:szCs w:val="21"/>
        </w:rPr>
        <w:t>:TLEV</w:t>
      </w:r>
      <w:r w:rsidRPr="0033331E">
        <w:rPr>
          <w:szCs w:val="21"/>
        </w:rPr>
        <w:t>el</w:t>
      </w:r>
      <w:r w:rsidRPr="0033331E">
        <w:rPr>
          <w:szCs w:val="21"/>
        </w:rPr>
        <w:tab/>
      </w:r>
      <w:r w:rsidRPr="0033331E">
        <w:rPr>
          <w:szCs w:val="21"/>
        </w:rPr>
        <w:tab/>
      </w:r>
      <w:r w:rsidRPr="0033331E">
        <w:rPr>
          <w:szCs w:val="21"/>
        </w:rPr>
        <w:tab/>
      </w:r>
      <w:r w:rsidRPr="0033331E">
        <w:rPr>
          <w:szCs w:val="21"/>
        </w:rPr>
        <w:tab/>
      </w:r>
      <w:r w:rsidRPr="0033331E">
        <w:rPr>
          <w:szCs w:val="21"/>
        </w:rPr>
        <w:tab/>
      </w:r>
      <w:r w:rsidR="00B7191A" w:rsidRPr="0033331E">
        <w:rPr>
          <w:rFonts w:hint="eastAsia"/>
          <w:szCs w:val="21"/>
        </w:rPr>
        <w:t>Set the transient voltage high level;</w:t>
      </w:r>
    </w:p>
    <w:p w:rsidR="006F64D3" w:rsidRPr="0033331E" w:rsidRDefault="006F64D3" w:rsidP="00753576">
      <w:pPr>
        <w:rPr>
          <w:b/>
          <w:szCs w:val="21"/>
        </w:rPr>
      </w:pPr>
      <w:r w:rsidRPr="0033331E">
        <w:rPr>
          <w:szCs w:val="21"/>
        </w:rPr>
        <w:t>[</w:t>
      </w:r>
      <w:r w:rsidRPr="0033331E">
        <w:rPr>
          <w:b/>
          <w:szCs w:val="21"/>
        </w:rPr>
        <w:t>SOUR</w:t>
      </w:r>
      <w:r w:rsidRPr="0033331E">
        <w:rPr>
          <w:szCs w:val="21"/>
        </w:rPr>
        <w:t>ce:]</w:t>
      </w:r>
      <w:r w:rsidRPr="0033331E">
        <w:rPr>
          <w:b/>
          <w:szCs w:val="21"/>
        </w:rPr>
        <w:t>VOLT</w:t>
      </w:r>
      <w:r w:rsidRPr="0033331E">
        <w:rPr>
          <w:szCs w:val="21"/>
        </w:rPr>
        <w:t>age</w:t>
      </w:r>
      <w:r w:rsidRPr="0033331E">
        <w:rPr>
          <w:b/>
          <w:szCs w:val="21"/>
        </w:rPr>
        <w:t>:TLEV</w:t>
      </w:r>
      <w:r w:rsidRPr="0033331E">
        <w:rPr>
          <w:szCs w:val="21"/>
        </w:rPr>
        <w:t>el</w:t>
      </w:r>
      <w:r w:rsidRPr="0033331E">
        <w:rPr>
          <w:rFonts w:hint="eastAsia"/>
          <w:b/>
          <w:szCs w:val="21"/>
        </w:rPr>
        <w:t>？</w:t>
      </w:r>
      <w:r w:rsidRPr="0033331E">
        <w:rPr>
          <w:szCs w:val="21"/>
        </w:rPr>
        <w:tab/>
      </w:r>
      <w:r w:rsidRPr="0033331E">
        <w:rPr>
          <w:szCs w:val="21"/>
        </w:rPr>
        <w:tab/>
      </w:r>
      <w:r w:rsidRPr="0033331E">
        <w:rPr>
          <w:szCs w:val="21"/>
        </w:rPr>
        <w:tab/>
      </w:r>
      <w:r w:rsidRPr="0033331E">
        <w:rPr>
          <w:szCs w:val="21"/>
        </w:rPr>
        <w:tab/>
      </w:r>
      <w:r w:rsidRPr="0033331E">
        <w:rPr>
          <w:szCs w:val="21"/>
        </w:rPr>
        <w:tab/>
      </w:r>
      <w:r w:rsidR="00B7191A" w:rsidRPr="0033331E">
        <w:rPr>
          <w:rFonts w:hint="eastAsia"/>
          <w:szCs w:val="21"/>
        </w:rPr>
        <w:t>Query the transient voltage high level;</w:t>
      </w:r>
    </w:p>
    <w:p w:rsidR="006F64D3" w:rsidRPr="0033331E" w:rsidRDefault="006F64D3" w:rsidP="00753576">
      <w:pPr>
        <w:rPr>
          <w:szCs w:val="21"/>
        </w:rPr>
      </w:pPr>
      <w:r w:rsidRPr="0033331E">
        <w:rPr>
          <w:szCs w:val="21"/>
        </w:rPr>
        <w:t>[</w:t>
      </w:r>
      <w:r w:rsidRPr="0033331E">
        <w:rPr>
          <w:b/>
          <w:szCs w:val="21"/>
        </w:rPr>
        <w:t>SOUR</w:t>
      </w:r>
      <w:r w:rsidRPr="0033331E">
        <w:rPr>
          <w:szCs w:val="21"/>
        </w:rPr>
        <w:t>ce:]</w:t>
      </w:r>
      <w:r w:rsidRPr="0033331E">
        <w:rPr>
          <w:b/>
          <w:szCs w:val="21"/>
        </w:rPr>
        <w:t>VOLT</w:t>
      </w:r>
      <w:r w:rsidRPr="0033331E">
        <w:rPr>
          <w:szCs w:val="21"/>
        </w:rPr>
        <w:t>age[</w:t>
      </w:r>
      <w:r w:rsidRPr="0033331E">
        <w:rPr>
          <w:b/>
          <w:szCs w:val="21"/>
        </w:rPr>
        <w:t>:LEV</w:t>
      </w:r>
      <w:r w:rsidRPr="0033331E">
        <w:rPr>
          <w:szCs w:val="21"/>
        </w:rPr>
        <w:t>el]</w:t>
      </w:r>
      <w:r w:rsidRPr="0033331E">
        <w:rPr>
          <w:b/>
          <w:szCs w:val="21"/>
        </w:rPr>
        <w:t>:</w:t>
      </w:r>
      <w:r w:rsidR="00037A2F" w:rsidRPr="0033331E">
        <w:rPr>
          <w:b/>
          <w:szCs w:val="21"/>
        </w:rPr>
        <w:t>Trigger</w:t>
      </w:r>
      <w:r w:rsidRPr="0033331E">
        <w:rPr>
          <w:szCs w:val="21"/>
        </w:rPr>
        <w:t>[</w:t>
      </w:r>
      <w:r w:rsidRPr="0033331E">
        <w:rPr>
          <w:b/>
          <w:szCs w:val="21"/>
        </w:rPr>
        <w:t>:AMPL</w:t>
      </w:r>
      <w:r w:rsidRPr="0033331E">
        <w:rPr>
          <w:szCs w:val="21"/>
        </w:rPr>
        <w:t>itude]</w:t>
      </w:r>
      <w:r w:rsidRPr="0033331E">
        <w:rPr>
          <w:szCs w:val="21"/>
        </w:rPr>
        <w:tab/>
      </w:r>
      <w:r w:rsidRPr="0033331E">
        <w:rPr>
          <w:szCs w:val="21"/>
        </w:rPr>
        <w:tab/>
      </w:r>
      <w:r w:rsidRPr="0033331E">
        <w:rPr>
          <w:szCs w:val="21"/>
        </w:rPr>
        <w:tab/>
      </w:r>
      <w:r w:rsidR="00B7191A" w:rsidRPr="0033331E">
        <w:rPr>
          <w:rFonts w:hint="eastAsia"/>
          <w:szCs w:val="21"/>
        </w:rPr>
        <w:t xml:space="preserve">Set the </w:t>
      </w:r>
      <w:r w:rsidR="00037A2F" w:rsidRPr="0033331E">
        <w:rPr>
          <w:rFonts w:hint="eastAsia"/>
          <w:szCs w:val="21"/>
        </w:rPr>
        <w:t>trigger</w:t>
      </w:r>
      <w:r w:rsidR="00B7191A" w:rsidRPr="0033331E">
        <w:rPr>
          <w:rFonts w:hint="eastAsia"/>
          <w:szCs w:val="21"/>
        </w:rPr>
        <w:t xml:space="preserve"> voltage value;</w:t>
      </w:r>
    </w:p>
    <w:p w:rsidR="006F64D3" w:rsidRPr="0033331E" w:rsidRDefault="006F64D3" w:rsidP="00043D36">
      <w:pPr>
        <w:rPr>
          <w:szCs w:val="21"/>
        </w:rPr>
      </w:pPr>
      <w:r w:rsidRPr="0033331E">
        <w:rPr>
          <w:szCs w:val="21"/>
        </w:rPr>
        <w:lastRenderedPageBreak/>
        <w:t>[</w:t>
      </w:r>
      <w:r w:rsidRPr="0033331E">
        <w:rPr>
          <w:b/>
          <w:szCs w:val="21"/>
        </w:rPr>
        <w:t>SOUR</w:t>
      </w:r>
      <w:r w:rsidRPr="0033331E">
        <w:rPr>
          <w:szCs w:val="21"/>
        </w:rPr>
        <w:t>ce:]</w:t>
      </w:r>
      <w:r w:rsidRPr="0033331E">
        <w:rPr>
          <w:b/>
          <w:szCs w:val="21"/>
        </w:rPr>
        <w:t>VOLT</w:t>
      </w:r>
      <w:r w:rsidRPr="0033331E">
        <w:rPr>
          <w:szCs w:val="21"/>
        </w:rPr>
        <w:t>age[</w:t>
      </w:r>
      <w:r w:rsidRPr="0033331E">
        <w:rPr>
          <w:b/>
          <w:szCs w:val="21"/>
        </w:rPr>
        <w:t>:LEV</w:t>
      </w:r>
      <w:r w:rsidRPr="0033331E">
        <w:rPr>
          <w:szCs w:val="21"/>
        </w:rPr>
        <w:t>el]</w:t>
      </w:r>
      <w:r w:rsidRPr="0033331E">
        <w:rPr>
          <w:b/>
          <w:szCs w:val="21"/>
        </w:rPr>
        <w:t>:</w:t>
      </w:r>
      <w:r w:rsidR="00037A2F" w:rsidRPr="0033331E">
        <w:rPr>
          <w:b/>
          <w:szCs w:val="21"/>
        </w:rPr>
        <w:t>Trigger</w:t>
      </w:r>
      <w:r w:rsidRPr="0033331E">
        <w:rPr>
          <w:szCs w:val="21"/>
        </w:rPr>
        <w:t>[</w:t>
      </w:r>
      <w:r w:rsidRPr="0033331E">
        <w:rPr>
          <w:b/>
          <w:szCs w:val="21"/>
        </w:rPr>
        <w:t>:AMPL</w:t>
      </w:r>
      <w:r w:rsidRPr="0033331E">
        <w:rPr>
          <w:szCs w:val="21"/>
        </w:rPr>
        <w:t>itude]</w:t>
      </w:r>
      <w:r w:rsidRPr="0033331E">
        <w:rPr>
          <w:rFonts w:hint="eastAsia"/>
          <w:b/>
          <w:szCs w:val="21"/>
        </w:rPr>
        <w:t>？</w:t>
      </w:r>
      <w:r w:rsidRPr="0033331E">
        <w:rPr>
          <w:szCs w:val="21"/>
        </w:rPr>
        <w:tab/>
      </w:r>
      <w:r w:rsidRPr="0033331E">
        <w:rPr>
          <w:szCs w:val="21"/>
        </w:rPr>
        <w:tab/>
      </w:r>
      <w:r w:rsidR="00B7191A" w:rsidRPr="0033331E">
        <w:rPr>
          <w:rFonts w:hint="eastAsia"/>
          <w:szCs w:val="21"/>
        </w:rPr>
        <w:t xml:space="preserve">Query the </w:t>
      </w:r>
      <w:r w:rsidR="00037A2F" w:rsidRPr="0033331E">
        <w:rPr>
          <w:rFonts w:hint="eastAsia"/>
          <w:szCs w:val="21"/>
        </w:rPr>
        <w:t>trigger</w:t>
      </w:r>
      <w:r w:rsidR="00B7191A" w:rsidRPr="0033331E">
        <w:rPr>
          <w:rFonts w:hint="eastAsia"/>
          <w:szCs w:val="21"/>
        </w:rPr>
        <w:t xml:space="preserve"> voltage value;</w:t>
      </w:r>
    </w:p>
    <w:p w:rsidR="006F64D3" w:rsidRPr="0033331E" w:rsidRDefault="006F64D3" w:rsidP="00043D36">
      <w:pPr>
        <w:rPr>
          <w:szCs w:val="21"/>
        </w:rPr>
      </w:pPr>
      <w:r w:rsidRPr="0033331E">
        <w:rPr>
          <w:szCs w:val="21"/>
        </w:rPr>
        <w:t>[</w:t>
      </w:r>
      <w:r w:rsidRPr="0033331E">
        <w:rPr>
          <w:b/>
          <w:szCs w:val="21"/>
        </w:rPr>
        <w:t>SOUR</w:t>
      </w:r>
      <w:r w:rsidRPr="0033331E">
        <w:rPr>
          <w:szCs w:val="21"/>
        </w:rPr>
        <w:t>ce:]</w:t>
      </w:r>
      <w:r w:rsidRPr="0033331E">
        <w:rPr>
          <w:b/>
          <w:szCs w:val="21"/>
        </w:rPr>
        <w:t>VOLT</w:t>
      </w:r>
      <w:r w:rsidRPr="0033331E">
        <w:rPr>
          <w:szCs w:val="21"/>
        </w:rPr>
        <w:t>age</w:t>
      </w:r>
      <w:r w:rsidRPr="0033331E">
        <w:rPr>
          <w:b/>
          <w:szCs w:val="21"/>
        </w:rPr>
        <w:t>:PLUS:STA</w:t>
      </w:r>
      <w:r w:rsidRPr="0033331E">
        <w:rPr>
          <w:szCs w:val="21"/>
        </w:rPr>
        <w:t>te</w:t>
      </w:r>
      <w:r w:rsidRPr="0033331E">
        <w:rPr>
          <w:b/>
          <w:szCs w:val="21"/>
        </w:rPr>
        <w:tab/>
      </w:r>
      <w:r w:rsidRPr="0033331E">
        <w:rPr>
          <w:szCs w:val="21"/>
        </w:rPr>
        <w:tab/>
      </w:r>
      <w:r w:rsidRPr="0033331E">
        <w:rPr>
          <w:szCs w:val="21"/>
        </w:rPr>
        <w:tab/>
      </w:r>
      <w:r w:rsidRPr="0033331E">
        <w:rPr>
          <w:szCs w:val="21"/>
        </w:rPr>
        <w:tab/>
      </w:r>
      <w:r w:rsidRPr="0033331E">
        <w:rPr>
          <w:szCs w:val="21"/>
        </w:rPr>
        <w:tab/>
      </w:r>
      <w:r w:rsidRPr="0033331E">
        <w:rPr>
          <w:szCs w:val="21"/>
        </w:rPr>
        <w:tab/>
      </w:r>
      <w:r w:rsidRPr="0033331E">
        <w:rPr>
          <w:szCs w:val="21"/>
        </w:rPr>
        <w:tab/>
      </w:r>
      <w:r w:rsidR="001715B6" w:rsidRPr="0033331E">
        <w:rPr>
          <w:rFonts w:hint="eastAsia"/>
          <w:szCs w:val="21"/>
        </w:rPr>
        <w:t xml:space="preserve">Set </w:t>
      </w:r>
      <w:r w:rsidRPr="0033331E">
        <w:rPr>
          <w:szCs w:val="21"/>
        </w:rPr>
        <w:t>+CV</w:t>
      </w:r>
      <w:r w:rsidR="001715B6" w:rsidRPr="0033331E">
        <w:rPr>
          <w:rFonts w:hint="eastAsia"/>
          <w:szCs w:val="21"/>
        </w:rPr>
        <w:t xml:space="preserve"> mode ON/OFF;</w:t>
      </w:r>
    </w:p>
    <w:p w:rsidR="006F64D3" w:rsidRPr="0033331E" w:rsidRDefault="006F64D3" w:rsidP="00262136">
      <w:pPr>
        <w:rPr>
          <w:szCs w:val="21"/>
        </w:rPr>
      </w:pPr>
      <w:r w:rsidRPr="0033331E">
        <w:rPr>
          <w:szCs w:val="21"/>
        </w:rPr>
        <w:t>[</w:t>
      </w:r>
      <w:r w:rsidRPr="0033331E">
        <w:rPr>
          <w:b/>
          <w:szCs w:val="21"/>
        </w:rPr>
        <w:t>SOUR</w:t>
      </w:r>
      <w:r w:rsidRPr="0033331E">
        <w:rPr>
          <w:szCs w:val="21"/>
        </w:rPr>
        <w:t>ce:]</w:t>
      </w:r>
      <w:r w:rsidRPr="0033331E">
        <w:rPr>
          <w:b/>
          <w:szCs w:val="21"/>
        </w:rPr>
        <w:t>VOLT</w:t>
      </w:r>
      <w:r w:rsidRPr="0033331E">
        <w:rPr>
          <w:szCs w:val="21"/>
        </w:rPr>
        <w:t>age</w:t>
      </w:r>
      <w:r w:rsidRPr="0033331E">
        <w:rPr>
          <w:b/>
          <w:szCs w:val="21"/>
        </w:rPr>
        <w:t>:PLUS:STA</w:t>
      </w:r>
      <w:r w:rsidRPr="0033331E">
        <w:rPr>
          <w:szCs w:val="21"/>
        </w:rPr>
        <w:t>te</w:t>
      </w:r>
      <w:r w:rsidRPr="0033331E">
        <w:rPr>
          <w:b/>
          <w:szCs w:val="21"/>
        </w:rPr>
        <w:t>?</w:t>
      </w:r>
      <w:r w:rsidRPr="0033331E">
        <w:rPr>
          <w:b/>
          <w:szCs w:val="21"/>
        </w:rPr>
        <w:tab/>
      </w:r>
      <w:r w:rsidRPr="0033331E">
        <w:rPr>
          <w:szCs w:val="21"/>
        </w:rPr>
        <w:tab/>
      </w:r>
      <w:r w:rsidRPr="0033331E">
        <w:rPr>
          <w:szCs w:val="21"/>
        </w:rPr>
        <w:tab/>
      </w:r>
      <w:r w:rsidRPr="0033331E">
        <w:rPr>
          <w:szCs w:val="21"/>
        </w:rPr>
        <w:tab/>
      </w:r>
      <w:r w:rsidRPr="0033331E">
        <w:rPr>
          <w:szCs w:val="21"/>
        </w:rPr>
        <w:tab/>
      </w:r>
      <w:r w:rsidRPr="0033331E">
        <w:rPr>
          <w:szCs w:val="21"/>
        </w:rPr>
        <w:tab/>
      </w:r>
      <w:r w:rsidRPr="0033331E">
        <w:rPr>
          <w:szCs w:val="21"/>
        </w:rPr>
        <w:tab/>
      </w:r>
      <w:r w:rsidR="001715B6" w:rsidRPr="0033331E">
        <w:rPr>
          <w:rFonts w:hint="eastAsia"/>
          <w:szCs w:val="21"/>
        </w:rPr>
        <w:t xml:space="preserve">Query </w:t>
      </w:r>
      <w:r w:rsidR="001715B6" w:rsidRPr="0033331E">
        <w:rPr>
          <w:szCs w:val="21"/>
        </w:rPr>
        <w:t>+CV</w:t>
      </w:r>
      <w:r w:rsidR="001715B6" w:rsidRPr="0033331E">
        <w:rPr>
          <w:rFonts w:hint="eastAsia"/>
          <w:szCs w:val="21"/>
        </w:rPr>
        <w:t xml:space="preserve"> mode ON/OFF;</w:t>
      </w:r>
    </w:p>
    <w:p w:rsidR="006F64D3" w:rsidRPr="0033331E" w:rsidRDefault="006F64D3" w:rsidP="00262136">
      <w:pPr>
        <w:rPr>
          <w:szCs w:val="21"/>
        </w:rPr>
      </w:pPr>
      <w:r w:rsidRPr="0033331E">
        <w:rPr>
          <w:szCs w:val="21"/>
        </w:rPr>
        <w:t>[</w:t>
      </w:r>
      <w:r w:rsidRPr="0033331E">
        <w:rPr>
          <w:b/>
          <w:szCs w:val="21"/>
        </w:rPr>
        <w:t>SOUR</w:t>
      </w:r>
      <w:r w:rsidRPr="0033331E">
        <w:rPr>
          <w:szCs w:val="21"/>
        </w:rPr>
        <w:t>ce:]</w:t>
      </w:r>
      <w:r w:rsidRPr="0033331E">
        <w:rPr>
          <w:b/>
          <w:szCs w:val="21"/>
        </w:rPr>
        <w:t>VOLT</w:t>
      </w:r>
      <w:r w:rsidRPr="0033331E">
        <w:rPr>
          <w:szCs w:val="21"/>
        </w:rPr>
        <w:t>age</w:t>
      </w:r>
      <w:r w:rsidRPr="0033331E">
        <w:rPr>
          <w:b/>
          <w:szCs w:val="21"/>
        </w:rPr>
        <w:t>:PLUS:LIM</w:t>
      </w:r>
      <w:r w:rsidRPr="0033331E">
        <w:rPr>
          <w:szCs w:val="21"/>
        </w:rPr>
        <w:t>it</w:t>
      </w:r>
      <w:r w:rsidRPr="0033331E">
        <w:rPr>
          <w:szCs w:val="21"/>
        </w:rPr>
        <w:tab/>
      </w:r>
      <w:r w:rsidRPr="0033331E">
        <w:rPr>
          <w:szCs w:val="21"/>
        </w:rPr>
        <w:tab/>
      </w:r>
      <w:r w:rsidRPr="0033331E">
        <w:rPr>
          <w:szCs w:val="21"/>
        </w:rPr>
        <w:tab/>
      </w:r>
      <w:r w:rsidRPr="0033331E">
        <w:rPr>
          <w:szCs w:val="21"/>
        </w:rPr>
        <w:tab/>
      </w:r>
      <w:r w:rsidRPr="0033331E">
        <w:rPr>
          <w:szCs w:val="21"/>
        </w:rPr>
        <w:tab/>
      </w:r>
      <w:r w:rsidRPr="0033331E">
        <w:rPr>
          <w:szCs w:val="21"/>
        </w:rPr>
        <w:tab/>
      </w:r>
      <w:r w:rsidRPr="0033331E">
        <w:rPr>
          <w:szCs w:val="21"/>
        </w:rPr>
        <w:tab/>
      </w:r>
      <w:r w:rsidR="001715B6" w:rsidRPr="0033331E">
        <w:rPr>
          <w:rFonts w:hint="eastAsia"/>
          <w:szCs w:val="21"/>
        </w:rPr>
        <w:t>Set the voltage level in +CV mode;</w:t>
      </w:r>
    </w:p>
    <w:p w:rsidR="006F64D3" w:rsidRPr="0033331E" w:rsidRDefault="006F64D3" w:rsidP="00262136">
      <w:pPr>
        <w:rPr>
          <w:szCs w:val="21"/>
        </w:rPr>
      </w:pPr>
      <w:r w:rsidRPr="0033331E">
        <w:rPr>
          <w:szCs w:val="21"/>
        </w:rPr>
        <w:t>[</w:t>
      </w:r>
      <w:r w:rsidRPr="0033331E">
        <w:rPr>
          <w:b/>
          <w:szCs w:val="21"/>
        </w:rPr>
        <w:t>SOUR</w:t>
      </w:r>
      <w:r w:rsidRPr="0033331E">
        <w:rPr>
          <w:szCs w:val="21"/>
        </w:rPr>
        <w:t>ce:]</w:t>
      </w:r>
      <w:r w:rsidRPr="0033331E">
        <w:rPr>
          <w:b/>
          <w:szCs w:val="21"/>
        </w:rPr>
        <w:t>VOLT</w:t>
      </w:r>
      <w:r w:rsidRPr="0033331E">
        <w:rPr>
          <w:szCs w:val="21"/>
        </w:rPr>
        <w:t>age</w:t>
      </w:r>
      <w:r w:rsidRPr="0033331E">
        <w:rPr>
          <w:b/>
          <w:szCs w:val="21"/>
        </w:rPr>
        <w:t>:PLUS:LIM</w:t>
      </w:r>
      <w:r w:rsidRPr="0033331E">
        <w:rPr>
          <w:szCs w:val="21"/>
        </w:rPr>
        <w:t>it</w:t>
      </w:r>
      <w:r w:rsidRPr="0033331E">
        <w:rPr>
          <w:b/>
          <w:szCs w:val="21"/>
        </w:rPr>
        <w:t>?</w:t>
      </w:r>
      <w:r w:rsidRPr="0033331E">
        <w:rPr>
          <w:szCs w:val="21"/>
        </w:rPr>
        <w:tab/>
      </w:r>
      <w:r w:rsidRPr="0033331E">
        <w:rPr>
          <w:szCs w:val="21"/>
        </w:rPr>
        <w:tab/>
      </w:r>
      <w:r w:rsidRPr="0033331E">
        <w:rPr>
          <w:szCs w:val="21"/>
        </w:rPr>
        <w:tab/>
      </w:r>
      <w:r w:rsidRPr="0033331E">
        <w:rPr>
          <w:szCs w:val="21"/>
        </w:rPr>
        <w:tab/>
      </w:r>
      <w:r w:rsidRPr="0033331E">
        <w:rPr>
          <w:szCs w:val="21"/>
        </w:rPr>
        <w:tab/>
      </w:r>
      <w:r w:rsidRPr="0033331E">
        <w:rPr>
          <w:szCs w:val="21"/>
        </w:rPr>
        <w:tab/>
      </w:r>
      <w:r w:rsidRPr="0033331E">
        <w:rPr>
          <w:szCs w:val="21"/>
        </w:rPr>
        <w:tab/>
      </w:r>
      <w:r w:rsidR="001715B6" w:rsidRPr="0033331E">
        <w:rPr>
          <w:rFonts w:hint="eastAsia"/>
          <w:szCs w:val="21"/>
        </w:rPr>
        <w:t>Query the voltage level in +CV mode;</w:t>
      </w:r>
    </w:p>
    <w:p w:rsidR="006F64D3" w:rsidRPr="0033331E" w:rsidRDefault="009B3A06" w:rsidP="00043D36">
      <w:pPr>
        <w:rPr>
          <w:rFonts w:hAnsi="宋体" w:cs="宋体"/>
          <w:szCs w:val="21"/>
        </w:rPr>
      </w:pPr>
      <w:r w:rsidRPr="0033331E">
        <w:rPr>
          <w:rFonts w:hAnsi="宋体" w:cs="宋体" w:hint="eastAsia"/>
          <w:b/>
          <w:szCs w:val="21"/>
        </w:rPr>
        <w:t xml:space="preserve">Related </w:t>
      </w:r>
      <w:r w:rsidR="006F64D3" w:rsidRPr="0033331E">
        <w:rPr>
          <w:rFonts w:hAnsi="宋体" w:cs="宋体"/>
          <w:b/>
          <w:szCs w:val="21"/>
        </w:rPr>
        <w:t>Subsystem</w:t>
      </w:r>
      <w:r w:rsidR="006F64D3" w:rsidRPr="0033331E">
        <w:rPr>
          <w:rFonts w:hAnsi="宋体" w:cs="宋体" w:hint="eastAsia"/>
          <w:b/>
          <w:szCs w:val="21"/>
        </w:rPr>
        <w:t>：</w:t>
      </w:r>
      <w:r w:rsidR="006F64D3" w:rsidRPr="0033331E">
        <w:rPr>
          <w:rFonts w:hAnsi="宋体" w:cs="宋体"/>
          <w:szCs w:val="21"/>
        </w:rPr>
        <w:t>CURRent</w:t>
      </w:r>
      <w:r w:rsidR="006F64D3" w:rsidRPr="0033331E">
        <w:rPr>
          <w:rFonts w:hAnsi="宋体" w:cs="宋体" w:hint="eastAsia"/>
          <w:szCs w:val="21"/>
        </w:rPr>
        <w:t>，</w:t>
      </w:r>
      <w:r w:rsidR="006F64D3" w:rsidRPr="0033331E">
        <w:rPr>
          <w:rFonts w:hAnsi="宋体" w:cs="宋体"/>
          <w:szCs w:val="21"/>
        </w:rPr>
        <w:t>RESistance</w:t>
      </w:r>
    </w:p>
    <w:p w:rsidR="0008373D" w:rsidRPr="0033331E" w:rsidRDefault="0008373D" w:rsidP="00043D36">
      <w:pPr>
        <w:rPr>
          <w:rFonts w:hAnsi="宋体" w:cs="宋体"/>
          <w:szCs w:val="21"/>
        </w:rPr>
      </w:pPr>
    </w:p>
    <w:p w:rsidR="006F64D3" w:rsidRPr="0033331E" w:rsidRDefault="006F64D3" w:rsidP="00043D36">
      <w:pPr>
        <w:rPr>
          <w:b/>
          <w:szCs w:val="21"/>
        </w:rPr>
      </w:pPr>
      <w:r w:rsidRPr="0033331E">
        <w:rPr>
          <w:szCs w:val="21"/>
        </w:rPr>
        <w:t>[</w:t>
      </w:r>
      <w:r w:rsidRPr="0033331E">
        <w:rPr>
          <w:b/>
          <w:szCs w:val="21"/>
        </w:rPr>
        <w:t>SOUR</w:t>
      </w:r>
      <w:r w:rsidRPr="0033331E">
        <w:rPr>
          <w:szCs w:val="21"/>
        </w:rPr>
        <w:t>ce:]</w:t>
      </w:r>
      <w:r w:rsidRPr="0033331E">
        <w:rPr>
          <w:b/>
          <w:szCs w:val="21"/>
        </w:rPr>
        <w:t>VOLT</w:t>
      </w:r>
      <w:r w:rsidRPr="0033331E">
        <w:rPr>
          <w:szCs w:val="21"/>
        </w:rPr>
        <w:t>age[</w:t>
      </w:r>
      <w:r w:rsidRPr="0033331E">
        <w:rPr>
          <w:b/>
          <w:szCs w:val="21"/>
        </w:rPr>
        <w:t>:LEV</w:t>
      </w:r>
      <w:r w:rsidRPr="0033331E">
        <w:rPr>
          <w:szCs w:val="21"/>
        </w:rPr>
        <w:t>el]</w:t>
      </w:r>
      <w:r w:rsidRPr="0033331E">
        <w:rPr>
          <w:b/>
          <w:szCs w:val="21"/>
        </w:rPr>
        <w:t>[:IMM</w:t>
      </w:r>
      <w:r w:rsidRPr="0033331E">
        <w:rPr>
          <w:szCs w:val="21"/>
        </w:rPr>
        <w:t>ediate][</w:t>
      </w:r>
      <w:r w:rsidRPr="0033331E">
        <w:rPr>
          <w:b/>
          <w:szCs w:val="21"/>
        </w:rPr>
        <w:t>:AMPL</w:t>
      </w:r>
      <w:r w:rsidRPr="0033331E">
        <w:rPr>
          <w:szCs w:val="21"/>
        </w:rPr>
        <w:t>itude]</w:t>
      </w:r>
    </w:p>
    <w:p w:rsidR="0009427A" w:rsidRPr="0033331E" w:rsidRDefault="0009427A" w:rsidP="00634AEC">
      <w:pPr>
        <w:spacing w:line="340" w:lineRule="exact"/>
        <w:rPr>
          <w:szCs w:val="21"/>
        </w:rPr>
      </w:pPr>
      <w:r w:rsidRPr="0033331E">
        <w:rPr>
          <w:szCs w:val="21"/>
        </w:rPr>
        <w:t>This</w:t>
      </w:r>
      <w:r w:rsidRPr="0033331E">
        <w:rPr>
          <w:rFonts w:hint="eastAsia"/>
          <w:szCs w:val="21"/>
        </w:rPr>
        <w:t xml:space="preserve"> c</w:t>
      </w:r>
      <w:r w:rsidR="00E7553E" w:rsidRPr="0033331E">
        <w:rPr>
          <w:rFonts w:hint="eastAsia"/>
          <w:szCs w:val="21"/>
        </w:rPr>
        <w:t>ommand</w:t>
      </w:r>
      <w:r w:rsidRPr="0033331E">
        <w:rPr>
          <w:rFonts w:hint="eastAsia"/>
          <w:szCs w:val="21"/>
        </w:rPr>
        <w:t xml:space="preserve"> sets the immediate voltage value in CV mode. When the electronic load </w:t>
      </w:r>
      <w:r w:rsidRPr="0033331E">
        <w:rPr>
          <w:szCs w:val="21"/>
        </w:rPr>
        <w:t xml:space="preserve">is turned on, if </w:t>
      </w:r>
      <w:r w:rsidRPr="0033331E">
        <w:rPr>
          <w:rFonts w:hint="eastAsia"/>
          <w:szCs w:val="21"/>
        </w:rPr>
        <w:t>it is in CV mode, the command transfers the immediate voltage level to the input level immediately. If the electronic load is in other modes, the programmed values will be saved and enabled till the time when the load is in CV mode.</w:t>
      </w:r>
    </w:p>
    <w:p w:rsidR="006F64D3" w:rsidRPr="0033331E" w:rsidRDefault="006F64D3" w:rsidP="00043D36">
      <w:pPr>
        <w:rPr>
          <w:b/>
          <w:szCs w:val="21"/>
        </w:rPr>
      </w:pPr>
    </w:p>
    <w:p w:rsidR="006F64D3" w:rsidRPr="0033331E" w:rsidRDefault="005233E4" w:rsidP="00043D36">
      <w:pPr>
        <w:rPr>
          <w:szCs w:val="21"/>
        </w:rPr>
      </w:pPr>
      <w:r w:rsidRPr="0033331E">
        <w:rPr>
          <w:rFonts w:hint="eastAsia"/>
          <w:b/>
          <w:szCs w:val="21"/>
        </w:rPr>
        <w:t xml:space="preserve">Command Syntax: </w:t>
      </w:r>
      <w:r w:rsidR="006F64D3" w:rsidRPr="0033331E">
        <w:rPr>
          <w:szCs w:val="21"/>
        </w:rPr>
        <w:t>[</w:t>
      </w:r>
      <w:r w:rsidR="006F64D3" w:rsidRPr="0033331E">
        <w:rPr>
          <w:b/>
          <w:szCs w:val="21"/>
        </w:rPr>
        <w:t>SOUR</w:t>
      </w:r>
      <w:r w:rsidR="006F64D3" w:rsidRPr="0033331E">
        <w:rPr>
          <w:szCs w:val="21"/>
        </w:rPr>
        <w:t>ce:]</w:t>
      </w:r>
      <w:r w:rsidR="006F64D3" w:rsidRPr="0033331E">
        <w:rPr>
          <w:b/>
          <w:szCs w:val="21"/>
        </w:rPr>
        <w:t>VOLT</w:t>
      </w:r>
      <w:r w:rsidR="006F64D3" w:rsidRPr="0033331E">
        <w:rPr>
          <w:szCs w:val="21"/>
        </w:rPr>
        <w:t>age[</w:t>
      </w:r>
      <w:r w:rsidR="006F64D3" w:rsidRPr="0033331E">
        <w:rPr>
          <w:b/>
          <w:szCs w:val="21"/>
        </w:rPr>
        <w:t>:LEV</w:t>
      </w:r>
      <w:r w:rsidR="006F64D3" w:rsidRPr="0033331E">
        <w:rPr>
          <w:szCs w:val="21"/>
        </w:rPr>
        <w:t>el]</w:t>
      </w:r>
      <w:r w:rsidR="006F64D3" w:rsidRPr="0033331E">
        <w:rPr>
          <w:b/>
          <w:szCs w:val="21"/>
        </w:rPr>
        <w:t>[:IMM</w:t>
      </w:r>
      <w:r w:rsidR="006F64D3" w:rsidRPr="0033331E">
        <w:rPr>
          <w:szCs w:val="21"/>
        </w:rPr>
        <w:t>ediate][</w:t>
      </w:r>
      <w:r w:rsidR="006F64D3" w:rsidRPr="0033331E">
        <w:rPr>
          <w:b/>
          <w:szCs w:val="21"/>
        </w:rPr>
        <w:t>:AMPL</w:t>
      </w:r>
      <w:r w:rsidR="006F64D3" w:rsidRPr="0033331E">
        <w:rPr>
          <w:szCs w:val="21"/>
        </w:rPr>
        <w:t>itude] &lt;NRf+&gt;</w:t>
      </w:r>
    </w:p>
    <w:p w:rsidR="006F64D3" w:rsidRPr="0033331E" w:rsidRDefault="005233E4" w:rsidP="00043D36">
      <w:pPr>
        <w:rPr>
          <w:szCs w:val="21"/>
        </w:rPr>
      </w:pPr>
      <w:r w:rsidRPr="0033331E">
        <w:rPr>
          <w:rFonts w:hint="eastAsia"/>
          <w:b/>
          <w:szCs w:val="21"/>
        </w:rPr>
        <w:t xml:space="preserve">Parameters: </w:t>
      </w:r>
      <w:r w:rsidR="000D3DFE" w:rsidRPr="0033331E">
        <w:rPr>
          <w:rFonts w:hint="eastAsia"/>
          <w:szCs w:val="21"/>
        </w:rPr>
        <w:t>Figure</w:t>
      </w:r>
      <w:r w:rsidR="006F64D3" w:rsidRPr="0033331E">
        <w:rPr>
          <w:szCs w:val="21"/>
        </w:rPr>
        <w:t>|MIN|MAX</w:t>
      </w:r>
    </w:p>
    <w:p w:rsidR="006F64D3" w:rsidRPr="0033331E" w:rsidRDefault="009B3A06" w:rsidP="00043D36">
      <w:pPr>
        <w:rPr>
          <w:szCs w:val="21"/>
        </w:rPr>
      </w:pPr>
      <w:r w:rsidRPr="0033331E">
        <w:rPr>
          <w:rFonts w:hint="eastAsia"/>
          <w:b/>
          <w:szCs w:val="21"/>
        </w:rPr>
        <w:t xml:space="preserve">Unit: </w:t>
      </w:r>
      <w:r w:rsidR="006F64D3" w:rsidRPr="0033331E">
        <w:rPr>
          <w:szCs w:val="21"/>
        </w:rPr>
        <w:t>V</w:t>
      </w:r>
    </w:p>
    <w:p w:rsidR="006F64D3" w:rsidRPr="0033331E" w:rsidRDefault="0003101B" w:rsidP="00043D36">
      <w:pPr>
        <w:rPr>
          <w:szCs w:val="21"/>
        </w:rPr>
      </w:pPr>
      <w:r w:rsidRPr="0033331E">
        <w:rPr>
          <w:rFonts w:hint="eastAsia"/>
          <w:b/>
          <w:szCs w:val="21"/>
        </w:rPr>
        <w:t xml:space="preserve">Example: </w:t>
      </w:r>
      <w:r w:rsidR="006F64D3" w:rsidRPr="0033331E">
        <w:rPr>
          <w:b/>
          <w:szCs w:val="21"/>
        </w:rPr>
        <w:t>VOLT</w:t>
      </w:r>
      <w:r w:rsidR="006F64D3" w:rsidRPr="0033331E">
        <w:rPr>
          <w:szCs w:val="21"/>
        </w:rPr>
        <w:t xml:space="preserve"> 5                             </w:t>
      </w:r>
      <w:r w:rsidR="0009427A" w:rsidRPr="0033331E">
        <w:rPr>
          <w:rFonts w:hint="eastAsia"/>
          <w:szCs w:val="21"/>
        </w:rPr>
        <w:t xml:space="preserve">Set the immediate voltage to </w:t>
      </w:r>
      <w:r w:rsidR="006F64D3" w:rsidRPr="0033331E">
        <w:rPr>
          <w:szCs w:val="21"/>
        </w:rPr>
        <w:t>5V</w:t>
      </w:r>
      <w:r w:rsidR="0009427A" w:rsidRPr="0033331E">
        <w:rPr>
          <w:rFonts w:hint="eastAsia"/>
          <w:szCs w:val="21"/>
        </w:rPr>
        <w:t>;</w:t>
      </w:r>
    </w:p>
    <w:p w:rsidR="006F64D3" w:rsidRPr="0033331E" w:rsidRDefault="005233E4" w:rsidP="00043D36">
      <w:pPr>
        <w:rPr>
          <w:szCs w:val="21"/>
        </w:rPr>
      </w:pPr>
      <w:r w:rsidRPr="0033331E">
        <w:rPr>
          <w:rFonts w:hint="eastAsia"/>
          <w:b/>
          <w:szCs w:val="21"/>
        </w:rPr>
        <w:t xml:space="preserve">Query Syntax: </w:t>
      </w:r>
      <w:r w:rsidR="006F64D3" w:rsidRPr="0033331E">
        <w:rPr>
          <w:szCs w:val="21"/>
        </w:rPr>
        <w:t>[</w:t>
      </w:r>
      <w:r w:rsidR="006F64D3" w:rsidRPr="0033331E">
        <w:rPr>
          <w:b/>
          <w:szCs w:val="21"/>
        </w:rPr>
        <w:t>SOUR</w:t>
      </w:r>
      <w:r w:rsidR="006F64D3" w:rsidRPr="0033331E">
        <w:rPr>
          <w:szCs w:val="21"/>
        </w:rPr>
        <w:t>ce:]</w:t>
      </w:r>
      <w:r w:rsidR="006F64D3" w:rsidRPr="0033331E">
        <w:rPr>
          <w:b/>
          <w:szCs w:val="21"/>
        </w:rPr>
        <w:t>VOLT</w:t>
      </w:r>
      <w:r w:rsidR="006F64D3" w:rsidRPr="0033331E">
        <w:rPr>
          <w:szCs w:val="21"/>
        </w:rPr>
        <w:t>age[</w:t>
      </w:r>
      <w:r w:rsidR="006F64D3" w:rsidRPr="0033331E">
        <w:rPr>
          <w:b/>
          <w:szCs w:val="21"/>
        </w:rPr>
        <w:t>:LEV</w:t>
      </w:r>
      <w:r w:rsidR="006F64D3" w:rsidRPr="0033331E">
        <w:rPr>
          <w:szCs w:val="21"/>
        </w:rPr>
        <w:t>el]</w:t>
      </w:r>
      <w:r w:rsidR="006F64D3" w:rsidRPr="0033331E">
        <w:rPr>
          <w:b/>
          <w:szCs w:val="21"/>
        </w:rPr>
        <w:t>[:IMM</w:t>
      </w:r>
      <w:r w:rsidR="006F64D3" w:rsidRPr="0033331E">
        <w:rPr>
          <w:szCs w:val="21"/>
        </w:rPr>
        <w:t>ediate][</w:t>
      </w:r>
      <w:r w:rsidR="006F64D3" w:rsidRPr="0033331E">
        <w:rPr>
          <w:b/>
          <w:szCs w:val="21"/>
        </w:rPr>
        <w:t>:AMPL</w:t>
      </w:r>
      <w:r w:rsidR="006F64D3" w:rsidRPr="0033331E">
        <w:rPr>
          <w:szCs w:val="21"/>
        </w:rPr>
        <w:t>itude]?</w:t>
      </w:r>
    </w:p>
    <w:p w:rsidR="006F64D3" w:rsidRPr="0033331E" w:rsidRDefault="005233E4" w:rsidP="00043D36">
      <w:pPr>
        <w:rPr>
          <w:szCs w:val="21"/>
        </w:rPr>
      </w:pPr>
      <w:r w:rsidRPr="0033331E">
        <w:rPr>
          <w:rFonts w:hint="eastAsia"/>
          <w:b/>
          <w:szCs w:val="21"/>
        </w:rPr>
        <w:t xml:space="preserve">Parameters: </w:t>
      </w:r>
      <w:r w:rsidR="009B3A06" w:rsidRPr="0033331E">
        <w:rPr>
          <w:rFonts w:hint="eastAsia"/>
          <w:szCs w:val="21"/>
        </w:rPr>
        <w:t>None</w:t>
      </w:r>
      <w:r w:rsidR="006F64D3" w:rsidRPr="0033331E">
        <w:rPr>
          <w:szCs w:val="21"/>
        </w:rPr>
        <w:t>|MIN|MAX</w:t>
      </w:r>
    </w:p>
    <w:p w:rsidR="006F64D3" w:rsidRPr="0033331E" w:rsidRDefault="0003101B" w:rsidP="00043D36">
      <w:pPr>
        <w:rPr>
          <w:szCs w:val="21"/>
        </w:rPr>
      </w:pPr>
      <w:r w:rsidRPr="0033331E">
        <w:rPr>
          <w:rFonts w:hint="eastAsia"/>
          <w:b/>
          <w:szCs w:val="21"/>
        </w:rPr>
        <w:t xml:space="preserve">Example: </w:t>
      </w:r>
      <w:r w:rsidR="006F64D3" w:rsidRPr="0033331E">
        <w:rPr>
          <w:b/>
          <w:szCs w:val="21"/>
        </w:rPr>
        <w:t xml:space="preserve">VOLT? </w:t>
      </w:r>
      <w:r w:rsidR="006F64D3" w:rsidRPr="0033331E">
        <w:rPr>
          <w:szCs w:val="21"/>
        </w:rPr>
        <w:t xml:space="preserve">                            </w:t>
      </w:r>
      <w:r w:rsidR="0009427A" w:rsidRPr="0033331E">
        <w:rPr>
          <w:rFonts w:hint="eastAsia"/>
          <w:szCs w:val="21"/>
        </w:rPr>
        <w:t>Query the immediate voltage value;</w:t>
      </w:r>
    </w:p>
    <w:p w:rsidR="006F64D3" w:rsidRPr="0033331E" w:rsidRDefault="006F64D3" w:rsidP="00E334C7">
      <w:pPr>
        <w:ind w:leftChars="514" w:left="1079"/>
        <w:rPr>
          <w:szCs w:val="21"/>
        </w:rPr>
      </w:pPr>
      <w:r w:rsidRPr="0033331E">
        <w:rPr>
          <w:b/>
          <w:szCs w:val="21"/>
        </w:rPr>
        <w:t>VOLT?</w:t>
      </w:r>
      <w:r w:rsidRPr="0033331E">
        <w:rPr>
          <w:szCs w:val="21"/>
        </w:rPr>
        <w:t xml:space="preserve"> MIN                       </w:t>
      </w:r>
      <w:r w:rsidR="0009427A" w:rsidRPr="0033331E">
        <w:rPr>
          <w:rFonts w:hint="eastAsia"/>
          <w:szCs w:val="21"/>
        </w:rPr>
        <w:t>Query</w:t>
      </w:r>
      <w:r w:rsidR="00B1007E" w:rsidRPr="0033331E">
        <w:rPr>
          <w:rFonts w:hint="eastAsia"/>
          <w:szCs w:val="21"/>
        </w:rPr>
        <w:t xml:space="preserve"> the minimum immediate voltage level;</w:t>
      </w:r>
    </w:p>
    <w:p w:rsidR="006F64D3" w:rsidRPr="0033331E" w:rsidRDefault="006F64D3" w:rsidP="00E334C7">
      <w:pPr>
        <w:ind w:leftChars="514" w:left="1079"/>
        <w:rPr>
          <w:szCs w:val="21"/>
        </w:rPr>
      </w:pPr>
      <w:r w:rsidRPr="0033331E">
        <w:rPr>
          <w:b/>
          <w:szCs w:val="21"/>
        </w:rPr>
        <w:t>VOLT?</w:t>
      </w:r>
      <w:r w:rsidRPr="0033331E">
        <w:rPr>
          <w:szCs w:val="21"/>
        </w:rPr>
        <w:t xml:space="preserve"> MAX                      </w:t>
      </w:r>
      <w:r w:rsidR="00B1007E" w:rsidRPr="0033331E">
        <w:rPr>
          <w:rFonts w:hint="eastAsia"/>
          <w:szCs w:val="21"/>
        </w:rPr>
        <w:t>Query the maximum immediate voltage level;</w:t>
      </w:r>
    </w:p>
    <w:p w:rsidR="006F64D3" w:rsidRPr="0033331E" w:rsidRDefault="005233E4" w:rsidP="00043D36">
      <w:pPr>
        <w:rPr>
          <w:szCs w:val="21"/>
        </w:rPr>
      </w:pPr>
      <w:r w:rsidRPr="0033331E">
        <w:rPr>
          <w:rFonts w:hint="eastAsia"/>
          <w:b/>
          <w:szCs w:val="21"/>
        </w:rPr>
        <w:t xml:space="preserve">Returned Parameters: </w:t>
      </w:r>
      <w:r w:rsidR="006F64D3" w:rsidRPr="0033331E">
        <w:rPr>
          <w:szCs w:val="21"/>
        </w:rPr>
        <w:t>&lt;NR3&gt;</w:t>
      </w:r>
    </w:p>
    <w:p w:rsidR="006F64D3" w:rsidRPr="0033331E" w:rsidRDefault="005233E4" w:rsidP="00043D36">
      <w:pPr>
        <w:rPr>
          <w:rFonts w:hAnsi="宋体" w:cs="宋体"/>
          <w:szCs w:val="21"/>
        </w:rPr>
      </w:pPr>
      <w:r w:rsidRPr="0033331E">
        <w:rPr>
          <w:rFonts w:hint="eastAsia"/>
          <w:b/>
          <w:szCs w:val="21"/>
        </w:rPr>
        <w:t xml:space="preserve">Related Commands: </w:t>
      </w:r>
      <w:r w:rsidR="006F64D3" w:rsidRPr="0033331E">
        <w:rPr>
          <w:rFonts w:hAnsi="宋体" w:cs="宋体"/>
          <w:b/>
          <w:szCs w:val="21"/>
        </w:rPr>
        <w:t>CURR</w:t>
      </w:r>
      <w:r w:rsidR="006F64D3" w:rsidRPr="0033331E">
        <w:rPr>
          <w:rFonts w:hAnsi="宋体" w:cs="宋体"/>
          <w:szCs w:val="21"/>
        </w:rPr>
        <w:t>ent</w:t>
      </w:r>
      <w:r w:rsidR="006F64D3" w:rsidRPr="0033331E">
        <w:rPr>
          <w:rFonts w:hAnsi="宋体" w:cs="宋体" w:hint="eastAsia"/>
          <w:szCs w:val="21"/>
        </w:rPr>
        <w:t>，</w:t>
      </w:r>
      <w:r w:rsidR="006F64D3" w:rsidRPr="0033331E">
        <w:rPr>
          <w:rFonts w:hAnsi="宋体" w:cs="宋体"/>
          <w:b/>
          <w:szCs w:val="21"/>
        </w:rPr>
        <w:t>RES</w:t>
      </w:r>
      <w:r w:rsidR="006F64D3" w:rsidRPr="0033331E">
        <w:rPr>
          <w:rFonts w:hAnsi="宋体" w:cs="宋体"/>
          <w:szCs w:val="21"/>
        </w:rPr>
        <w:t>istance</w:t>
      </w:r>
    </w:p>
    <w:p w:rsidR="0008373D" w:rsidRPr="0033331E" w:rsidRDefault="0008373D" w:rsidP="00043D36">
      <w:pPr>
        <w:rPr>
          <w:b/>
          <w:szCs w:val="21"/>
        </w:rPr>
      </w:pPr>
    </w:p>
    <w:p w:rsidR="006F64D3" w:rsidRPr="0033331E" w:rsidRDefault="006F64D3" w:rsidP="00043D36">
      <w:pPr>
        <w:rPr>
          <w:szCs w:val="21"/>
        </w:rPr>
      </w:pPr>
      <w:r w:rsidRPr="0033331E">
        <w:rPr>
          <w:szCs w:val="21"/>
        </w:rPr>
        <w:t>[</w:t>
      </w:r>
      <w:r w:rsidRPr="0033331E">
        <w:rPr>
          <w:b/>
          <w:szCs w:val="21"/>
        </w:rPr>
        <w:t>SOUR</w:t>
      </w:r>
      <w:r w:rsidRPr="0033331E">
        <w:rPr>
          <w:szCs w:val="21"/>
        </w:rPr>
        <w:t>ce:]</w:t>
      </w:r>
      <w:r w:rsidRPr="0033331E">
        <w:rPr>
          <w:b/>
          <w:szCs w:val="21"/>
        </w:rPr>
        <w:t>VOLT</w:t>
      </w:r>
      <w:r w:rsidRPr="0033331E">
        <w:rPr>
          <w:szCs w:val="21"/>
        </w:rPr>
        <w:t>age</w:t>
      </w:r>
      <w:r w:rsidRPr="0033331E">
        <w:rPr>
          <w:b/>
          <w:szCs w:val="21"/>
        </w:rPr>
        <w:t>:STAR</w:t>
      </w:r>
      <w:r w:rsidRPr="0033331E">
        <w:rPr>
          <w:szCs w:val="21"/>
        </w:rPr>
        <w:t>t</w:t>
      </w:r>
      <w:r w:rsidRPr="0033331E">
        <w:rPr>
          <w:szCs w:val="21"/>
        </w:rPr>
        <w:tab/>
      </w:r>
    </w:p>
    <w:p w:rsidR="00235BF8" w:rsidRPr="0033331E" w:rsidRDefault="00A57D9C" w:rsidP="00235BF8">
      <w:pPr>
        <w:rPr>
          <w:szCs w:val="21"/>
        </w:rPr>
      </w:pPr>
      <w:r w:rsidRPr="0033331E">
        <w:rPr>
          <w:rFonts w:hint="eastAsia"/>
          <w:szCs w:val="21"/>
        </w:rPr>
        <w:t>This c</w:t>
      </w:r>
      <w:r w:rsidR="00E7553E" w:rsidRPr="0033331E">
        <w:rPr>
          <w:rFonts w:hint="eastAsia"/>
          <w:szCs w:val="21"/>
        </w:rPr>
        <w:t>ommand</w:t>
      </w:r>
      <w:r w:rsidRPr="0033331E">
        <w:rPr>
          <w:rFonts w:hint="eastAsia"/>
          <w:szCs w:val="21"/>
        </w:rPr>
        <w:t xml:space="preserve"> sets the start voltage value of the electronic load. When the </w:t>
      </w:r>
      <w:r w:rsidR="00235BF8" w:rsidRPr="0033331E">
        <w:rPr>
          <w:rFonts w:hint="eastAsia"/>
          <w:szCs w:val="21"/>
        </w:rPr>
        <w:t xml:space="preserve">electronic load is turned on, if the input voltage is larger than the set start voltage, the electronic load is in working state; if the input voltage is smaller than the set start voltage, the electronic load is in </w:t>
      </w:r>
      <w:r w:rsidR="006D72B3" w:rsidRPr="0033331E">
        <w:rPr>
          <w:rFonts w:hint="eastAsia"/>
          <w:szCs w:val="21"/>
        </w:rPr>
        <w:t xml:space="preserve">shut down </w:t>
      </w:r>
      <w:r w:rsidR="00235BF8" w:rsidRPr="0033331E">
        <w:rPr>
          <w:rFonts w:hint="eastAsia"/>
          <w:szCs w:val="21"/>
        </w:rPr>
        <w:t xml:space="preserve">state. If the start voltage is set to 0, the function is in </w:t>
      </w:r>
      <w:r w:rsidR="002A74E0" w:rsidRPr="0033331E">
        <w:rPr>
          <w:rFonts w:hint="eastAsia"/>
          <w:szCs w:val="21"/>
        </w:rPr>
        <w:t>dis</w:t>
      </w:r>
      <w:r w:rsidR="006D72B3" w:rsidRPr="0033331E">
        <w:rPr>
          <w:rFonts w:hint="eastAsia"/>
          <w:szCs w:val="21"/>
        </w:rPr>
        <w:t>able</w:t>
      </w:r>
      <w:r w:rsidR="00235BF8" w:rsidRPr="0033331E">
        <w:rPr>
          <w:rFonts w:hint="eastAsia"/>
          <w:szCs w:val="21"/>
        </w:rPr>
        <w:t xml:space="preserve"> state.</w:t>
      </w:r>
    </w:p>
    <w:p w:rsidR="006F64D3" w:rsidRPr="0033331E" w:rsidRDefault="006F64D3" w:rsidP="00043D36">
      <w:pPr>
        <w:rPr>
          <w:szCs w:val="21"/>
        </w:rPr>
      </w:pPr>
    </w:p>
    <w:p w:rsidR="006F64D3" w:rsidRPr="0033331E" w:rsidRDefault="005233E4" w:rsidP="006B3C90">
      <w:pPr>
        <w:rPr>
          <w:szCs w:val="21"/>
        </w:rPr>
      </w:pPr>
      <w:r w:rsidRPr="0033331E">
        <w:rPr>
          <w:rFonts w:hint="eastAsia"/>
          <w:b/>
          <w:szCs w:val="21"/>
        </w:rPr>
        <w:t xml:space="preserve">Command Syntax: </w:t>
      </w:r>
      <w:r w:rsidR="006F64D3" w:rsidRPr="0033331E">
        <w:rPr>
          <w:szCs w:val="21"/>
        </w:rPr>
        <w:t>[</w:t>
      </w:r>
      <w:r w:rsidR="006F64D3" w:rsidRPr="0033331E">
        <w:rPr>
          <w:b/>
          <w:szCs w:val="21"/>
        </w:rPr>
        <w:t>SOUR</w:t>
      </w:r>
      <w:r w:rsidR="006F64D3" w:rsidRPr="0033331E">
        <w:rPr>
          <w:szCs w:val="21"/>
        </w:rPr>
        <w:t>ce:]</w:t>
      </w:r>
      <w:r w:rsidR="006F64D3" w:rsidRPr="0033331E">
        <w:rPr>
          <w:b/>
          <w:szCs w:val="21"/>
        </w:rPr>
        <w:t>VOLT</w:t>
      </w:r>
      <w:r w:rsidR="006F64D3" w:rsidRPr="0033331E">
        <w:rPr>
          <w:szCs w:val="21"/>
        </w:rPr>
        <w:t>age</w:t>
      </w:r>
      <w:r w:rsidR="006F64D3" w:rsidRPr="0033331E">
        <w:rPr>
          <w:b/>
          <w:szCs w:val="21"/>
        </w:rPr>
        <w:t>:STAR</w:t>
      </w:r>
      <w:r w:rsidR="006F64D3" w:rsidRPr="0033331E">
        <w:rPr>
          <w:szCs w:val="21"/>
        </w:rPr>
        <w:t>t &lt;NRf+&gt;</w:t>
      </w:r>
    </w:p>
    <w:p w:rsidR="006F64D3" w:rsidRPr="0033331E" w:rsidRDefault="005233E4" w:rsidP="006B3C90">
      <w:pPr>
        <w:rPr>
          <w:szCs w:val="21"/>
        </w:rPr>
      </w:pPr>
      <w:r w:rsidRPr="0033331E">
        <w:rPr>
          <w:rFonts w:hint="eastAsia"/>
          <w:b/>
          <w:szCs w:val="21"/>
        </w:rPr>
        <w:t xml:space="preserve">Parameters: </w:t>
      </w:r>
      <w:r w:rsidR="000D3DFE" w:rsidRPr="0033331E">
        <w:rPr>
          <w:rFonts w:hint="eastAsia"/>
          <w:szCs w:val="21"/>
        </w:rPr>
        <w:t>Figure</w:t>
      </w:r>
      <w:r w:rsidR="006F64D3" w:rsidRPr="0033331E">
        <w:rPr>
          <w:szCs w:val="21"/>
        </w:rPr>
        <w:t>|MIN|MAX</w:t>
      </w:r>
    </w:p>
    <w:p w:rsidR="006F64D3" w:rsidRPr="0033331E" w:rsidRDefault="009B3A06" w:rsidP="006B3C90">
      <w:pPr>
        <w:rPr>
          <w:szCs w:val="21"/>
        </w:rPr>
      </w:pPr>
      <w:r w:rsidRPr="0033331E">
        <w:rPr>
          <w:rFonts w:hint="eastAsia"/>
          <w:b/>
          <w:szCs w:val="21"/>
        </w:rPr>
        <w:t xml:space="preserve">Unit: </w:t>
      </w:r>
      <w:r w:rsidR="006F64D3" w:rsidRPr="0033331E">
        <w:rPr>
          <w:szCs w:val="21"/>
        </w:rPr>
        <w:t>V</w:t>
      </w:r>
    </w:p>
    <w:p w:rsidR="006F64D3" w:rsidRPr="0033331E" w:rsidRDefault="0003101B" w:rsidP="006B3C90">
      <w:pPr>
        <w:rPr>
          <w:szCs w:val="21"/>
        </w:rPr>
      </w:pPr>
      <w:r w:rsidRPr="0033331E">
        <w:rPr>
          <w:rFonts w:hint="eastAsia"/>
          <w:b/>
          <w:szCs w:val="21"/>
        </w:rPr>
        <w:t xml:space="preserve">Example: </w:t>
      </w:r>
      <w:r w:rsidR="006F64D3" w:rsidRPr="0033331E">
        <w:rPr>
          <w:b/>
          <w:szCs w:val="21"/>
        </w:rPr>
        <w:t>VOLT</w:t>
      </w:r>
      <w:r w:rsidR="006F64D3" w:rsidRPr="0033331E">
        <w:rPr>
          <w:szCs w:val="21"/>
        </w:rPr>
        <w:t>age</w:t>
      </w:r>
      <w:r w:rsidR="006F64D3" w:rsidRPr="0033331E">
        <w:rPr>
          <w:b/>
          <w:szCs w:val="21"/>
        </w:rPr>
        <w:t>:STAR</w:t>
      </w:r>
      <w:r w:rsidR="006F64D3" w:rsidRPr="0033331E">
        <w:rPr>
          <w:szCs w:val="21"/>
        </w:rPr>
        <w:t xml:space="preserve">t 10                      </w:t>
      </w:r>
      <w:r w:rsidR="00220F86" w:rsidRPr="0033331E">
        <w:rPr>
          <w:rFonts w:hint="eastAsia"/>
          <w:szCs w:val="21"/>
        </w:rPr>
        <w:t xml:space="preserve">Set the start voltage to </w:t>
      </w:r>
      <w:r w:rsidR="006F64D3" w:rsidRPr="0033331E">
        <w:rPr>
          <w:szCs w:val="21"/>
        </w:rPr>
        <w:t>10V</w:t>
      </w:r>
      <w:r w:rsidR="00220F86" w:rsidRPr="0033331E">
        <w:rPr>
          <w:rFonts w:hint="eastAsia"/>
          <w:szCs w:val="21"/>
        </w:rPr>
        <w:t>;</w:t>
      </w:r>
    </w:p>
    <w:p w:rsidR="006F64D3" w:rsidRPr="0033331E" w:rsidRDefault="005233E4" w:rsidP="006B3C90">
      <w:pPr>
        <w:rPr>
          <w:szCs w:val="21"/>
        </w:rPr>
      </w:pPr>
      <w:r w:rsidRPr="0033331E">
        <w:rPr>
          <w:rFonts w:hint="eastAsia"/>
          <w:b/>
          <w:szCs w:val="21"/>
        </w:rPr>
        <w:t xml:space="preserve">Query Syntax: </w:t>
      </w:r>
      <w:r w:rsidR="006F64D3" w:rsidRPr="0033331E">
        <w:rPr>
          <w:b/>
          <w:szCs w:val="21"/>
        </w:rPr>
        <w:t>VOLT</w:t>
      </w:r>
      <w:r w:rsidR="006F64D3" w:rsidRPr="0033331E">
        <w:rPr>
          <w:szCs w:val="21"/>
        </w:rPr>
        <w:t>age</w:t>
      </w:r>
      <w:r w:rsidR="006F64D3" w:rsidRPr="0033331E">
        <w:rPr>
          <w:b/>
          <w:szCs w:val="21"/>
        </w:rPr>
        <w:t>:STAR</w:t>
      </w:r>
      <w:r w:rsidR="006F64D3" w:rsidRPr="0033331E">
        <w:rPr>
          <w:szCs w:val="21"/>
        </w:rPr>
        <w:t>t?</w:t>
      </w:r>
    </w:p>
    <w:p w:rsidR="006F64D3" w:rsidRPr="0033331E" w:rsidRDefault="005233E4" w:rsidP="006B3C90">
      <w:pPr>
        <w:rPr>
          <w:szCs w:val="21"/>
        </w:rPr>
      </w:pPr>
      <w:r w:rsidRPr="0033331E">
        <w:rPr>
          <w:rFonts w:hint="eastAsia"/>
          <w:b/>
          <w:szCs w:val="21"/>
        </w:rPr>
        <w:t xml:space="preserve">Parameters: </w:t>
      </w:r>
      <w:r w:rsidR="009B3A06" w:rsidRPr="0033331E">
        <w:rPr>
          <w:rFonts w:hint="eastAsia"/>
          <w:szCs w:val="21"/>
        </w:rPr>
        <w:t>None</w:t>
      </w:r>
      <w:r w:rsidR="006F64D3" w:rsidRPr="0033331E">
        <w:rPr>
          <w:szCs w:val="21"/>
        </w:rPr>
        <w:t>|MIN|MAX</w:t>
      </w:r>
    </w:p>
    <w:p w:rsidR="006F64D3" w:rsidRPr="0033331E" w:rsidRDefault="0003101B" w:rsidP="006B3C90">
      <w:pPr>
        <w:rPr>
          <w:szCs w:val="21"/>
        </w:rPr>
      </w:pPr>
      <w:r w:rsidRPr="0033331E">
        <w:rPr>
          <w:rFonts w:hint="eastAsia"/>
          <w:b/>
          <w:szCs w:val="21"/>
        </w:rPr>
        <w:t xml:space="preserve">Example: </w:t>
      </w:r>
      <w:r w:rsidR="006F64D3" w:rsidRPr="0033331E">
        <w:rPr>
          <w:b/>
          <w:szCs w:val="21"/>
        </w:rPr>
        <w:t>VOLT:STAR</w:t>
      </w:r>
      <w:r w:rsidR="006F64D3" w:rsidRPr="0033331E">
        <w:rPr>
          <w:szCs w:val="21"/>
        </w:rPr>
        <w:t xml:space="preserve">?                           </w:t>
      </w:r>
      <w:r w:rsidR="006F64D3" w:rsidRPr="0033331E">
        <w:rPr>
          <w:szCs w:val="21"/>
        </w:rPr>
        <w:tab/>
      </w:r>
      <w:r w:rsidR="00220F86" w:rsidRPr="0033331E">
        <w:rPr>
          <w:rFonts w:hint="eastAsia"/>
          <w:szCs w:val="21"/>
        </w:rPr>
        <w:t>Query the start voltage level;</w:t>
      </w:r>
    </w:p>
    <w:p w:rsidR="006F64D3" w:rsidRPr="0033331E" w:rsidRDefault="005233E4" w:rsidP="006B3C90">
      <w:pPr>
        <w:rPr>
          <w:szCs w:val="21"/>
        </w:rPr>
      </w:pPr>
      <w:r w:rsidRPr="0033331E">
        <w:rPr>
          <w:rFonts w:hint="eastAsia"/>
          <w:b/>
          <w:szCs w:val="21"/>
        </w:rPr>
        <w:t xml:space="preserve">Returned Parameters: </w:t>
      </w:r>
      <w:r w:rsidR="006F64D3" w:rsidRPr="0033331E">
        <w:rPr>
          <w:szCs w:val="21"/>
        </w:rPr>
        <w:t>&lt;NR3&gt;</w:t>
      </w:r>
    </w:p>
    <w:p w:rsidR="0008373D" w:rsidRPr="0033331E" w:rsidRDefault="0008373D" w:rsidP="006B3C90">
      <w:pPr>
        <w:rPr>
          <w:color w:val="FF0000"/>
          <w:szCs w:val="21"/>
        </w:rPr>
      </w:pPr>
    </w:p>
    <w:p w:rsidR="006F64D3" w:rsidRPr="0033331E" w:rsidRDefault="006F64D3" w:rsidP="00043D36">
      <w:pPr>
        <w:rPr>
          <w:b/>
          <w:szCs w:val="21"/>
        </w:rPr>
      </w:pPr>
      <w:r w:rsidRPr="0033331E">
        <w:rPr>
          <w:szCs w:val="21"/>
        </w:rPr>
        <w:t>[</w:t>
      </w:r>
      <w:r w:rsidRPr="0033331E">
        <w:rPr>
          <w:b/>
          <w:szCs w:val="21"/>
        </w:rPr>
        <w:t>SOUR</w:t>
      </w:r>
      <w:r w:rsidRPr="0033331E">
        <w:rPr>
          <w:szCs w:val="21"/>
        </w:rPr>
        <w:t>ce:]</w:t>
      </w:r>
      <w:r w:rsidRPr="0033331E">
        <w:rPr>
          <w:b/>
          <w:szCs w:val="21"/>
        </w:rPr>
        <w:t>VOLT</w:t>
      </w:r>
      <w:r w:rsidRPr="0033331E">
        <w:rPr>
          <w:szCs w:val="21"/>
        </w:rPr>
        <w:t>age</w:t>
      </w:r>
      <w:r w:rsidRPr="0033331E">
        <w:rPr>
          <w:b/>
          <w:szCs w:val="21"/>
        </w:rPr>
        <w:t>:LIM</w:t>
      </w:r>
      <w:r w:rsidRPr="0033331E">
        <w:rPr>
          <w:szCs w:val="21"/>
        </w:rPr>
        <w:t>it</w:t>
      </w:r>
    </w:p>
    <w:p w:rsidR="00502FE8" w:rsidRPr="0033331E" w:rsidRDefault="00502FE8" w:rsidP="00634AEC">
      <w:pPr>
        <w:rPr>
          <w:szCs w:val="21"/>
        </w:rPr>
      </w:pPr>
      <w:r w:rsidRPr="0033331E">
        <w:rPr>
          <w:rFonts w:hint="eastAsia"/>
          <w:szCs w:val="21"/>
        </w:rPr>
        <w:t>This command sets the voltage limit level of the electronic load. If the programmed voltage level is larger than the voltage limit level, the system will take the voltage limit level as the programmed voltage level.</w:t>
      </w:r>
    </w:p>
    <w:p w:rsidR="00502FE8" w:rsidRPr="0033331E" w:rsidRDefault="00502FE8" w:rsidP="00634AEC">
      <w:pPr>
        <w:rPr>
          <w:b/>
          <w:szCs w:val="21"/>
        </w:rPr>
      </w:pPr>
    </w:p>
    <w:p w:rsidR="006F64D3" w:rsidRPr="0033331E" w:rsidRDefault="005233E4" w:rsidP="00C1032E">
      <w:pPr>
        <w:rPr>
          <w:b/>
          <w:szCs w:val="21"/>
        </w:rPr>
      </w:pPr>
      <w:r w:rsidRPr="0033331E">
        <w:rPr>
          <w:rFonts w:hint="eastAsia"/>
          <w:b/>
          <w:szCs w:val="21"/>
        </w:rPr>
        <w:t xml:space="preserve">Command Syntax: </w:t>
      </w:r>
      <w:r w:rsidR="006F64D3" w:rsidRPr="0033331E">
        <w:rPr>
          <w:szCs w:val="21"/>
        </w:rPr>
        <w:t>[</w:t>
      </w:r>
      <w:r w:rsidR="006F64D3" w:rsidRPr="0033331E">
        <w:rPr>
          <w:b/>
          <w:szCs w:val="21"/>
        </w:rPr>
        <w:t>SOUR</w:t>
      </w:r>
      <w:r w:rsidR="006F64D3" w:rsidRPr="0033331E">
        <w:rPr>
          <w:szCs w:val="21"/>
        </w:rPr>
        <w:t>ce:]</w:t>
      </w:r>
      <w:r w:rsidR="006F64D3" w:rsidRPr="0033331E">
        <w:rPr>
          <w:b/>
          <w:szCs w:val="21"/>
        </w:rPr>
        <w:t>VOLT</w:t>
      </w:r>
      <w:r w:rsidR="006F64D3" w:rsidRPr="0033331E">
        <w:rPr>
          <w:szCs w:val="21"/>
        </w:rPr>
        <w:t>age</w:t>
      </w:r>
      <w:r w:rsidR="006F64D3" w:rsidRPr="0033331E">
        <w:rPr>
          <w:b/>
          <w:szCs w:val="21"/>
        </w:rPr>
        <w:t>:LIM</w:t>
      </w:r>
      <w:r w:rsidR="006F64D3" w:rsidRPr="0033331E">
        <w:rPr>
          <w:szCs w:val="21"/>
        </w:rPr>
        <w:t>it &lt;NRf+&gt;</w:t>
      </w:r>
    </w:p>
    <w:p w:rsidR="006F64D3" w:rsidRPr="0033331E" w:rsidRDefault="005233E4" w:rsidP="00C1032E">
      <w:pPr>
        <w:rPr>
          <w:szCs w:val="21"/>
        </w:rPr>
      </w:pPr>
      <w:r w:rsidRPr="0033331E">
        <w:rPr>
          <w:rFonts w:hint="eastAsia"/>
          <w:b/>
          <w:szCs w:val="21"/>
        </w:rPr>
        <w:lastRenderedPageBreak/>
        <w:t xml:space="preserve">Parameters: </w:t>
      </w:r>
      <w:r w:rsidR="000D3DFE" w:rsidRPr="0033331E">
        <w:rPr>
          <w:rFonts w:hint="eastAsia"/>
          <w:szCs w:val="21"/>
        </w:rPr>
        <w:t>Figure</w:t>
      </w:r>
      <w:r w:rsidR="006F64D3" w:rsidRPr="0033331E">
        <w:rPr>
          <w:szCs w:val="21"/>
        </w:rPr>
        <w:t>|MIN|MAX</w:t>
      </w:r>
    </w:p>
    <w:p w:rsidR="006F64D3" w:rsidRPr="0033331E" w:rsidRDefault="009B3A06" w:rsidP="00C1032E">
      <w:pPr>
        <w:rPr>
          <w:szCs w:val="21"/>
        </w:rPr>
      </w:pPr>
      <w:r w:rsidRPr="0033331E">
        <w:rPr>
          <w:rFonts w:hint="eastAsia"/>
          <w:b/>
          <w:szCs w:val="21"/>
        </w:rPr>
        <w:t xml:space="preserve">Unit: </w:t>
      </w:r>
      <w:r w:rsidR="006F64D3" w:rsidRPr="0033331E">
        <w:rPr>
          <w:szCs w:val="21"/>
        </w:rPr>
        <w:t>V</w:t>
      </w:r>
    </w:p>
    <w:p w:rsidR="006F64D3" w:rsidRPr="0033331E" w:rsidRDefault="0003101B" w:rsidP="00C1032E">
      <w:pPr>
        <w:rPr>
          <w:szCs w:val="21"/>
        </w:rPr>
      </w:pPr>
      <w:r w:rsidRPr="0033331E">
        <w:rPr>
          <w:rFonts w:hint="eastAsia"/>
          <w:b/>
          <w:szCs w:val="21"/>
        </w:rPr>
        <w:t xml:space="preserve">Example: </w:t>
      </w:r>
      <w:r w:rsidR="006F64D3" w:rsidRPr="0033331E">
        <w:rPr>
          <w:b/>
          <w:szCs w:val="21"/>
        </w:rPr>
        <w:t>VOLT</w:t>
      </w:r>
      <w:r w:rsidR="006F64D3" w:rsidRPr="0033331E">
        <w:rPr>
          <w:szCs w:val="21"/>
        </w:rPr>
        <w:t xml:space="preserve"> 20 </w:t>
      </w:r>
      <w:r w:rsidR="00634A1F" w:rsidRPr="0033331E">
        <w:rPr>
          <w:szCs w:val="21"/>
        </w:rPr>
        <w:t xml:space="preserve">                              </w:t>
      </w:r>
      <w:r w:rsidR="00634A1F" w:rsidRPr="0033331E">
        <w:rPr>
          <w:szCs w:val="21"/>
        </w:rPr>
        <w:tab/>
      </w:r>
      <w:r w:rsidR="00634A1F" w:rsidRPr="0033331E">
        <w:rPr>
          <w:rFonts w:hint="eastAsia"/>
          <w:szCs w:val="21"/>
        </w:rPr>
        <w:t xml:space="preserve">Set the voltage limit </w:t>
      </w:r>
      <w:r w:rsidR="00502FE8" w:rsidRPr="0033331E">
        <w:rPr>
          <w:rFonts w:hint="eastAsia"/>
          <w:szCs w:val="21"/>
        </w:rPr>
        <w:t xml:space="preserve">level </w:t>
      </w:r>
      <w:r w:rsidR="00634A1F" w:rsidRPr="0033331E">
        <w:rPr>
          <w:rFonts w:hint="eastAsia"/>
          <w:szCs w:val="21"/>
        </w:rPr>
        <w:t xml:space="preserve">to </w:t>
      </w:r>
      <w:r w:rsidR="006F64D3" w:rsidRPr="0033331E">
        <w:rPr>
          <w:szCs w:val="21"/>
        </w:rPr>
        <w:t>20V</w:t>
      </w:r>
      <w:r w:rsidR="00634A1F" w:rsidRPr="0033331E">
        <w:rPr>
          <w:rFonts w:hint="eastAsia"/>
          <w:szCs w:val="21"/>
        </w:rPr>
        <w:t>;</w:t>
      </w:r>
    </w:p>
    <w:p w:rsidR="006F64D3" w:rsidRPr="0033331E" w:rsidRDefault="005233E4" w:rsidP="00C1032E">
      <w:pPr>
        <w:rPr>
          <w:b/>
          <w:szCs w:val="21"/>
        </w:rPr>
      </w:pPr>
      <w:r w:rsidRPr="0033331E">
        <w:rPr>
          <w:rFonts w:hint="eastAsia"/>
          <w:b/>
          <w:szCs w:val="21"/>
        </w:rPr>
        <w:t xml:space="preserve">Query Syntax: </w:t>
      </w:r>
      <w:r w:rsidR="006F64D3" w:rsidRPr="0033331E">
        <w:rPr>
          <w:szCs w:val="21"/>
        </w:rPr>
        <w:t>[</w:t>
      </w:r>
      <w:r w:rsidR="006F64D3" w:rsidRPr="0033331E">
        <w:rPr>
          <w:b/>
          <w:szCs w:val="21"/>
        </w:rPr>
        <w:t>SOUR</w:t>
      </w:r>
      <w:r w:rsidR="006F64D3" w:rsidRPr="0033331E">
        <w:rPr>
          <w:szCs w:val="21"/>
        </w:rPr>
        <w:t>ce:]</w:t>
      </w:r>
      <w:r w:rsidR="006F64D3" w:rsidRPr="0033331E">
        <w:rPr>
          <w:b/>
          <w:szCs w:val="21"/>
        </w:rPr>
        <w:t>VOLT</w:t>
      </w:r>
      <w:r w:rsidR="006F64D3" w:rsidRPr="0033331E">
        <w:rPr>
          <w:szCs w:val="21"/>
        </w:rPr>
        <w:t>age</w:t>
      </w:r>
      <w:r w:rsidR="006F64D3" w:rsidRPr="0033331E">
        <w:rPr>
          <w:b/>
          <w:szCs w:val="21"/>
        </w:rPr>
        <w:t>:LIM</w:t>
      </w:r>
      <w:r w:rsidR="006F64D3" w:rsidRPr="0033331E">
        <w:rPr>
          <w:szCs w:val="21"/>
        </w:rPr>
        <w:t>it?</w:t>
      </w:r>
    </w:p>
    <w:p w:rsidR="006F64D3" w:rsidRPr="0033331E" w:rsidRDefault="005233E4" w:rsidP="00C1032E">
      <w:pPr>
        <w:rPr>
          <w:szCs w:val="21"/>
        </w:rPr>
      </w:pPr>
      <w:r w:rsidRPr="0033331E">
        <w:rPr>
          <w:rFonts w:hint="eastAsia"/>
          <w:b/>
          <w:szCs w:val="21"/>
        </w:rPr>
        <w:t xml:space="preserve">Parameters: </w:t>
      </w:r>
      <w:r w:rsidR="009B3A06" w:rsidRPr="0033331E">
        <w:rPr>
          <w:rFonts w:hint="eastAsia"/>
          <w:szCs w:val="21"/>
        </w:rPr>
        <w:t>None</w:t>
      </w:r>
      <w:r w:rsidR="006F64D3" w:rsidRPr="0033331E">
        <w:rPr>
          <w:szCs w:val="21"/>
        </w:rPr>
        <w:t>|MIN|MAX</w:t>
      </w:r>
    </w:p>
    <w:p w:rsidR="006F64D3" w:rsidRPr="0033331E" w:rsidRDefault="0003101B" w:rsidP="00C1032E">
      <w:pPr>
        <w:rPr>
          <w:szCs w:val="21"/>
        </w:rPr>
      </w:pPr>
      <w:r w:rsidRPr="0033331E">
        <w:rPr>
          <w:rFonts w:hint="eastAsia"/>
          <w:b/>
          <w:szCs w:val="21"/>
        </w:rPr>
        <w:t xml:space="preserve">Example: </w:t>
      </w:r>
      <w:r w:rsidR="006F64D3" w:rsidRPr="0033331E">
        <w:rPr>
          <w:b/>
          <w:szCs w:val="21"/>
        </w:rPr>
        <w:t xml:space="preserve">VOLT:LIM? </w:t>
      </w:r>
      <w:r w:rsidR="006F64D3" w:rsidRPr="0033331E">
        <w:rPr>
          <w:szCs w:val="21"/>
        </w:rPr>
        <w:t xml:space="preserve">                           </w:t>
      </w:r>
      <w:r w:rsidR="00502FE8" w:rsidRPr="0033331E">
        <w:rPr>
          <w:rFonts w:hint="eastAsia"/>
          <w:szCs w:val="21"/>
        </w:rPr>
        <w:t>Query the voltage limit level</w:t>
      </w:r>
    </w:p>
    <w:p w:rsidR="006F64D3" w:rsidRPr="0033331E" w:rsidRDefault="005233E4" w:rsidP="00C1032E">
      <w:pPr>
        <w:rPr>
          <w:szCs w:val="21"/>
        </w:rPr>
      </w:pPr>
      <w:r w:rsidRPr="0033331E">
        <w:rPr>
          <w:rFonts w:hint="eastAsia"/>
          <w:b/>
          <w:szCs w:val="21"/>
        </w:rPr>
        <w:t xml:space="preserve">Returned Parameters: </w:t>
      </w:r>
      <w:r w:rsidR="006F64D3" w:rsidRPr="0033331E">
        <w:rPr>
          <w:szCs w:val="21"/>
        </w:rPr>
        <w:t>&lt;NR3&gt;</w:t>
      </w:r>
    </w:p>
    <w:p w:rsidR="006F64D3" w:rsidRPr="0033331E" w:rsidRDefault="006F64D3" w:rsidP="00C1032E">
      <w:pPr>
        <w:rPr>
          <w:color w:val="FF0000"/>
          <w:szCs w:val="21"/>
        </w:rPr>
      </w:pPr>
    </w:p>
    <w:p w:rsidR="006F64D3" w:rsidRPr="0033331E" w:rsidRDefault="006F64D3" w:rsidP="00EF1B54">
      <w:pPr>
        <w:rPr>
          <w:b/>
          <w:szCs w:val="21"/>
        </w:rPr>
      </w:pPr>
      <w:r w:rsidRPr="0033331E">
        <w:rPr>
          <w:szCs w:val="21"/>
        </w:rPr>
        <w:t>[</w:t>
      </w:r>
      <w:r w:rsidRPr="0033331E">
        <w:rPr>
          <w:b/>
          <w:szCs w:val="21"/>
        </w:rPr>
        <w:t>SOUR</w:t>
      </w:r>
      <w:r w:rsidRPr="0033331E">
        <w:rPr>
          <w:szCs w:val="21"/>
        </w:rPr>
        <w:t>ce:]</w:t>
      </w:r>
      <w:r w:rsidRPr="0033331E">
        <w:rPr>
          <w:b/>
          <w:szCs w:val="21"/>
        </w:rPr>
        <w:t xml:space="preserve"> VOLT</w:t>
      </w:r>
      <w:r w:rsidRPr="0033331E">
        <w:rPr>
          <w:szCs w:val="21"/>
        </w:rPr>
        <w:t>age</w:t>
      </w:r>
      <w:r w:rsidRPr="0033331E">
        <w:rPr>
          <w:b/>
          <w:szCs w:val="21"/>
        </w:rPr>
        <w:t>:SLEW</w:t>
      </w:r>
      <w:r w:rsidRPr="0033331E">
        <w:rPr>
          <w:szCs w:val="21"/>
        </w:rPr>
        <w:t>rate</w:t>
      </w:r>
      <w:r w:rsidRPr="0033331E">
        <w:rPr>
          <w:b/>
          <w:szCs w:val="21"/>
        </w:rPr>
        <w:t>:NEG</w:t>
      </w:r>
      <w:r w:rsidRPr="0033331E">
        <w:rPr>
          <w:szCs w:val="21"/>
        </w:rPr>
        <w:t>ative</w:t>
      </w:r>
    </w:p>
    <w:p w:rsidR="00502FE8" w:rsidRPr="0033331E" w:rsidRDefault="00502FE8" w:rsidP="00634AEC">
      <w:pPr>
        <w:rPr>
          <w:szCs w:val="21"/>
        </w:rPr>
      </w:pPr>
      <w:r w:rsidRPr="0033331E">
        <w:rPr>
          <w:rFonts w:hint="eastAsia"/>
          <w:szCs w:val="21"/>
        </w:rPr>
        <w:t xml:space="preserve">This command sets the voltage fall rate when the voltage changes from high level to low level in the operation </w:t>
      </w:r>
      <w:r w:rsidRPr="0033331E">
        <w:rPr>
          <w:szCs w:val="21"/>
        </w:rPr>
        <w:t>of the</w:t>
      </w:r>
      <w:r w:rsidRPr="0033331E">
        <w:rPr>
          <w:rFonts w:hint="eastAsia"/>
          <w:szCs w:val="21"/>
        </w:rPr>
        <w:t xml:space="preserve"> electronic. This command is valid only in CVH and CVL modes.</w:t>
      </w:r>
    </w:p>
    <w:p w:rsidR="006F64D3" w:rsidRPr="0033331E" w:rsidRDefault="006F64D3" w:rsidP="00243F0D">
      <w:pPr>
        <w:rPr>
          <w:szCs w:val="21"/>
        </w:rPr>
      </w:pPr>
    </w:p>
    <w:p w:rsidR="006F64D3" w:rsidRPr="0033331E" w:rsidRDefault="005233E4" w:rsidP="00EF1B54">
      <w:pPr>
        <w:rPr>
          <w:b/>
          <w:szCs w:val="21"/>
        </w:rPr>
      </w:pPr>
      <w:r w:rsidRPr="0033331E">
        <w:rPr>
          <w:rFonts w:hint="eastAsia"/>
          <w:b/>
          <w:szCs w:val="21"/>
        </w:rPr>
        <w:t xml:space="preserve">Command Syntax: </w:t>
      </w:r>
      <w:r w:rsidR="006F64D3" w:rsidRPr="0033331E">
        <w:rPr>
          <w:szCs w:val="21"/>
        </w:rPr>
        <w:t>[</w:t>
      </w:r>
      <w:r w:rsidR="006F64D3" w:rsidRPr="0033331E">
        <w:rPr>
          <w:b/>
          <w:szCs w:val="21"/>
        </w:rPr>
        <w:t>SOUR</w:t>
      </w:r>
      <w:r w:rsidR="006F64D3" w:rsidRPr="0033331E">
        <w:rPr>
          <w:szCs w:val="21"/>
        </w:rPr>
        <w:t>ce:]</w:t>
      </w:r>
      <w:r w:rsidR="006F64D3" w:rsidRPr="0033331E">
        <w:rPr>
          <w:b/>
          <w:szCs w:val="21"/>
        </w:rPr>
        <w:t xml:space="preserve"> VOLT</w:t>
      </w:r>
      <w:r w:rsidR="006F64D3" w:rsidRPr="0033331E">
        <w:rPr>
          <w:szCs w:val="21"/>
        </w:rPr>
        <w:t>age</w:t>
      </w:r>
      <w:r w:rsidR="006F64D3" w:rsidRPr="0033331E">
        <w:rPr>
          <w:b/>
          <w:szCs w:val="21"/>
        </w:rPr>
        <w:t>:SLEW</w:t>
      </w:r>
      <w:r w:rsidR="006F64D3" w:rsidRPr="0033331E">
        <w:rPr>
          <w:szCs w:val="21"/>
        </w:rPr>
        <w:t>rate</w:t>
      </w:r>
      <w:r w:rsidR="006F64D3" w:rsidRPr="0033331E">
        <w:rPr>
          <w:b/>
          <w:szCs w:val="21"/>
        </w:rPr>
        <w:t>:NEG</w:t>
      </w:r>
      <w:r w:rsidR="006F64D3" w:rsidRPr="0033331E">
        <w:rPr>
          <w:szCs w:val="21"/>
        </w:rPr>
        <w:t>ative&lt;NRf+&gt;</w:t>
      </w:r>
    </w:p>
    <w:p w:rsidR="006F64D3" w:rsidRPr="0033331E" w:rsidRDefault="005233E4" w:rsidP="00EF1B54">
      <w:pPr>
        <w:rPr>
          <w:szCs w:val="21"/>
        </w:rPr>
      </w:pPr>
      <w:r w:rsidRPr="0033331E">
        <w:rPr>
          <w:rFonts w:hint="eastAsia"/>
          <w:b/>
          <w:szCs w:val="21"/>
        </w:rPr>
        <w:t xml:space="preserve">Parameters: </w:t>
      </w:r>
      <w:r w:rsidR="000D3DFE" w:rsidRPr="0033331E">
        <w:rPr>
          <w:rFonts w:hint="eastAsia"/>
          <w:szCs w:val="21"/>
        </w:rPr>
        <w:t>Figure</w:t>
      </w:r>
      <w:r w:rsidR="006F64D3" w:rsidRPr="0033331E">
        <w:rPr>
          <w:szCs w:val="21"/>
        </w:rPr>
        <w:t>|MIN|MAX</w:t>
      </w:r>
    </w:p>
    <w:p w:rsidR="006F64D3" w:rsidRPr="0033331E" w:rsidRDefault="009B3A06" w:rsidP="00EF1B54">
      <w:pPr>
        <w:rPr>
          <w:szCs w:val="21"/>
        </w:rPr>
      </w:pPr>
      <w:r w:rsidRPr="0033331E">
        <w:rPr>
          <w:rFonts w:hint="eastAsia"/>
          <w:b/>
          <w:szCs w:val="21"/>
        </w:rPr>
        <w:t xml:space="preserve">Unit: </w:t>
      </w:r>
      <w:r w:rsidR="006F64D3" w:rsidRPr="0033331E">
        <w:rPr>
          <w:szCs w:val="21"/>
        </w:rPr>
        <w:t>V/ us</w:t>
      </w:r>
    </w:p>
    <w:p w:rsidR="006F64D3" w:rsidRPr="0033331E" w:rsidRDefault="0003101B" w:rsidP="00EF1B54">
      <w:pPr>
        <w:rPr>
          <w:szCs w:val="21"/>
        </w:rPr>
      </w:pPr>
      <w:r w:rsidRPr="0033331E">
        <w:rPr>
          <w:rFonts w:hint="eastAsia"/>
          <w:b/>
          <w:szCs w:val="21"/>
        </w:rPr>
        <w:t xml:space="preserve">Example: </w:t>
      </w:r>
      <w:r w:rsidR="006F64D3" w:rsidRPr="0033331E">
        <w:rPr>
          <w:b/>
          <w:szCs w:val="21"/>
        </w:rPr>
        <w:t>VOLT:SLEW:NEG</w:t>
      </w:r>
      <w:r w:rsidR="006F64D3" w:rsidRPr="0033331E">
        <w:rPr>
          <w:szCs w:val="21"/>
        </w:rPr>
        <w:t xml:space="preserve"> 5</w:t>
      </w:r>
      <w:r w:rsidR="006F64D3" w:rsidRPr="0033331E">
        <w:rPr>
          <w:szCs w:val="21"/>
        </w:rPr>
        <w:tab/>
      </w:r>
      <w:r w:rsidR="006F64D3" w:rsidRPr="0033331E">
        <w:rPr>
          <w:szCs w:val="21"/>
        </w:rPr>
        <w:tab/>
      </w:r>
      <w:r w:rsidR="006F64D3" w:rsidRPr="0033331E">
        <w:rPr>
          <w:szCs w:val="21"/>
        </w:rPr>
        <w:tab/>
      </w:r>
      <w:r w:rsidR="006F64D3" w:rsidRPr="0033331E">
        <w:rPr>
          <w:szCs w:val="21"/>
        </w:rPr>
        <w:tab/>
      </w:r>
      <w:r w:rsidR="006F64D3" w:rsidRPr="0033331E">
        <w:rPr>
          <w:szCs w:val="21"/>
        </w:rPr>
        <w:tab/>
      </w:r>
      <w:r w:rsidR="006F64D3" w:rsidRPr="0033331E">
        <w:rPr>
          <w:szCs w:val="21"/>
        </w:rPr>
        <w:tab/>
      </w:r>
      <w:r w:rsidR="00C65B5E" w:rsidRPr="0033331E">
        <w:rPr>
          <w:rFonts w:hint="eastAsia"/>
          <w:szCs w:val="21"/>
        </w:rPr>
        <w:t xml:space="preserve">Set the voltage fall rate to </w:t>
      </w:r>
      <w:r w:rsidR="00912360" w:rsidRPr="0033331E">
        <w:rPr>
          <w:szCs w:val="21"/>
        </w:rPr>
        <w:t>5V/</w:t>
      </w:r>
      <w:r w:rsidR="006F64D3" w:rsidRPr="0033331E">
        <w:rPr>
          <w:szCs w:val="21"/>
        </w:rPr>
        <w:t>us</w:t>
      </w:r>
      <w:r w:rsidR="00912360" w:rsidRPr="0033331E">
        <w:rPr>
          <w:rFonts w:hint="eastAsia"/>
          <w:szCs w:val="21"/>
        </w:rPr>
        <w:t>;</w:t>
      </w:r>
    </w:p>
    <w:p w:rsidR="006F64D3" w:rsidRPr="0033331E" w:rsidRDefault="005233E4" w:rsidP="00EF1B54">
      <w:pPr>
        <w:rPr>
          <w:b/>
          <w:szCs w:val="21"/>
        </w:rPr>
      </w:pPr>
      <w:r w:rsidRPr="0033331E">
        <w:rPr>
          <w:rFonts w:hint="eastAsia"/>
          <w:b/>
          <w:bCs/>
          <w:szCs w:val="21"/>
        </w:rPr>
        <w:t xml:space="preserve">Query Syntax: </w:t>
      </w:r>
      <w:r w:rsidR="006F64D3" w:rsidRPr="0033331E">
        <w:rPr>
          <w:szCs w:val="21"/>
        </w:rPr>
        <w:t>[</w:t>
      </w:r>
      <w:r w:rsidR="006F64D3" w:rsidRPr="0033331E">
        <w:rPr>
          <w:b/>
          <w:szCs w:val="21"/>
        </w:rPr>
        <w:t>SOUR</w:t>
      </w:r>
      <w:r w:rsidR="006F64D3" w:rsidRPr="0033331E">
        <w:rPr>
          <w:szCs w:val="21"/>
        </w:rPr>
        <w:t>ce:]</w:t>
      </w:r>
      <w:r w:rsidR="006F64D3" w:rsidRPr="0033331E">
        <w:rPr>
          <w:b/>
          <w:szCs w:val="21"/>
        </w:rPr>
        <w:t xml:space="preserve"> VOLT</w:t>
      </w:r>
      <w:r w:rsidR="006F64D3" w:rsidRPr="0033331E">
        <w:rPr>
          <w:szCs w:val="21"/>
        </w:rPr>
        <w:t>age</w:t>
      </w:r>
      <w:r w:rsidR="006F64D3" w:rsidRPr="0033331E">
        <w:rPr>
          <w:b/>
          <w:szCs w:val="21"/>
        </w:rPr>
        <w:t>:SLEW</w:t>
      </w:r>
      <w:r w:rsidR="006F64D3" w:rsidRPr="0033331E">
        <w:rPr>
          <w:szCs w:val="21"/>
        </w:rPr>
        <w:t>rate</w:t>
      </w:r>
      <w:r w:rsidR="006F64D3" w:rsidRPr="0033331E">
        <w:rPr>
          <w:b/>
          <w:szCs w:val="21"/>
        </w:rPr>
        <w:t>:NEG</w:t>
      </w:r>
      <w:r w:rsidR="006F64D3" w:rsidRPr="0033331E">
        <w:rPr>
          <w:szCs w:val="21"/>
        </w:rPr>
        <w:t>ative</w:t>
      </w:r>
      <w:r w:rsidR="006F64D3" w:rsidRPr="0033331E">
        <w:rPr>
          <w:b/>
          <w:szCs w:val="21"/>
        </w:rPr>
        <w:t>?</w:t>
      </w:r>
    </w:p>
    <w:p w:rsidR="006F64D3" w:rsidRPr="0033331E" w:rsidRDefault="005233E4" w:rsidP="00EF1B54">
      <w:pPr>
        <w:rPr>
          <w:szCs w:val="21"/>
        </w:rPr>
      </w:pPr>
      <w:r w:rsidRPr="0033331E">
        <w:rPr>
          <w:rFonts w:hint="eastAsia"/>
          <w:b/>
          <w:szCs w:val="21"/>
        </w:rPr>
        <w:t xml:space="preserve">Parameters: </w:t>
      </w:r>
      <w:r w:rsidR="009B3A06" w:rsidRPr="0033331E">
        <w:rPr>
          <w:rFonts w:hint="eastAsia"/>
          <w:szCs w:val="21"/>
        </w:rPr>
        <w:t>None</w:t>
      </w:r>
      <w:r w:rsidR="006F64D3" w:rsidRPr="0033331E">
        <w:rPr>
          <w:szCs w:val="21"/>
        </w:rPr>
        <w:t>|MIN|MAX</w:t>
      </w:r>
    </w:p>
    <w:p w:rsidR="006F64D3" w:rsidRPr="0033331E" w:rsidRDefault="0003101B" w:rsidP="00EF1B54">
      <w:pPr>
        <w:rPr>
          <w:szCs w:val="21"/>
        </w:rPr>
      </w:pPr>
      <w:r w:rsidRPr="0033331E">
        <w:rPr>
          <w:rFonts w:hint="eastAsia"/>
          <w:b/>
          <w:szCs w:val="21"/>
        </w:rPr>
        <w:t xml:space="preserve">Example: </w:t>
      </w:r>
      <w:r w:rsidR="006F64D3" w:rsidRPr="0033331E">
        <w:rPr>
          <w:b/>
          <w:szCs w:val="21"/>
        </w:rPr>
        <w:t>VOLT:SLEW:NEG?</w:t>
      </w:r>
      <w:r w:rsidR="006F64D3" w:rsidRPr="0033331E">
        <w:rPr>
          <w:szCs w:val="21"/>
        </w:rPr>
        <w:tab/>
      </w:r>
      <w:r w:rsidR="006F64D3" w:rsidRPr="0033331E">
        <w:rPr>
          <w:szCs w:val="21"/>
        </w:rPr>
        <w:tab/>
      </w:r>
      <w:r w:rsidR="006F64D3" w:rsidRPr="0033331E">
        <w:rPr>
          <w:szCs w:val="21"/>
        </w:rPr>
        <w:tab/>
      </w:r>
      <w:r w:rsidR="006F64D3" w:rsidRPr="0033331E">
        <w:rPr>
          <w:szCs w:val="21"/>
        </w:rPr>
        <w:tab/>
      </w:r>
      <w:r w:rsidR="006F64D3" w:rsidRPr="0033331E">
        <w:rPr>
          <w:szCs w:val="21"/>
        </w:rPr>
        <w:tab/>
      </w:r>
      <w:r w:rsidR="006F64D3" w:rsidRPr="0033331E">
        <w:rPr>
          <w:szCs w:val="21"/>
        </w:rPr>
        <w:tab/>
      </w:r>
      <w:r w:rsidR="00912360" w:rsidRPr="0033331E">
        <w:rPr>
          <w:rFonts w:hint="eastAsia"/>
          <w:szCs w:val="21"/>
        </w:rPr>
        <w:t>Query the transient voltage fall rate;</w:t>
      </w:r>
    </w:p>
    <w:p w:rsidR="006F64D3" w:rsidRPr="0033331E" w:rsidRDefault="006F64D3" w:rsidP="00E334C7">
      <w:pPr>
        <w:ind w:leftChars="514" w:left="1079"/>
        <w:rPr>
          <w:szCs w:val="21"/>
        </w:rPr>
      </w:pPr>
      <w:r w:rsidRPr="0033331E">
        <w:rPr>
          <w:b/>
          <w:szCs w:val="21"/>
        </w:rPr>
        <w:t>VOLT:SLEW:NEG?</w:t>
      </w:r>
      <w:r w:rsidRPr="0033331E">
        <w:rPr>
          <w:szCs w:val="21"/>
        </w:rPr>
        <w:t>MIN</w:t>
      </w:r>
      <w:r w:rsidRPr="0033331E">
        <w:rPr>
          <w:szCs w:val="21"/>
        </w:rPr>
        <w:tab/>
      </w:r>
      <w:r w:rsidRPr="0033331E">
        <w:rPr>
          <w:szCs w:val="21"/>
        </w:rPr>
        <w:tab/>
      </w:r>
      <w:r w:rsidRPr="0033331E">
        <w:rPr>
          <w:szCs w:val="21"/>
        </w:rPr>
        <w:tab/>
      </w:r>
      <w:r w:rsidRPr="0033331E">
        <w:rPr>
          <w:szCs w:val="21"/>
        </w:rPr>
        <w:tab/>
      </w:r>
      <w:r w:rsidRPr="0033331E">
        <w:rPr>
          <w:szCs w:val="21"/>
        </w:rPr>
        <w:tab/>
      </w:r>
      <w:r w:rsidR="00912360" w:rsidRPr="0033331E">
        <w:rPr>
          <w:rFonts w:hint="eastAsia"/>
          <w:szCs w:val="21"/>
        </w:rPr>
        <w:t>Query the minimum transient voltage fall rate;</w:t>
      </w:r>
    </w:p>
    <w:p w:rsidR="006F64D3" w:rsidRPr="0033331E" w:rsidRDefault="006F64D3" w:rsidP="00E334C7">
      <w:pPr>
        <w:ind w:leftChars="514" w:left="1079"/>
        <w:rPr>
          <w:szCs w:val="21"/>
        </w:rPr>
      </w:pPr>
      <w:r w:rsidRPr="0033331E">
        <w:rPr>
          <w:b/>
          <w:szCs w:val="21"/>
        </w:rPr>
        <w:t>VOLT:SLEW:NEG?</w:t>
      </w:r>
      <w:r w:rsidRPr="0033331E">
        <w:rPr>
          <w:szCs w:val="21"/>
        </w:rPr>
        <w:t>MAX</w:t>
      </w:r>
      <w:r w:rsidRPr="0033331E">
        <w:rPr>
          <w:szCs w:val="21"/>
        </w:rPr>
        <w:tab/>
      </w:r>
      <w:r w:rsidRPr="0033331E">
        <w:rPr>
          <w:szCs w:val="21"/>
        </w:rPr>
        <w:tab/>
      </w:r>
      <w:r w:rsidRPr="0033331E">
        <w:rPr>
          <w:szCs w:val="21"/>
        </w:rPr>
        <w:tab/>
      </w:r>
      <w:r w:rsidRPr="0033331E">
        <w:rPr>
          <w:szCs w:val="21"/>
        </w:rPr>
        <w:tab/>
      </w:r>
      <w:r w:rsidR="00912360" w:rsidRPr="0033331E">
        <w:rPr>
          <w:rFonts w:hint="eastAsia"/>
          <w:szCs w:val="21"/>
        </w:rPr>
        <w:t>Query the maximum transient voltage fall rate;</w:t>
      </w:r>
    </w:p>
    <w:p w:rsidR="006F64D3" w:rsidRPr="0033331E" w:rsidRDefault="005233E4" w:rsidP="00EF1B54">
      <w:pPr>
        <w:rPr>
          <w:szCs w:val="21"/>
        </w:rPr>
      </w:pPr>
      <w:r w:rsidRPr="0033331E">
        <w:rPr>
          <w:rFonts w:hint="eastAsia"/>
          <w:b/>
          <w:szCs w:val="21"/>
        </w:rPr>
        <w:t xml:space="preserve">Returned Parameters: </w:t>
      </w:r>
      <w:r w:rsidR="006F64D3" w:rsidRPr="0033331E">
        <w:rPr>
          <w:szCs w:val="21"/>
        </w:rPr>
        <w:t>&lt;NR3&gt;</w:t>
      </w:r>
    </w:p>
    <w:p w:rsidR="006F64D3" w:rsidRPr="0033331E" w:rsidRDefault="005233E4" w:rsidP="00EF1B54">
      <w:pPr>
        <w:rPr>
          <w:b/>
          <w:szCs w:val="21"/>
        </w:rPr>
      </w:pPr>
      <w:r w:rsidRPr="0033331E">
        <w:rPr>
          <w:rFonts w:hint="eastAsia"/>
          <w:b/>
          <w:szCs w:val="21"/>
        </w:rPr>
        <w:t xml:space="preserve">Related Commands: </w:t>
      </w:r>
      <w:r w:rsidR="006F64D3" w:rsidRPr="0033331E">
        <w:rPr>
          <w:b/>
          <w:szCs w:val="21"/>
        </w:rPr>
        <w:t>VOLT: SLEW:POS</w:t>
      </w:r>
      <w:r w:rsidR="006F64D3" w:rsidRPr="0033331E">
        <w:rPr>
          <w:szCs w:val="21"/>
        </w:rPr>
        <w:t xml:space="preserve"> </w:t>
      </w:r>
    </w:p>
    <w:p w:rsidR="0008373D" w:rsidRPr="0033331E" w:rsidRDefault="0008373D" w:rsidP="00EF1B54">
      <w:pPr>
        <w:rPr>
          <w:b/>
          <w:color w:val="FF0000"/>
          <w:szCs w:val="21"/>
        </w:rPr>
      </w:pPr>
    </w:p>
    <w:p w:rsidR="006F64D3" w:rsidRPr="0033331E" w:rsidRDefault="006F64D3" w:rsidP="00EF1B54">
      <w:pPr>
        <w:rPr>
          <w:b/>
          <w:szCs w:val="21"/>
        </w:rPr>
      </w:pPr>
      <w:r w:rsidRPr="0033331E">
        <w:rPr>
          <w:szCs w:val="21"/>
        </w:rPr>
        <w:t>[</w:t>
      </w:r>
      <w:r w:rsidRPr="0033331E">
        <w:rPr>
          <w:b/>
          <w:szCs w:val="21"/>
        </w:rPr>
        <w:t>SOUR</w:t>
      </w:r>
      <w:r w:rsidRPr="0033331E">
        <w:rPr>
          <w:szCs w:val="21"/>
        </w:rPr>
        <w:t>ce:]</w:t>
      </w:r>
      <w:r w:rsidRPr="0033331E">
        <w:rPr>
          <w:b/>
          <w:szCs w:val="21"/>
        </w:rPr>
        <w:t xml:space="preserve"> VOLT</w:t>
      </w:r>
      <w:r w:rsidRPr="0033331E">
        <w:rPr>
          <w:szCs w:val="21"/>
        </w:rPr>
        <w:t>age</w:t>
      </w:r>
      <w:r w:rsidRPr="0033331E">
        <w:rPr>
          <w:b/>
          <w:szCs w:val="21"/>
        </w:rPr>
        <w:t>:SLEW</w:t>
      </w:r>
      <w:r w:rsidRPr="0033331E">
        <w:rPr>
          <w:szCs w:val="21"/>
        </w:rPr>
        <w:t>rate</w:t>
      </w:r>
      <w:r w:rsidRPr="0033331E">
        <w:rPr>
          <w:b/>
          <w:szCs w:val="21"/>
        </w:rPr>
        <w:t>:POS</w:t>
      </w:r>
      <w:r w:rsidRPr="0033331E">
        <w:rPr>
          <w:szCs w:val="21"/>
        </w:rPr>
        <w:t>itive</w:t>
      </w:r>
    </w:p>
    <w:p w:rsidR="006F64D3" w:rsidRPr="0033331E" w:rsidRDefault="001E73D8" w:rsidP="00634AEC">
      <w:pPr>
        <w:rPr>
          <w:szCs w:val="21"/>
        </w:rPr>
      </w:pPr>
      <w:r w:rsidRPr="0033331E">
        <w:rPr>
          <w:rFonts w:hint="eastAsia"/>
          <w:szCs w:val="21"/>
        </w:rPr>
        <w:t>This command sets the voltage rise rate in CV mode. This command is valid only in CVH and CVL modes.</w:t>
      </w:r>
    </w:p>
    <w:p w:rsidR="002870BC" w:rsidRPr="001E73D8" w:rsidRDefault="002870BC" w:rsidP="00243F0D">
      <w:pPr>
        <w:rPr>
          <w:szCs w:val="21"/>
        </w:rPr>
      </w:pPr>
    </w:p>
    <w:p w:rsidR="006F64D3" w:rsidRPr="00555559" w:rsidRDefault="005233E4" w:rsidP="00EF1B54">
      <w:pPr>
        <w:rPr>
          <w:b/>
          <w:szCs w:val="21"/>
        </w:rPr>
      </w:pPr>
      <w:r>
        <w:rPr>
          <w:rFonts w:hint="eastAsia"/>
          <w:b/>
          <w:szCs w:val="21"/>
        </w:rPr>
        <w:t xml:space="preserve">Command Syntax: </w:t>
      </w:r>
      <w:r w:rsidR="006F64D3" w:rsidRPr="00555559">
        <w:rPr>
          <w:szCs w:val="21"/>
        </w:rPr>
        <w:t>[</w:t>
      </w:r>
      <w:r w:rsidR="006F64D3" w:rsidRPr="00555559">
        <w:rPr>
          <w:b/>
          <w:szCs w:val="21"/>
        </w:rPr>
        <w:t>SOUR</w:t>
      </w:r>
      <w:r w:rsidR="006F64D3" w:rsidRPr="00555559">
        <w:rPr>
          <w:szCs w:val="21"/>
        </w:rPr>
        <w:t>ce:]</w:t>
      </w:r>
      <w:r w:rsidR="006F64D3" w:rsidRPr="00555559">
        <w:rPr>
          <w:b/>
          <w:szCs w:val="21"/>
        </w:rPr>
        <w:t xml:space="preserve"> VOLT</w:t>
      </w:r>
      <w:r w:rsidR="006F64D3" w:rsidRPr="00555559">
        <w:rPr>
          <w:szCs w:val="21"/>
        </w:rPr>
        <w:t>age</w:t>
      </w:r>
      <w:r w:rsidR="006F64D3" w:rsidRPr="00555559">
        <w:rPr>
          <w:b/>
          <w:szCs w:val="21"/>
        </w:rPr>
        <w:t>:SLEW</w:t>
      </w:r>
      <w:r w:rsidR="006F64D3" w:rsidRPr="00555559">
        <w:rPr>
          <w:szCs w:val="21"/>
        </w:rPr>
        <w:t>rate</w:t>
      </w:r>
      <w:r w:rsidR="006F64D3" w:rsidRPr="00555559">
        <w:rPr>
          <w:b/>
          <w:szCs w:val="21"/>
        </w:rPr>
        <w:t>:POS</w:t>
      </w:r>
      <w:r w:rsidR="006F64D3" w:rsidRPr="00555559">
        <w:rPr>
          <w:szCs w:val="21"/>
        </w:rPr>
        <w:t>itive &lt;NRf+&gt;</w:t>
      </w:r>
    </w:p>
    <w:p w:rsidR="006F64D3" w:rsidRPr="00555559" w:rsidRDefault="005233E4" w:rsidP="00EF1B54">
      <w:pPr>
        <w:rPr>
          <w:szCs w:val="21"/>
        </w:rPr>
      </w:pPr>
      <w:r>
        <w:rPr>
          <w:rFonts w:hint="eastAsia"/>
          <w:b/>
          <w:szCs w:val="21"/>
        </w:rPr>
        <w:t xml:space="preserve">Parameters: </w:t>
      </w:r>
      <w:r w:rsidR="000D3DFE">
        <w:rPr>
          <w:rFonts w:hint="eastAsia"/>
          <w:szCs w:val="21"/>
        </w:rPr>
        <w:t>Figure</w:t>
      </w:r>
      <w:r w:rsidR="006F64D3" w:rsidRPr="00555559">
        <w:rPr>
          <w:szCs w:val="21"/>
        </w:rPr>
        <w:t>|MIN|MAX</w:t>
      </w:r>
    </w:p>
    <w:p w:rsidR="006F64D3" w:rsidRPr="00555559" w:rsidRDefault="009B3A06" w:rsidP="00EF1B54">
      <w:pPr>
        <w:rPr>
          <w:szCs w:val="21"/>
        </w:rPr>
      </w:pPr>
      <w:r>
        <w:rPr>
          <w:rFonts w:hint="eastAsia"/>
          <w:b/>
          <w:szCs w:val="21"/>
        </w:rPr>
        <w:t xml:space="preserve">Unit: </w:t>
      </w:r>
      <w:r w:rsidR="006F64D3" w:rsidRPr="00555559">
        <w:rPr>
          <w:szCs w:val="21"/>
        </w:rPr>
        <w:t>V /us</w:t>
      </w:r>
    </w:p>
    <w:p w:rsidR="006F64D3" w:rsidRPr="00555559" w:rsidRDefault="0003101B" w:rsidP="00EF1B54">
      <w:pPr>
        <w:rPr>
          <w:szCs w:val="21"/>
        </w:rPr>
      </w:pPr>
      <w:r>
        <w:rPr>
          <w:rFonts w:hint="eastAsia"/>
          <w:b/>
          <w:szCs w:val="21"/>
        </w:rPr>
        <w:t xml:space="preserve">Example: </w:t>
      </w:r>
      <w:r w:rsidR="006F64D3" w:rsidRPr="00555559">
        <w:rPr>
          <w:b/>
          <w:szCs w:val="21"/>
        </w:rPr>
        <w:t xml:space="preserve">VOLT: SLEW: POS </w:t>
      </w:r>
      <w:r w:rsidR="006F64D3" w:rsidRPr="00555559">
        <w:rPr>
          <w:szCs w:val="21"/>
        </w:rPr>
        <w:t>0.2</w:t>
      </w:r>
      <w:r w:rsidR="006F64D3" w:rsidRPr="00555559">
        <w:rPr>
          <w:szCs w:val="21"/>
        </w:rPr>
        <w:tab/>
      </w:r>
      <w:r w:rsidR="006F64D3" w:rsidRPr="00555559">
        <w:rPr>
          <w:szCs w:val="21"/>
        </w:rPr>
        <w:tab/>
      </w:r>
      <w:r w:rsidR="006F64D3" w:rsidRPr="00555559">
        <w:rPr>
          <w:szCs w:val="21"/>
        </w:rPr>
        <w:tab/>
      </w:r>
      <w:r w:rsidR="006F64D3" w:rsidRPr="00555559">
        <w:rPr>
          <w:szCs w:val="21"/>
        </w:rPr>
        <w:tab/>
      </w:r>
      <w:r w:rsidR="006F64D3" w:rsidRPr="00555559">
        <w:rPr>
          <w:szCs w:val="21"/>
        </w:rPr>
        <w:tab/>
      </w:r>
      <w:r w:rsidR="00F0443B">
        <w:rPr>
          <w:rFonts w:hint="eastAsia"/>
          <w:szCs w:val="21"/>
        </w:rPr>
        <w:t xml:space="preserve">Set the voltage rise rate to </w:t>
      </w:r>
      <w:r w:rsidR="006F64D3" w:rsidRPr="00555559">
        <w:rPr>
          <w:szCs w:val="21"/>
        </w:rPr>
        <w:t>0.2V/us</w:t>
      </w:r>
      <w:r w:rsidR="00F0443B">
        <w:rPr>
          <w:rFonts w:hint="eastAsia"/>
          <w:szCs w:val="21"/>
        </w:rPr>
        <w:t>;</w:t>
      </w:r>
    </w:p>
    <w:p w:rsidR="006F64D3" w:rsidRPr="00555559" w:rsidRDefault="005233E4" w:rsidP="00EF1B54">
      <w:pPr>
        <w:rPr>
          <w:szCs w:val="21"/>
        </w:rPr>
      </w:pPr>
      <w:r>
        <w:rPr>
          <w:rFonts w:hint="eastAsia"/>
          <w:b/>
          <w:szCs w:val="21"/>
        </w:rPr>
        <w:t xml:space="preserve">Query Syntax: </w:t>
      </w:r>
      <w:r w:rsidR="006F64D3" w:rsidRPr="00555559">
        <w:rPr>
          <w:szCs w:val="21"/>
        </w:rPr>
        <w:t>[</w:t>
      </w:r>
      <w:r w:rsidR="006F64D3" w:rsidRPr="00555559">
        <w:rPr>
          <w:b/>
          <w:szCs w:val="21"/>
        </w:rPr>
        <w:t>SOUR</w:t>
      </w:r>
      <w:r w:rsidR="006F64D3" w:rsidRPr="00555559">
        <w:rPr>
          <w:szCs w:val="21"/>
        </w:rPr>
        <w:t>ce:]</w:t>
      </w:r>
      <w:r w:rsidR="006F64D3" w:rsidRPr="00555559">
        <w:rPr>
          <w:b/>
          <w:szCs w:val="21"/>
        </w:rPr>
        <w:t xml:space="preserve"> VOLT</w:t>
      </w:r>
      <w:r w:rsidR="006F64D3" w:rsidRPr="00555559">
        <w:rPr>
          <w:szCs w:val="21"/>
        </w:rPr>
        <w:t>age</w:t>
      </w:r>
      <w:r w:rsidR="006F64D3" w:rsidRPr="00555559">
        <w:rPr>
          <w:b/>
          <w:szCs w:val="21"/>
        </w:rPr>
        <w:t>:SLEW</w:t>
      </w:r>
      <w:r w:rsidR="006F64D3" w:rsidRPr="00555559">
        <w:rPr>
          <w:szCs w:val="21"/>
        </w:rPr>
        <w:t>rate</w:t>
      </w:r>
      <w:r w:rsidR="006F64D3" w:rsidRPr="00555559">
        <w:rPr>
          <w:b/>
          <w:szCs w:val="21"/>
        </w:rPr>
        <w:t>:POS</w:t>
      </w:r>
      <w:r w:rsidR="006F64D3" w:rsidRPr="00555559">
        <w:rPr>
          <w:szCs w:val="21"/>
        </w:rPr>
        <w:t>itive</w:t>
      </w:r>
      <w:r w:rsidR="006F64D3" w:rsidRPr="00555559">
        <w:rPr>
          <w:b/>
          <w:szCs w:val="21"/>
        </w:rPr>
        <w:t>?</w:t>
      </w:r>
    </w:p>
    <w:p w:rsidR="006F64D3" w:rsidRPr="00555559" w:rsidRDefault="005233E4" w:rsidP="00EF1B54">
      <w:pPr>
        <w:rPr>
          <w:szCs w:val="21"/>
        </w:rPr>
      </w:pPr>
      <w:r>
        <w:rPr>
          <w:rFonts w:hint="eastAsia"/>
          <w:b/>
          <w:szCs w:val="21"/>
        </w:rPr>
        <w:t xml:space="preserve">Parameters: </w:t>
      </w:r>
      <w:r w:rsidR="009B3A06">
        <w:rPr>
          <w:rFonts w:hint="eastAsia"/>
          <w:szCs w:val="21"/>
        </w:rPr>
        <w:t>None</w:t>
      </w:r>
      <w:r w:rsidR="006F64D3" w:rsidRPr="00555559">
        <w:rPr>
          <w:szCs w:val="21"/>
        </w:rPr>
        <w:t>|MIN|MAX</w:t>
      </w:r>
    </w:p>
    <w:p w:rsidR="006F64D3" w:rsidRPr="00555559" w:rsidRDefault="0003101B" w:rsidP="00EF1B54">
      <w:pPr>
        <w:rPr>
          <w:szCs w:val="21"/>
        </w:rPr>
      </w:pPr>
      <w:r>
        <w:rPr>
          <w:rFonts w:hint="eastAsia"/>
          <w:b/>
          <w:szCs w:val="21"/>
        </w:rPr>
        <w:t xml:space="preserve">Example: </w:t>
      </w:r>
      <w:r w:rsidR="006F64D3" w:rsidRPr="00555559">
        <w:rPr>
          <w:b/>
          <w:szCs w:val="21"/>
        </w:rPr>
        <w:t>VOLT:SLEW:POS?</w:t>
      </w:r>
      <w:r w:rsidR="006F64D3" w:rsidRPr="00555559">
        <w:rPr>
          <w:szCs w:val="21"/>
        </w:rPr>
        <w:t xml:space="preserve"> </w:t>
      </w:r>
      <w:r w:rsidR="006F64D3" w:rsidRPr="00555559">
        <w:rPr>
          <w:szCs w:val="21"/>
        </w:rPr>
        <w:tab/>
      </w:r>
      <w:r w:rsidR="006F64D3" w:rsidRPr="00555559">
        <w:rPr>
          <w:szCs w:val="21"/>
        </w:rPr>
        <w:tab/>
      </w:r>
      <w:r w:rsidR="006F64D3" w:rsidRPr="00555559">
        <w:rPr>
          <w:szCs w:val="21"/>
        </w:rPr>
        <w:tab/>
      </w:r>
      <w:r w:rsidR="006F64D3" w:rsidRPr="00555559">
        <w:rPr>
          <w:szCs w:val="21"/>
        </w:rPr>
        <w:tab/>
      </w:r>
      <w:r w:rsidR="006F64D3" w:rsidRPr="00555559">
        <w:rPr>
          <w:szCs w:val="21"/>
        </w:rPr>
        <w:tab/>
      </w:r>
      <w:r w:rsidR="006F64D3" w:rsidRPr="00555559">
        <w:rPr>
          <w:szCs w:val="21"/>
        </w:rPr>
        <w:tab/>
      </w:r>
      <w:r w:rsidR="00F0443B">
        <w:rPr>
          <w:rFonts w:hint="eastAsia"/>
          <w:szCs w:val="21"/>
        </w:rPr>
        <w:t>Query the voltage rise rate;</w:t>
      </w:r>
    </w:p>
    <w:p w:rsidR="006F64D3" w:rsidRPr="00555559" w:rsidRDefault="006F64D3" w:rsidP="00EF1B54">
      <w:pPr>
        <w:ind w:left="1080"/>
        <w:rPr>
          <w:szCs w:val="21"/>
        </w:rPr>
      </w:pPr>
      <w:r w:rsidRPr="00555559">
        <w:rPr>
          <w:b/>
          <w:szCs w:val="21"/>
        </w:rPr>
        <w:t>VOLT:SLEW:POS?</w:t>
      </w:r>
      <w:r w:rsidRPr="00555559">
        <w:rPr>
          <w:szCs w:val="21"/>
        </w:rPr>
        <w:t xml:space="preserve">MIN </w:t>
      </w:r>
      <w:r w:rsidRPr="00555559">
        <w:rPr>
          <w:szCs w:val="21"/>
        </w:rPr>
        <w:tab/>
      </w:r>
      <w:r w:rsidRPr="00555559">
        <w:rPr>
          <w:szCs w:val="21"/>
        </w:rPr>
        <w:tab/>
      </w:r>
      <w:r w:rsidRPr="00555559">
        <w:rPr>
          <w:szCs w:val="21"/>
        </w:rPr>
        <w:tab/>
      </w:r>
      <w:r w:rsidRPr="00555559">
        <w:rPr>
          <w:szCs w:val="21"/>
        </w:rPr>
        <w:tab/>
      </w:r>
      <w:r w:rsidR="00F0443B">
        <w:rPr>
          <w:rFonts w:hint="eastAsia"/>
        </w:rPr>
        <w:t>Query the minimum transient voltage rise rate;</w:t>
      </w:r>
    </w:p>
    <w:p w:rsidR="006F64D3" w:rsidRPr="00555559" w:rsidRDefault="006F64D3" w:rsidP="00EF1B54">
      <w:pPr>
        <w:ind w:left="1080"/>
        <w:rPr>
          <w:szCs w:val="21"/>
        </w:rPr>
      </w:pPr>
      <w:r w:rsidRPr="00555559">
        <w:rPr>
          <w:b/>
          <w:szCs w:val="21"/>
        </w:rPr>
        <w:t>VOLT:SLEW:POS?</w:t>
      </w:r>
      <w:r w:rsidRPr="00555559">
        <w:rPr>
          <w:szCs w:val="21"/>
        </w:rPr>
        <w:t>MAX</w:t>
      </w:r>
      <w:r w:rsidRPr="00555559">
        <w:rPr>
          <w:szCs w:val="21"/>
        </w:rPr>
        <w:tab/>
      </w:r>
      <w:r w:rsidRPr="00555559">
        <w:rPr>
          <w:szCs w:val="21"/>
        </w:rPr>
        <w:tab/>
      </w:r>
      <w:r w:rsidRPr="00555559">
        <w:rPr>
          <w:szCs w:val="21"/>
        </w:rPr>
        <w:tab/>
      </w:r>
      <w:r w:rsidRPr="00555559">
        <w:rPr>
          <w:szCs w:val="21"/>
        </w:rPr>
        <w:tab/>
      </w:r>
      <w:r w:rsidR="00F0443B">
        <w:rPr>
          <w:rFonts w:hint="eastAsia"/>
        </w:rPr>
        <w:t>Query the minimum transient voltage rise rate;</w:t>
      </w:r>
    </w:p>
    <w:p w:rsidR="006F64D3" w:rsidRPr="00555559" w:rsidRDefault="005233E4" w:rsidP="00EF1B54">
      <w:pPr>
        <w:rPr>
          <w:szCs w:val="21"/>
        </w:rPr>
      </w:pPr>
      <w:r>
        <w:rPr>
          <w:rFonts w:hint="eastAsia"/>
          <w:b/>
          <w:szCs w:val="21"/>
        </w:rPr>
        <w:t xml:space="preserve">Returned Parameters: </w:t>
      </w:r>
      <w:r w:rsidR="006F64D3" w:rsidRPr="00555559">
        <w:rPr>
          <w:szCs w:val="21"/>
        </w:rPr>
        <w:t>&lt;NR3&gt;</w:t>
      </w:r>
    </w:p>
    <w:p w:rsidR="006F64D3" w:rsidRPr="00243F0D" w:rsidRDefault="005233E4" w:rsidP="00EF1B54">
      <w:pPr>
        <w:rPr>
          <w:b/>
          <w:szCs w:val="21"/>
        </w:rPr>
      </w:pPr>
      <w:r>
        <w:rPr>
          <w:rFonts w:hint="eastAsia"/>
          <w:b/>
          <w:szCs w:val="21"/>
        </w:rPr>
        <w:t xml:space="preserve">Related Commands: </w:t>
      </w:r>
      <w:r w:rsidR="006F64D3" w:rsidRPr="00555559">
        <w:rPr>
          <w:b/>
          <w:szCs w:val="21"/>
        </w:rPr>
        <w:t>VOLT:SLEW:NEG</w:t>
      </w:r>
    </w:p>
    <w:p w:rsidR="0008373D" w:rsidRPr="00555559" w:rsidRDefault="0008373D" w:rsidP="00EF1B54">
      <w:pPr>
        <w:rPr>
          <w:b/>
          <w:color w:val="FF0000"/>
          <w:szCs w:val="21"/>
        </w:rPr>
      </w:pPr>
    </w:p>
    <w:p w:rsidR="006F64D3" w:rsidRPr="00555559" w:rsidRDefault="006F64D3" w:rsidP="00EF1B54">
      <w:pPr>
        <w:rPr>
          <w:b/>
          <w:szCs w:val="21"/>
        </w:rPr>
      </w:pPr>
      <w:r w:rsidRPr="00555559">
        <w:rPr>
          <w:szCs w:val="21"/>
        </w:rPr>
        <w:t>[</w:t>
      </w:r>
      <w:r w:rsidRPr="00555559">
        <w:rPr>
          <w:b/>
          <w:szCs w:val="21"/>
        </w:rPr>
        <w:t>SOUR</w:t>
      </w:r>
      <w:r w:rsidRPr="00555559">
        <w:rPr>
          <w:szCs w:val="21"/>
        </w:rPr>
        <w:t>ce:]</w:t>
      </w:r>
      <w:r w:rsidRPr="00555559">
        <w:rPr>
          <w:b/>
          <w:szCs w:val="21"/>
        </w:rPr>
        <w:t xml:space="preserve"> VOLT</w:t>
      </w:r>
      <w:r w:rsidRPr="00555559">
        <w:rPr>
          <w:szCs w:val="21"/>
        </w:rPr>
        <w:t>age</w:t>
      </w:r>
      <w:r w:rsidRPr="00555559">
        <w:rPr>
          <w:b/>
          <w:szCs w:val="21"/>
        </w:rPr>
        <w:t>:TLEV</w:t>
      </w:r>
      <w:r w:rsidRPr="00555559">
        <w:rPr>
          <w:szCs w:val="21"/>
        </w:rPr>
        <w:t>el</w:t>
      </w:r>
    </w:p>
    <w:p w:rsidR="006F64D3" w:rsidRPr="00555559" w:rsidRDefault="005233E4" w:rsidP="00EF1B54">
      <w:pPr>
        <w:rPr>
          <w:szCs w:val="21"/>
        </w:rPr>
      </w:pPr>
      <w:r>
        <w:rPr>
          <w:rFonts w:hint="eastAsia"/>
          <w:b/>
          <w:szCs w:val="21"/>
        </w:rPr>
        <w:t xml:space="preserve">Command Syntax: </w:t>
      </w:r>
      <w:r w:rsidR="006F64D3" w:rsidRPr="00555559">
        <w:rPr>
          <w:szCs w:val="21"/>
        </w:rPr>
        <w:t>[</w:t>
      </w:r>
      <w:r w:rsidR="006F64D3" w:rsidRPr="00555559">
        <w:rPr>
          <w:b/>
          <w:szCs w:val="21"/>
        </w:rPr>
        <w:t>SOUR</w:t>
      </w:r>
      <w:r w:rsidR="006F64D3" w:rsidRPr="00555559">
        <w:rPr>
          <w:szCs w:val="21"/>
        </w:rPr>
        <w:t>ce:]</w:t>
      </w:r>
      <w:r w:rsidR="006F64D3" w:rsidRPr="00555559">
        <w:rPr>
          <w:b/>
          <w:szCs w:val="21"/>
        </w:rPr>
        <w:t xml:space="preserve"> VOLT</w:t>
      </w:r>
      <w:r w:rsidR="006F64D3" w:rsidRPr="00555559">
        <w:rPr>
          <w:szCs w:val="21"/>
        </w:rPr>
        <w:t>age [</w:t>
      </w:r>
      <w:r w:rsidR="006F64D3" w:rsidRPr="00555559">
        <w:rPr>
          <w:b/>
          <w:szCs w:val="21"/>
        </w:rPr>
        <w:t>:LEV</w:t>
      </w:r>
      <w:r w:rsidR="006F64D3" w:rsidRPr="00555559">
        <w:rPr>
          <w:szCs w:val="21"/>
        </w:rPr>
        <w:t>el]</w:t>
      </w:r>
      <w:r w:rsidR="006F64D3" w:rsidRPr="00555559">
        <w:rPr>
          <w:b/>
          <w:szCs w:val="21"/>
        </w:rPr>
        <w:t>: TLEV</w:t>
      </w:r>
      <w:r w:rsidR="006F64D3" w:rsidRPr="00555559">
        <w:rPr>
          <w:szCs w:val="21"/>
        </w:rPr>
        <w:t>el &lt;NRf+&gt;</w:t>
      </w:r>
    </w:p>
    <w:p w:rsidR="006F64D3" w:rsidRPr="00555559" w:rsidRDefault="005233E4" w:rsidP="00EF1B54">
      <w:pPr>
        <w:rPr>
          <w:szCs w:val="21"/>
        </w:rPr>
      </w:pPr>
      <w:r>
        <w:rPr>
          <w:rFonts w:hint="eastAsia"/>
          <w:b/>
          <w:szCs w:val="21"/>
        </w:rPr>
        <w:t xml:space="preserve">Parameters: </w:t>
      </w:r>
      <w:r w:rsidR="000D3DFE">
        <w:rPr>
          <w:rFonts w:hint="eastAsia"/>
          <w:szCs w:val="21"/>
        </w:rPr>
        <w:t>Figure</w:t>
      </w:r>
      <w:r w:rsidR="006F64D3" w:rsidRPr="00555559">
        <w:rPr>
          <w:szCs w:val="21"/>
        </w:rPr>
        <w:t>|MIN|MAX</w:t>
      </w:r>
    </w:p>
    <w:p w:rsidR="006F64D3" w:rsidRPr="00555559" w:rsidRDefault="009B3A06" w:rsidP="00EF1B54">
      <w:pPr>
        <w:rPr>
          <w:szCs w:val="21"/>
        </w:rPr>
      </w:pPr>
      <w:r>
        <w:rPr>
          <w:rFonts w:hint="eastAsia"/>
          <w:b/>
          <w:szCs w:val="21"/>
        </w:rPr>
        <w:t xml:space="preserve">Unit: </w:t>
      </w:r>
      <w:r w:rsidR="006F64D3" w:rsidRPr="00555559">
        <w:rPr>
          <w:szCs w:val="21"/>
        </w:rPr>
        <w:t>V</w:t>
      </w:r>
    </w:p>
    <w:p w:rsidR="006F64D3" w:rsidRPr="00555559" w:rsidRDefault="0003101B" w:rsidP="00EF1B54">
      <w:pPr>
        <w:rPr>
          <w:szCs w:val="21"/>
        </w:rPr>
      </w:pPr>
      <w:r>
        <w:rPr>
          <w:rFonts w:hint="eastAsia"/>
          <w:b/>
          <w:szCs w:val="21"/>
        </w:rPr>
        <w:t xml:space="preserve">Example: </w:t>
      </w:r>
      <w:r w:rsidR="006F64D3" w:rsidRPr="00555559">
        <w:rPr>
          <w:b/>
          <w:szCs w:val="21"/>
        </w:rPr>
        <w:t>VOLT:TLEV</w:t>
      </w:r>
      <w:r w:rsidR="006F64D3" w:rsidRPr="00555559">
        <w:rPr>
          <w:szCs w:val="21"/>
        </w:rPr>
        <w:t xml:space="preserve"> 50</w:t>
      </w:r>
      <w:r w:rsidR="006F64D3" w:rsidRPr="00555559">
        <w:rPr>
          <w:szCs w:val="21"/>
        </w:rPr>
        <w:tab/>
      </w:r>
      <w:r w:rsidR="006F64D3" w:rsidRPr="00555559">
        <w:rPr>
          <w:szCs w:val="21"/>
        </w:rPr>
        <w:tab/>
      </w:r>
      <w:r w:rsidR="006F64D3" w:rsidRPr="00555559">
        <w:rPr>
          <w:szCs w:val="21"/>
        </w:rPr>
        <w:tab/>
      </w:r>
      <w:r w:rsidR="006F64D3" w:rsidRPr="00555559">
        <w:rPr>
          <w:szCs w:val="21"/>
        </w:rPr>
        <w:tab/>
      </w:r>
      <w:r w:rsidR="006F64D3" w:rsidRPr="00555559">
        <w:rPr>
          <w:szCs w:val="21"/>
        </w:rPr>
        <w:tab/>
      </w:r>
      <w:r w:rsidR="006F64D3" w:rsidRPr="00555559">
        <w:rPr>
          <w:szCs w:val="21"/>
        </w:rPr>
        <w:tab/>
      </w:r>
      <w:r w:rsidR="006F64D3" w:rsidRPr="00555559">
        <w:rPr>
          <w:szCs w:val="21"/>
        </w:rPr>
        <w:tab/>
      </w:r>
      <w:r w:rsidR="00F0443B">
        <w:rPr>
          <w:rFonts w:hint="eastAsia"/>
          <w:szCs w:val="21"/>
        </w:rPr>
        <w:t xml:space="preserve">Set the transient voltage high level to </w:t>
      </w:r>
      <w:r w:rsidR="006F64D3" w:rsidRPr="00555559">
        <w:rPr>
          <w:szCs w:val="21"/>
        </w:rPr>
        <w:t>50</w:t>
      </w:r>
      <w:r w:rsidR="00F0443B">
        <w:rPr>
          <w:rFonts w:hint="eastAsia"/>
          <w:szCs w:val="21"/>
        </w:rPr>
        <w:t>;</w:t>
      </w:r>
    </w:p>
    <w:p w:rsidR="006F64D3" w:rsidRPr="00555559" w:rsidRDefault="005233E4" w:rsidP="00EF1B54">
      <w:pPr>
        <w:rPr>
          <w:szCs w:val="21"/>
        </w:rPr>
      </w:pPr>
      <w:r>
        <w:rPr>
          <w:rFonts w:hint="eastAsia"/>
          <w:b/>
          <w:bCs/>
          <w:szCs w:val="21"/>
        </w:rPr>
        <w:lastRenderedPageBreak/>
        <w:t xml:space="preserve">Query Syntax: </w:t>
      </w:r>
      <w:r w:rsidR="006F64D3" w:rsidRPr="00555559">
        <w:rPr>
          <w:szCs w:val="21"/>
        </w:rPr>
        <w:t>[</w:t>
      </w:r>
      <w:r w:rsidR="006F64D3" w:rsidRPr="00555559">
        <w:rPr>
          <w:b/>
          <w:szCs w:val="21"/>
        </w:rPr>
        <w:t>SOUR</w:t>
      </w:r>
      <w:r w:rsidR="006F64D3" w:rsidRPr="00555559">
        <w:rPr>
          <w:szCs w:val="21"/>
        </w:rPr>
        <w:t>ce:]</w:t>
      </w:r>
      <w:r w:rsidR="006F64D3" w:rsidRPr="00555559">
        <w:rPr>
          <w:b/>
          <w:szCs w:val="21"/>
        </w:rPr>
        <w:t xml:space="preserve"> VOLT</w:t>
      </w:r>
      <w:r w:rsidR="006F64D3" w:rsidRPr="00555559">
        <w:rPr>
          <w:szCs w:val="21"/>
        </w:rPr>
        <w:t>age [</w:t>
      </w:r>
      <w:r w:rsidR="006F64D3" w:rsidRPr="00555559">
        <w:rPr>
          <w:b/>
          <w:szCs w:val="21"/>
        </w:rPr>
        <w:t>:LEV</w:t>
      </w:r>
      <w:r w:rsidR="006F64D3" w:rsidRPr="00555559">
        <w:rPr>
          <w:szCs w:val="21"/>
        </w:rPr>
        <w:t>el]</w:t>
      </w:r>
      <w:r w:rsidR="006F64D3" w:rsidRPr="00555559">
        <w:rPr>
          <w:b/>
          <w:szCs w:val="21"/>
        </w:rPr>
        <w:t>:TLEV</w:t>
      </w:r>
      <w:r w:rsidR="006F64D3" w:rsidRPr="00555559">
        <w:rPr>
          <w:szCs w:val="21"/>
        </w:rPr>
        <w:t>?</w:t>
      </w:r>
    </w:p>
    <w:p w:rsidR="006F64D3" w:rsidRPr="00555559" w:rsidRDefault="005233E4" w:rsidP="00EF1B54">
      <w:pPr>
        <w:rPr>
          <w:szCs w:val="21"/>
        </w:rPr>
      </w:pPr>
      <w:r>
        <w:rPr>
          <w:rFonts w:hint="eastAsia"/>
          <w:b/>
          <w:szCs w:val="21"/>
        </w:rPr>
        <w:t xml:space="preserve">Parameters: </w:t>
      </w:r>
      <w:r w:rsidR="009B3A06">
        <w:rPr>
          <w:rFonts w:hint="eastAsia"/>
          <w:szCs w:val="21"/>
        </w:rPr>
        <w:t>None</w:t>
      </w:r>
      <w:r w:rsidR="006F64D3" w:rsidRPr="00555559">
        <w:rPr>
          <w:szCs w:val="21"/>
        </w:rPr>
        <w:t>|MIN|MAX</w:t>
      </w:r>
    </w:p>
    <w:p w:rsidR="006F64D3" w:rsidRPr="00555559" w:rsidRDefault="0003101B" w:rsidP="00EF1B54">
      <w:pPr>
        <w:rPr>
          <w:szCs w:val="21"/>
        </w:rPr>
      </w:pPr>
      <w:r>
        <w:rPr>
          <w:rFonts w:hint="eastAsia"/>
          <w:b/>
          <w:szCs w:val="21"/>
        </w:rPr>
        <w:t xml:space="preserve">Example: </w:t>
      </w:r>
      <w:r w:rsidR="006F64D3" w:rsidRPr="00555559">
        <w:rPr>
          <w:b/>
          <w:szCs w:val="21"/>
        </w:rPr>
        <w:t>VOLT:TLEV?</w:t>
      </w:r>
      <w:r w:rsidR="006F64D3" w:rsidRPr="00555559">
        <w:rPr>
          <w:szCs w:val="21"/>
        </w:rPr>
        <w:t xml:space="preserve"> </w:t>
      </w:r>
      <w:r w:rsidR="006F64D3" w:rsidRPr="00555559">
        <w:rPr>
          <w:szCs w:val="21"/>
        </w:rPr>
        <w:tab/>
      </w:r>
      <w:r w:rsidR="006F64D3" w:rsidRPr="00555559">
        <w:rPr>
          <w:szCs w:val="21"/>
        </w:rPr>
        <w:tab/>
      </w:r>
      <w:r w:rsidR="006F64D3" w:rsidRPr="00555559">
        <w:rPr>
          <w:szCs w:val="21"/>
        </w:rPr>
        <w:tab/>
      </w:r>
      <w:r w:rsidR="006F64D3" w:rsidRPr="00555559">
        <w:rPr>
          <w:szCs w:val="21"/>
        </w:rPr>
        <w:tab/>
      </w:r>
      <w:r w:rsidR="006F64D3" w:rsidRPr="00555559">
        <w:rPr>
          <w:szCs w:val="21"/>
        </w:rPr>
        <w:tab/>
      </w:r>
      <w:r w:rsidR="006F64D3" w:rsidRPr="00555559">
        <w:rPr>
          <w:szCs w:val="21"/>
        </w:rPr>
        <w:tab/>
      </w:r>
      <w:r w:rsidR="006F64D3" w:rsidRPr="00555559">
        <w:rPr>
          <w:szCs w:val="21"/>
        </w:rPr>
        <w:tab/>
      </w:r>
      <w:r w:rsidR="00F0443B">
        <w:rPr>
          <w:rFonts w:hint="eastAsia"/>
          <w:szCs w:val="21"/>
        </w:rPr>
        <w:t>Query the transient voltage high level;</w:t>
      </w:r>
    </w:p>
    <w:p w:rsidR="006F64D3" w:rsidRPr="00555559" w:rsidRDefault="005233E4" w:rsidP="00EF1B54">
      <w:pPr>
        <w:rPr>
          <w:szCs w:val="21"/>
        </w:rPr>
      </w:pPr>
      <w:r>
        <w:rPr>
          <w:rFonts w:hint="eastAsia"/>
          <w:b/>
          <w:szCs w:val="21"/>
        </w:rPr>
        <w:t xml:space="preserve">Returned Parameters: </w:t>
      </w:r>
      <w:r w:rsidR="006F64D3" w:rsidRPr="00555559">
        <w:rPr>
          <w:szCs w:val="21"/>
        </w:rPr>
        <w:t>&lt;NR3&gt;</w:t>
      </w:r>
    </w:p>
    <w:p w:rsidR="006F64D3" w:rsidRPr="00555559" w:rsidRDefault="005233E4" w:rsidP="00EF1B54">
      <w:pPr>
        <w:rPr>
          <w:b/>
          <w:szCs w:val="21"/>
        </w:rPr>
      </w:pPr>
      <w:r>
        <w:rPr>
          <w:rFonts w:hint="eastAsia"/>
          <w:b/>
          <w:szCs w:val="21"/>
        </w:rPr>
        <w:t xml:space="preserve">Related Commands: </w:t>
      </w:r>
      <w:r w:rsidR="006F64D3" w:rsidRPr="00555559">
        <w:rPr>
          <w:b/>
          <w:szCs w:val="21"/>
        </w:rPr>
        <w:t>CURR</w:t>
      </w:r>
    </w:p>
    <w:p w:rsidR="006F64D3" w:rsidRPr="00555559" w:rsidRDefault="006F64D3" w:rsidP="00EF1B54">
      <w:pPr>
        <w:rPr>
          <w:b/>
          <w:szCs w:val="21"/>
        </w:rPr>
      </w:pPr>
    </w:p>
    <w:p w:rsidR="006F64D3" w:rsidRPr="00555559" w:rsidRDefault="006F64D3" w:rsidP="00EF1B54">
      <w:pPr>
        <w:rPr>
          <w:szCs w:val="21"/>
        </w:rPr>
      </w:pPr>
      <w:r w:rsidRPr="00555559">
        <w:rPr>
          <w:szCs w:val="21"/>
        </w:rPr>
        <w:t>[</w:t>
      </w:r>
      <w:r w:rsidRPr="00555559">
        <w:rPr>
          <w:b/>
          <w:szCs w:val="21"/>
        </w:rPr>
        <w:t>SOUR</w:t>
      </w:r>
      <w:r w:rsidRPr="00555559">
        <w:rPr>
          <w:szCs w:val="21"/>
        </w:rPr>
        <w:t>ce:]</w:t>
      </w:r>
      <w:r w:rsidRPr="00555559">
        <w:rPr>
          <w:b/>
          <w:szCs w:val="21"/>
        </w:rPr>
        <w:t xml:space="preserve"> VOLT</w:t>
      </w:r>
      <w:r w:rsidRPr="00555559">
        <w:rPr>
          <w:szCs w:val="21"/>
        </w:rPr>
        <w:t>age [</w:t>
      </w:r>
      <w:r w:rsidRPr="00555559">
        <w:rPr>
          <w:b/>
          <w:szCs w:val="21"/>
        </w:rPr>
        <w:t>:LEV</w:t>
      </w:r>
      <w:r w:rsidRPr="00555559">
        <w:rPr>
          <w:szCs w:val="21"/>
        </w:rPr>
        <w:t>el]</w:t>
      </w:r>
      <w:r w:rsidRPr="00555559">
        <w:rPr>
          <w:b/>
          <w:szCs w:val="21"/>
        </w:rPr>
        <w:t>:</w:t>
      </w:r>
      <w:r w:rsidR="00037A2F">
        <w:rPr>
          <w:b/>
          <w:szCs w:val="21"/>
        </w:rPr>
        <w:t>Trigger</w:t>
      </w:r>
      <w:r w:rsidRPr="00555559">
        <w:rPr>
          <w:szCs w:val="21"/>
        </w:rPr>
        <w:t>[</w:t>
      </w:r>
      <w:r w:rsidRPr="00555559">
        <w:rPr>
          <w:b/>
          <w:szCs w:val="21"/>
        </w:rPr>
        <w:t>:AMPL</w:t>
      </w:r>
      <w:r w:rsidRPr="00555559">
        <w:rPr>
          <w:szCs w:val="21"/>
        </w:rPr>
        <w:t>itude]</w:t>
      </w:r>
    </w:p>
    <w:p w:rsidR="00F0443B" w:rsidRDefault="00F0443B" w:rsidP="00634A1F">
      <w:pPr>
        <w:rPr>
          <w:szCs w:val="21"/>
        </w:rPr>
      </w:pPr>
      <w:r>
        <w:rPr>
          <w:rFonts w:hint="eastAsia"/>
        </w:rPr>
        <w:t xml:space="preserve">This command specifies the </w:t>
      </w:r>
      <w:r w:rsidR="00037A2F">
        <w:rPr>
          <w:rFonts w:hint="eastAsia"/>
        </w:rPr>
        <w:t>trigger</w:t>
      </w:r>
      <w:r>
        <w:rPr>
          <w:rFonts w:hint="eastAsia"/>
        </w:rPr>
        <w:t xml:space="preserve"> voltage value. After the trigger system is initialized, the electronic load automatically sets the immediate voltage value as the </w:t>
      </w:r>
      <w:r w:rsidR="00037A2F">
        <w:rPr>
          <w:rFonts w:hint="eastAsia"/>
        </w:rPr>
        <w:t>trigger</w:t>
      </w:r>
      <w:r>
        <w:rPr>
          <w:rFonts w:hint="eastAsia"/>
        </w:rPr>
        <w:t xml:space="preserve"> voltage level once a trigger signal received. When the input of electronic load is turn on, if the load is in CV mode, the command changes the input voltage immediately. If the load is in other modes, the programmed values are saved for the time the load is placed in CVmode. The subsequent trigger signal does not change the input if the </w:t>
      </w:r>
      <w:r w:rsidR="00037A2F">
        <w:rPr>
          <w:rFonts w:hint="eastAsia"/>
        </w:rPr>
        <w:t>trigger</w:t>
      </w:r>
      <w:r>
        <w:rPr>
          <w:rFonts w:hint="eastAsia"/>
        </w:rPr>
        <w:t xml:space="preserve"> voltage level remains the same.</w:t>
      </w:r>
    </w:p>
    <w:p w:rsidR="006F64D3" w:rsidRPr="00555559" w:rsidRDefault="006F64D3" w:rsidP="00F0443B">
      <w:pPr>
        <w:rPr>
          <w:szCs w:val="21"/>
        </w:rPr>
      </w:pPr>
    </w:p>
    <w:p w:rsidR="006F64D3" w:rsidRPr="00555559" w:rsidRDefault="005233E4" w:rsidP="00EF1B54">
      <w:pPr>
        <w:rPr>
          <w:szCs w:val="21"/>
        </w:rPr>
      </w:pPr>
      <w:r>
        <w:rPr>
          <w:rFonts w:hint="eastAsia"/>
          <w:b/>
          <w:szCs w:val="21"/>
        </w:rPr>
        <w:t xml:space="preserve">Command Syntax: </w:t>
      </w:r>
      <w:r w:rsidR="006F64D3" w:rsidRPr="00555559">
        <w:rPr>
          <w:szCs w:val="21"/>
        </w:rPr>
        <w:t>[</w:t>
      </w:r>
      <w:r w:rsidR="006F64D3" w:rsidRPr="00555559">
        <w:rPr>
          <w:b/>
          <w:szCs w:val="21"/>
        </w:rPr>
        <w:t>SOUR</w:t>
      </w:r>
      <w:r w:rsidR="006F64D3" w:rsidRPr="00555559">
        <w:rPr>
          <w:szCs w:val="21"/>
        </w:rPr>
        <w:t>ce:]</w:t>
      </w:r>
      <w:r w:rsidR="006F64D3" w:rsidRPr="00555559">
        <w:rPr>
          <w:b/>
          <w:szCs w:val="21"/>
        </w:rPr>
        <w:t xml:space="preserve"> VOLT</w:t>
      </w:r>
      <w:r w:rsidR="006F64D3" w:rsidRPr="00555559">
        <w:rPr>
          <w:szCs w:val="21"/>
        </w:rPr>
        <w:t>age [</w:t>
      </w:r>
      <w:r w:rsidR="006F64D3" w:rsidRPr="00555559">
        <w:rPr>
          <w:b/>
          <w:szCs w:val="21"/>
        </w:rPr>
        <w:t>:LEV</w:t>
      </w:r>
      <w:r w:rsidR="006F64D3" w:rsidRPr="00555559">
        <w:rPr>
          <w:szCs w:val="21"/>
        </w:rPr>
        <w:t>el]</w:t>
      </w:r>
      <w:r w:rsidR="006F64D3" w:rsidRPr="00555559">
        <w:rPr>
          <w:b/>
          <w:szCs w:val="21"/>
        </w:rPr>
        <w:t>:</w:t>
      </w:r>
      <w:r w:rsidR="00037A2F">
        <w:rPr>
          <w:b/>
          <w:szCs w:val="21"/>
        </w:rPr>
        <w:t>Trigger</w:t>
      </w:r>
      <w:r w:rsidR="006F64D3" w:rsidRPr="00555559">
        <w:rPr>
          <w:szCs w:val="21"/>
        </w:rPr>
        <w:t>[</w:t>
      </w:r>
      <w:r w:rsidR="006F64D3" w:rsidRPr="00555559">
        <w:rPr>
          <w:b/>
          <w:szCs w:val="21"/>
        </w:rPr>
        <w:t>:AMPL</w:t>
      </w:r>
      <w:r w:rsidR="006F64D3" w:rsidRPr="00555559">
        <w:rPr>
          <w:szCs w:val="21"/>
        </w:rPr>
        <w:t>itude] &lt;NRf+&gt;</w:t>
      </w:r>
    </w:p>
    <w:p w:rsidR="006F64D3" w:rsidRPr="00555559" w:rsidRDefault="005233E4" w:rsidP="00EF1B54">
      <w:pPr>
        <w:rPr>
          <w:szCs w:val="21"/>
        </w:rPr>
      </w:pPr>
      <w:r>
        <w:rPr>
          <w:rFonts w:hint="eastAsia"/>
          <w:b/>
          <w:szCs w:val="21"/>
        </w:rPr>
        <w:t xml:space="preserve">Parameters: </w:t>
      </w:r>
      <w:r w:rsidR="000D3DFE">
        <w:rPr>
          <w:rFonts w:hint="eastAsia"/>
          <w:szCs w:val="21"/>
        </w:rPr>
        <w:t>Figure</w:t>
      </w:r>
      <w:r w:rsidR="006F64D3" w:rsidRPr="00555559">
        <w:rPr>
          <w:szCs w:val="21"/>
        </w:rPr>
        <w:t>|MIN|MAX</w:t>
      </w:r>
    </w:p>
    <w:p w:rsidR="006F64D3" w:rsidRPr="00555559" w:rsidRDefault="009B3A06" w:rsidP="00EF1B54">
      <w:pPr>
        <w:rPr>
          <w:szCs w:val="21"/>
        </w:rPr>
      </w:pPr>
      <w:r>
        <w:rPr>
          <w:rFonts w:hint="eastAsia"/>
          <w:b/>
          <w:szCs w:val="21"/>
        </w:rPr>
        <w:t xml:space="preserve">Unit: </w:t>
      </w:r>
      <w:r w:rsidR="006F64D3" w:rsidRPr="00555559">
        <w:rPr>
          <w:szCs w:val="21"/>
        </w:rPr>
        <w:t>A</w:t>
      </w:r>
    </w:p>
    <w:p w:rsidR="006F64D3" w:rsidRPr="00555559" w:rsidRDefault="0003101B" w:rsidP="00EF1B54">
      <w:pPr>
        <w:rPr>
          <w:szCs w:val="21"/>
        </w:rPr>
      </w:pPr>
      <w:r>
        <w:rPr>
          <w:rFonts w:hint="eastAsia"/>
          <w:b/>
          <w:szCs w:val="21"/>
        </w:rPr>
        <w:t xml:space="preserve">Example: </w:t>
      </w:r>
      <w:r w:rsidR="006F64D3" w:rsidRPr="00555559">
        <w:rPr>
          <w:b/>
          <w:szCs w:val="21"/>
        </w:rPr>
        <w:t>VOLT:TRIG</w:t>
      </w:r>
      <w:r w:rsidR="006F64D3" w:rsidRPr="00555559">
        <w:rPr>
          <w:szCs w:val="21"/>
        </w:rPr>
        <w:t xml:space="preserve"> 50</w:t>
      </w:r>
      <w:r w:rsidR="006F64D3" w:rsidRPr="00555559">
        <w:rPr>
          <w:szCs w:val="21"/>
        </w:rPr>
        <w:tab/>
      </w:r>
      <w:r w:rsidR="006F64D3" w:rsidRPr="00555559">
        <w:rPr>
          <w:szCs w:val="21"/>
        </w:rPr>
        <w:tab/>
      </w:r>
      <w:r w:rsidR="006F64D3" w:rsidRPr="00555559">
        <w:rPr>
          <w:szCs w:val="21"/>
        </w:rPr>
        <w:tab/>
      </w:r>
      <w:r w:rsidR="006F64D3" w:rsidRPr="00555559">
        <w:rPr>
          <w:szCs w:val="21"/>
        </w:rPr>
        <w:tab/>
      </w:r>
      <w:r w:rsidR="006F64D3" w:rsidRPr="00555559">
        <w:rPr>
          <w:szCs w:val="21"/>
        </w:rPr>
        <w:tab/>
      </w:r>
      <w:r w:rsidR="006F64D3" w:rsidRPr="00555559">
        <w:rPr>
          <w:szCs w:val="21"/>
        </w:rPr>
        <w:tab/>
      </w:r>
      <w:r w:rsidR="006F64D3" w:rsidRPr="00555559">
        <w:rPr>
          <w:szCs w:val="21"/>
        </w:rPr>
        <w:tab/>
      </w:r>
      <w:r w:rsidR="00037A2F">
        <w:rPr>
          <w:rFonts w:hint="eastAsia"/>
          <w:szCs w:val="21"/>
        </w:rPr>
        <w:t xml:space="preserve">Set the trigger voltage to </w:t>
      </w:r>
      <w:r w:rsidR="006F64D3" w:rsidRPr="00555559">
        <w:rPr>
          <w:szCs w:val="21"/>
        </w:rPr>
        <w:t>5V</w:t>
      </w:r>
      <w:r w:rsidR="00037A2F">
        <w:rPr>
          <w:rFonts w:hint="eastAsia"/>
          <w:szCs w:val="21"/>
        </w:rPr>
        <w:t>;</w:t>
      </w:r>
    </w:p>
    <w:p w:rsidR="006F64D3" w:rsidRPr="00555559" w:rsidRDefault="006F64D3" w:rsidP="00E334C7">
      <w:pPr>
        <w:ind w:leftChars="513" w:left="1077" w:firstLine="1"/>
        <w:rPr>
          <w:szCs w:val="21"/>
        </w:rPr>
      </w:pPr>
      <w:r w:rsidRPr="00555559">
        <w:rPr>
          <w:b/>
          <w:szCs w:val="21"/>
        </w:rPr>
        <w:t>VOLT:TRIG</w:t>
      </w:r>
      <w:r w:rsidRPr="00555559">
        <w:rPr>
          <w:szCs w:val="21"/>
        </w:rPr>
        <w:t xml:space="preserve"> 0.050</w:t>
      </w:r>
      <w:r w:rsidRPr="00555559">
        <w:rPr>
          <w:szCs w:val="21"/>
        </w:rPr>
        <w:tab/>
      </w:r>
      <w:r w:rsidRPr="00555559">
        <w:rPr>
          <w:szCs w:val="21"/>
        </w:rPr>
        <w:tab/>
      </w:r>
      <w:r w:rsidRPr="00555559">
        <w:rPr>
          <w:szCs w:val="21"/>
        </w:rPr>
        <w:tab/>
      </w:r>
      <w:r w:rsidRPr="00555559">
        <w:rPr>
          <w:szCs w:val="21"/>
        </w:rPr>
        <w:tab/>
      </w:r>
      <w:r w:rsidRPr="00555559">
        <w:rPr>
          <w:szCs w:val="21"/>
        </w:rPr>
        <w:tab/>
      </w:r>
      <w:r w:rsidRPr="00555559">
        <w:rPr>
          <w:szCs w:val="21"/>
        </w:rPr>
        <w:tab/>
      </w:r>
      <w:r w:rsidR="00037A2F">
        <w:rPr>
          <w:rFonts w:hint="eastAsia"/>
          <w:szCs w:val="21"/>
        </w:rPr>
        <w:t xml:space="preserve">Set the trigger voltage to </w:t>
      </w:r>
      <w:r w:rsidRPr="00555559">
        <w:rPr>
          <w:szCs w:val="21"/>
        </w:rPr>
        <w:t>50mV</w:t>
      </w:r>
      <w:r w:rsidR="00037A2F">
        <w:rPr>
          <w:rFonts w:hint="eastAsia"/>
          <w:szCs w:val="21"/>
        </w:rPr>
        <w:t>;</w:t>
      </w:r>
    </w:p>
    <w:p w:rsidR="006F64D3" w:rsidRPr="00555559" w:rsidRDefault="005233E4" w:rsidP="00EF1B54">
      <w:pPr>
        <w:rPr>
          <w:szCs w:val="21"/>
        </w:rPr>
      </w:pPr>
      <w:r>
        <w:rPr>
          <w:rFonts w:hint="eastAsia"/>
          <w:b/>
          <w:szCs w:val="21"/>
        </w:rPr>
        <w:t xml:space="preserve">Query Syntax: </w:t>
      </w:r>
      <w:r w:rsidR="006F64D3" w:rsidRPr="00555559">
        <w:rPr>
          <w:szCs w:val="21"/>
        </w:rPr>
        <w:t>[</w:t>
      </w:r>
      <w:r w:rsidR="006F64D3" w:rsidRPr="00555559">
        <w:rPr>
          <w:b/>
          <w:szCs w:val="21"/>
        </w:rPr>
        <w:t>SOUR</w:t>
      </w:r>
      <w:r w:rsidR="006F64D3" w:rsidRPr="00555559">
        <w:rPr>
          <w:szCs w:val="21"/>
        </w:rPr>
        <w:t>ce:]</w:t>
      </w:r>
      <w:r w:rsidR="006F64D3" w:rsidRPr="00555559">
        <w:rPr>
          <w:b/>
          <w:szCs w:val="21"/>
        </w:rPr>
        <w:t xml:space="preserve"> VOLT</w:t>
      </w:r>
      <w:r w:rsidR="006F64D3" w:rsidRPr="00555559">
        <w:rPr>
          <w:szCs w:val="21"/>
        </w:rPr>
        <w:t>age [</w:t>
      </w:r>
      <w:r w:rsidR="006F64D3" w:rsidRPr="00555559">
        <w:rPr>
          <w:b/>
          <w:szCs w:val="21"/>
        </w:rPr>
        <w:t>:LEV</w:t>
      </w:r>
      <w:r w:rsidR="006F64D3" w:rsidRPr="00555559">
        <w:rPr>
          <w:szCs w:val="21"/>
        </w:rPr>
        <w:t>el]</w:t>
      </w:r>
      <w:r w:rsidR="006F64D3" w:rsidRPr="00555559">
        <w:rPr>
          <w:b/>
          <w:szCs w:val="21"/>
        </w:rPr>
        <w:t>:</w:t>
      </w:r>
      <w:r w:rsidR="00037A2F">
        <w:rPr>
          <w:b/>
          <w:szCs w:val="21"/>
        </w:rPr>
        <w:t>Trigger</w:t>
      </w:r>
      <w:r w:rsidR="006F64D3" w:rsidRPr="00555559">
        <w:rPr>
          <w:szCs w:val="21"/>
        </w:rPr>
        <w:t>[</w:t>
      </w:r>
      <w:r w:rsidR="006F64D3" w:rsidRPr="00555559">
        <w:rPr>
          <w:b/>
          <w:szCs w:val="21"/>
        </w:rPr>
        <w:t>:AMPL</w:t>
      </w:r>
      <w:r w:rsidR="006F64D3" w:rsidRPr="00555559">
        <w:rPr>
          <w:szCs w:val="21"/>
        </w:rPr>
        <w:t xml:space="preserve">itude]? </w:t>
      </w:r>
    </w:p>
    <w:p w:rsidR="006F64D3" w:rsidRPr="00555559" w:rsidRDefault="005233E4" w:rsidP="00EF1B54">
      <w:pPr>
        <w:rPr>
          <w:szCs w:val="21"/>
        </w:rPr>
      </w:pPr>
      <w:r>
        <w:rPr>
          <w:rFonts w:hint="eastAsia"/>
          <w:b/>
          <w:szCs w:val="21"/>
        </w:rPr>
        <w:t xml:space="preserve">Parameters: </w:t>
      </w:r>
      <w:r w:rsidR="009B3A06">
        <w:rPr>
          <w:rFonts w:hint="eastAsia"/>
          <w:szCs w:val="21"/>
        </w:rPr>
        <w:t>None</w:t>
      </w:r>
      <w:r w:rsidR="006F64D3" w:rsidRPr="00555559">
        <w:rPr>
          <w:szCs w:val="21"/>
        </w:rPr>
        <w:t>|MIN|MAX</w:t>
      </w:r>
    </w:p>
    <w:p w:rsidR="006F64D3" w:rsidRPr="00555559" w:rsidRDefault="0003101B" w:rsidP="00EF1B54">
      <w:pPr>
        <w:rPr>
          <w:szCs w:val="21"/>
        </w:rPr>
      </w:pPr>
      <w:r>
        <w:rPr>
          <w:rFonts w:hint="eastAsia"/>
          <w:b/>
          <w:szCs w:val="21"/>
        </w:rPr>
        <w:t xml:space="preserve">Example: </w:t>
      </w:r>
      <w:r w:rsidR="006F64D3" w:rsidRPr="00555559">
        <w:rPr>
          <w:b/>
          <w:szCs w:val="21"/>
        </w:rPr>
        <w:t>VOLT:TRIG?</w:t>
      </w:r>
      <w:r w:rsidR="006F64D3" w:rsidRPr="00555559">
        <w:rPr>
          <w:szCs w:val="21"/>
        </w:rPr>
        <w:tab/>
      </w:r>
      <w:r w:rsidR="006F64D3" w:rsidRPr="00555559">
        <w:rPr>
          <w:szCs w:val="21"/>
        </w:rPr>
        <w:tab/>
      </w:r>
      <w:r w:rsidR="006F64D3" w:rsidRPr="00555559">
        <w:rPr>
          <w:szCs w:val="21"/>
        </w:rPr>
        <w:tab/>
      </w:r>
      <w:r w:rsidR="006F64D3" w:rsidRPr="00555559">
        <w:rPr>
          <w:szCs w:val="21"/>
        </w:rPr>
        <w:tab/>
      </w:r>
      <w:r w:rsidR="006F64D3" w:rsidRPr="00555559">
        <w:rPr>
          <w:szCs w:val="21"/>
        </w:rPr>
        <w:tab/>
      </w:r>
      <w:r w:rsidR="006F64D3" w:rsidRPr="00555559">
        <w:rPr>
          <w:szCs w:val="21"/>
        </w:rPr>
        <w:tab/>
      </w:r>
      <w:r w:rsidR="006F64D3" w:rsidRPr="00555559">
        <w:rPr>
          <w:szCs w:val="21"/>
        </w:rPr>
        <w:tab/>
      </w:r>
      <w:r w:rsidR="00037A2F">
        <w:rPr>
          <w:rFonts w:hint="eastAsia"/>
          <w:szCs w:val="21"/>
        </w:rPr>
        <w:t>Query the trigger voltage;</w:t>
      </w:r>
    </w:p>
    <w:p w:rsidR="006F64D3" w:rsidRPr="00555559" w:rsidRDefault="006F64D3" w:rsidP="00E334C7">
      <w:pPr>
        <w:ind w:leftChars="514" w:left="1079"/>
        <w:rPr>
          <w:szCs w:val="21"/>
        </w:rPr>
      </w:pPr>
      <w:r w:rsidRPr="00555559">
        <w:rPr>
          <w:b/>
          <w:szCs w:val="21"/>
        </w:rPr>
        <w:t>VOLT:TRIG?</w:t>
      </w:r>
      <w:r w:rsidRPr="00555559">
        <w:rPr>
          <w:szCs w:val="21"/>
        </w:rPr>
        <w:t xml:space="preserve"> MIN</w:t>
      </w:r>
      <w:r w:rsidRPr="00555559">
        <w:rPr>
          <w:szCs w:val="21"/>
        </w:rPr>
        <w:tab/>
      </w:r>
      <w:r w:rsidRPr="00555559">
        <w:rPr>
          <w:szCs w:val="21"/>
        </w:rPr>
        <w:tab/>
      </w:r>
      <w:r w:rsidRPr="00555559">
        <w:rPr>
          <w:szCs w:val="21"/>
        </w:rPr>
        <w:tab/>
      </w:r>
      <w:r w:rsidRPr="00555559">
        <w:rPr>
          <w:szCs w:val="21"/>
        </w:rPr>
        <w:tab/>
      </w:r>
      <w:r w:rsidRPr="00555559">
        <w:rPr>
          <w:szCs w:val="21"/>
        </w:rPr>
        <w:tab/>
      </w:r>
      <w:r w:rsidRPr="00555559">
        <w:rPr>
          <w:szCs w:val="21"/>
        </w:rPr>
        <w:tab/>
      </w:r>
      <w:r w:rsidR="00CE200D">
        <w:rPr>
          <w:rFonts w:hint="eastAsia"/>
          <w:szCs w:val="21"/>
        </w:rPr>
        <w:t>Query the minimum trigger voltage level;</w:t>
      </w:r>
    </w:p>
    <w:p w:rsidR="006F64D3" w:rsidRPr="00555559" w:rsidRDefault="006F64D3" w:rsidP="00E334C7">
      <w:pPr>
        <w:ind w:leftChars="514" w:left="1079"/>
        <w:rPr>
          <w:szCs w:val="21"/>
        </w:rPr>
      </w:pPr>
      <w:r w:rsidRPr="00555559">
        <w:rPr>
          <w:b/>
          <w:szCs w:val="21"/>
        </w:rPr>
        <w:t>VOLT:TRIG?</w:t>
      </w:r>
      <w:r w:rsidRPr="00555559">
        <w:rPr>
          <w:szCs w:val="21"/>
        </w:rPr>
        <w:t xml:space="preserve"> MAX</w:t>
      </w:r>
      <w:r w:rsidRPr="00555559">
        <w:rPr>
          <w:szCs w:val="21"/>
        </w:rPr>
        <w:tab/>
      </w:r>
      <w:r w:rsidRPr="00555559">
        <w:rPr>
          <w:szCs w:val="21"/>
        </w:rPr>
        <w:tab/>
      </w:r>
      <w:r w:rsidRPr="00555559">
        <w:rPr>
          <w:szCs w:val="21"/>
        </w:rPr>
        <w:tab/>
      </w:r>
      <w:r w:rsidRPr="00555559">
        <w:rPr>
          <w:szCs w:val="21"/>
        </w:rPr>
        <w:tab/>
      </w:r>
      <w:r w:rsidRPr="00555559">
        <w:rPr>
          <w:szCs w:val="21"/>
        </w:rPr>
        <w:tab/>
      </w:r>
      <w:r w:rsidRPr="00555559">
        <w:rPr>
          <w:szCs w:val="21"/>
        </w:rPr>
        <w:tab/>
      </w:r>
      <w:r w:rsidR="00CE200D">
        <w:rPr>
          <w:rFonts w:hint="eastAsia"/>
          <w:szCs w:val="21"/>
        </w:rPr>
        <w:t>Query the maximum trigger voltage level;</w:t>
      </w:r>
    </w:p>
    <w:p w:rsidR="006F64D3" w:rsidRPr="00555559" w:rsidRDefault="005233E4" w:rsidP="00EF1B54">
      <w:pPr>
        <w:rPr>
          <w:szCs w:val="21"/>
        </w:rPr>
      </w:pPr>
      <w:r>
        <w:rPr>
          <w:rFonts w:hint="eastAsia"/>
          <w:b/>
          <w:szCs w:val="21"/>
        </w:rPr>
        <w:t xml:space="preserve">Returned Parameters: </w:t>
      </w:r>
      <w:r w:rsidR="006F64D3" w:rsidRPr="00555559">
        <w:rPr>
          <w:szCs w:val="21"/>
        </w:rPr>
        <w:t>&lt;NR3&gt;</w:t>
      </w:r>
    </w:p>
    <w:p w:rsidR="006F64D3" w:rsidRPr="00555559" w:rsidRDefault="005233E4" w:rsidP="00EF1B54">
      <w:pPr>
        <w:rPr>
          <w:szCs w:val="21"/>
        </w:rPr>
      </w:pPr>
      <w:r>
        <w:rPr>
          <w:rFonts w:hint="eastAsia"/>
          <w:b/>
          <w:szCs w:val="21"/>
        </w:rPr>
        <w:t xml:space="preserve">Related Commands: </w:t>
      </w:r>
      <w:r w:rsidR="006F64D3" w:rsidRPr="00555559">
        <w:rPr>
          <w:b/>
          <w:szCs w:val="21"/>
        </w:rPr>
        <w:t>TRIG</w:t>
      </w:r>
    </w:p>
    <w:p w:rsidR="006F64D3" w:rsidRPr="007B78B6" w:rsidRDefault="006F64D3" w:rsidP="00043D36">
      <w:pPr>
        <w:rPr>
          <w:szCs w:val="21"/>
        </w:rPr>
      </w:pPr>
      <w:r w:rsidRPr="007B78B6">
        <w:rPr>
          <w:szCs w:val="21"/>
        </w:rPr>
        <w:t>[</w:t>
      </w:r>
      <w:r w:rsidRPr="007B78B6">
        <w:rPr>
          <w:b/>
          <w:szCs w:val="21"/>
        </w:rPr>
        <w:t>SOUR</w:t>
      </w:r>
      <w:r w:rsidRPr="007B78B6">
        <w:rPr>
          <w:szCs w:val="21"/>
        </w:rPr>
        <w:t>ce:]</w:t>
      </w:r>
      <w:r w:rsidRPr="007B78B6">
        <w:rPr>
          <w:b/>
          <w:szCs w:val="21"/>
        </w:rPr>
        <w:t>VOLT</w:t>
      </w:r>
      <w:r w:rsidRPr="007B78B6">
        <w:rPr>
          <w:szCs w:val="21"/>
        </w:rPr>
        <w:t>age</w:t>
      </w:r>
      <w:r w:rsidRPr="007B78B6">
        <w:rPr>
          <w:b/>
          <w:szCs w:val="21"/>
        </w:rPr>
        <w:t>:PLUS:STA</w:t>
      </w:r>
      <w:r w:rsidRPr="007B78B6">
        <w:rPr>
          <w:szCs w:val="21"/>
        </w:rPr>
        <w:t>te</w:t>
      </w:r>
    </w:p>
    <w:p w:rsidR="00F0443B" w:rsidRPr="007B78B6" w:rsidRDefault="007B4DF2" w:rsidP="00F0443B">
      <w:pPr>
        <w:rPr>
          <w:szCs w:val="21"/>
        </w:rPr>
      </w:pPr>
      <w:r w:rsidRPr="007B78B6">
        <w:rPr>
          <w:rFonts w:hint="eastAsia"/>
          <w:szCs w:val="21"/>
        </w:rPr>
        <w:t xml:space="preserve">This command open the </w:t>
      </w:r>
      <w:r w:rsidRPr="007B78B6">
        <w:rPr>
          <w:rFonts w:hint="eastAsia"/>
          <w:b/>
          <w:szCs w:val="21"/>
        </w:rPr>
        <w:t>+CV</w:t>
      </w:r>
      <w:r w:rsidRPr="007B78B6">
        <w:rPr>
          <w:rFonts w:hint="eastAsia"/>
          <w:szCs w:val="21"/>
        </w:rPr>
        <w:t xml:space="preserve"> mode </w:t>
      </w:r>
      <w:r w:rsidRPr="007B78B6">
        <w:rPr>
          <w:szCs w:val="21"/>
        </w:rPr>
        <w:t>of the</w:t>
      </w:r>
      <w:r w:rsidRPr="007B78B6">
        <w:rPr>
          <w:rFonts w:hint="eastAsia"/>
          <w:szCs w:val="21"/>
        </w:rPr>
        <w:t xml:space="preserve"> electronic load. This command is valid only in CCH, CCL, CRL, CRH and CP modes.</w:t>
      </w:r>
    </w:p>
    <w:p w:rsidR="006F64D3" w:rsidRPr="007B78B6" w:rsidRDefault="006F64D3" w:rsidP="00AF4A46">
      <w:pPr>
        <w:rPr>
          <w:szCs w:val="21"/>
        </w:rPr>
      </w:pPr>
    </w:p>
    <w:p w:rsidR="006F64D3" w:rsidRPr="007B78B6" w:rsidRDefault="005233E4" w:rsidP="0005087D">
      <w:pPr>
        <w:rPr>
          <w:szCs w:val="21"/>
        </w:rPr>
      </w:pPr>
      <w:r w:rsidRPr="007B78B6">
        <w:rPr>
          <w:rFonts w:hint="eastAsia"/>
          <w:b/>
          <w:szCs w:val="21"/>
        </w:rPr>
        <w:t xml:space="preserve">Command Syntax: </w:t>
      </w:r>
      <w:r w:rsidR="006F64D3" w:rsidRPr="007B78B6">
        <w:rPr>
          <w:b/>
          <w:szCs w:val="21"/>
        </w:rPr>
        <w:t>VOLT</w:t>
      </w:r>
      <w:r w:rsidR="006F64D3" w:rsidRPr="007B78B6">
        <w:rPr>
          <w:szCs w:val="21"/>
        </w:rPr>
        <w:t>age</w:t>
      </w:r>
      <w:r w:rsidR="006F64D3" w:rsidRPr="007B78B6">
        <w:rPr>
          <w:b/>
          <w:szCs w:val="21"/>
        </w:rPr>
        <w:t>:PLUS:STA</w:t>
      </w:r>
      <w:r w:rsidR="006F64D3" w:rsidRPr="007B78B6">
        <w:rPr>
          <w:szCs w:val="21"/>
        </w:rPr>
        <w:t>te &lt;bool&gt;</w:t>
      </w:r>
    </w:p>
    <w:p w:rsidR="006F64D3" w:rsidRPr="007B78B6" w:rsidRDefault="005233E4" w:rsidP="0005087D">
      <w:pPr>
        <w:rPr>
          <w:szCs w:val="21"/>
        </w:rPr>
      </w:pPr>
      <w:r w:rsidRPr="007B78B6">
        <w:rPr>
          <w:rFonts w:hint="eastAsia"/>
          <w:b/>
          <w:szCs w:val="21"/>
        </w:rPr>
        <w:t xml:space="preserve">Parameters: </w:t>
      </w:r>
      <w:r w:rsidR="006F64D3" w:rsidRPr="007B78B6">
        <w:rPr>
          <w:szCs w:val="21"/>
        </w:rPr>
        <w:t>ON|OFF</w:t>
      </w:r>
    </w:p>
    <w:p w:rsidR="006F64D3" w:rsidRPr="007B78B6" w:rsidRDefault="0003101B" w:rsidP="0005087D">
      <w:pPr>
        <w:rPr>
          <w:szCs w:val="21"/>
        </w:rPr>
      </w:pPr>
      <w:r w:rsidRPr="007B78B6">
        <w:rPr>
          <w:rFonts w:hint="eastAsia"/>
          <w:b/>
          <w:szCs w:val="21"/>
        </w:rPr>
        <w:t xml:space="preserve">Example: </w:t>
      </w:r>
      <w:r w:rsidR="006F64D3" w:rsidRPr="007B78B6">
        <w:rPr>
          <w:b/>
          <w:szCs w:val="21"/>
        </w:rPr>
        <w:t>VOLT:PLUS:STA</w:t>
      </w:r>
      <w:r w:rsidR="006F64D3" w:rsidRPr="007B78B6">
        <w:rPr>
          <w:szCs w:val="21"/>
        </w:rPr>
        <w:t xml:space="preserve"> ON</w:t>
      </w:r>
      <w:r w:rsidR="006F64D3" w:rsidRPr="007B78B6">
        <w:rPr>
          <w:szCs w:val="21"/>
        </w:rPr>
        <w:tab/>
      </w:r>
      <w:r w:rsidR="006F64D3" w:rsidRPr="007B78B6">
        <w:rPr>
          <w:szCs w:val="21"/>
        </w:rPr>
        <w:tab/>
      </w:r>
      <w:r w:rsidR="006F64D3" w:rsidRPr="007B78B6">
        <w:rPr>
          <w:szCs w:val="21"/>
        </w:rPr>
        <w:tab/>
      </w:r>
      <w:r w:rsidR="006F64D3" w:rsidRPr="007B78B6">
        <w:rPr>
          <w:szCs w:val="21"/>
        </w:rPr>
        <w:tab/>
      </w:r>
      <w:r w:rsidR="006F64D3" w:rsidRPr="007B78B6">
        <w:rPr>
          <w:szCs w:val="21"/>
        </w:rPr>
        <w:tab/>
      </w:r>
      <w:r w:rsidR="007B4DF2" w:rsidRPr="007B78B6">
        <w:rPr>
          <w:rFonts w:hint="eastAsia"/>
          <w:szCs w:val="21"/>
        </w:rPr>
        <w:t>Set the input of the +CV mode of the electronic load be ON;</w:t>
      </w:r>
    </w:p>
    <w:p w:rsidR="006F64D3" w:rsidRPr="007B78B6" w:rsidRDefault="005233E4" w:rsidP="0005087D">
      <w:pPr>
        <w:rPr>
          <w:szCs w:val="21"/>
        </w:rPr>
      </w:pPr>
      <w:r w:rsidRPr="007B78B6">
        <w:rPr>
          <w:rFonts w:hint="eastAsia"/>
          <w:b/>
          <w:szCs w:val="21"/>
        </w:rPr>
        <w:t xml:space="preserve">Query Syntax: </w:t>
      </w:r>
      <w:r w:rsidR="006F64D3" w:rsidRPr="007B78B6">
        <w:rPr>
          <w:b/>
          <w:szCs w:val="21"/>
        </w:rPr>
        <w:t>VOLT</w:t>
      </w:r>
      <w:r w:rsidR="006F64D3" w:rsidRPr="007B78B6">
        <w:rPr>
          <w:szCs w:val="21"/>
        </w:rPr>
        <w:t>age</w:t>
      </w:r>
      <w:r w:rsidR="006F64D3" w:rsidRPr="007B78B6">
        <w:rPr>
          <w:b/>
          <w:szCs w:val="21"/>
        </w:rPr>
        <w:t>:PLUS:STA</w:t>
      </w:r>
      <w:r w:rsidR="006F64D3" w:rsidRPr="007B78B6">
        <w:rPr>
          <w:szCs w:val="21"/>
        </w:rPr>
        <w:t>te?</w:t>
      </w:r>
    </w:p>
    <w:p w:rsidR="006F64D3" w:rsidRPr="007B78B6" w:rsidRDefault="005233E4" w:rsidP="0005087D">
      <w:pPr>
        <w:rPr>
          <w:szCs w:val="21"/>
        </w:rPr>
      </w:pPr>
      <w:r w:rsidRPr="007B78B6">
        <w:rPr>
          <w:rFonts w:hint="eastAsia"/>
          <w:b/>
          <w:szCs w:val="21"/>
        </w:rPr>
        <w:t xml:space="preserve">Parameters: </w:t>
      </w:r>
      <w:r w:rsidR="009B3A06" w:rsidRPr="007B78B6">
        <w:rPr>
          <w:rFonts w:hint="eastAsia"/>
          <w:szCs w:val="21"/>
        </w:rPr>
        <w:t>None</w:t>
      </w:r>
    </w:p>
    <w:p w:rsidR="006F64D3" w:rsidRPr="007B78B6" w:rsidRDefault="0003101B" w:rsidP="0005087D">
      <w:pPr>
        <w:rPr>
          <w:szCs w:val="21"/>
        </w:rPr>
      </w:pPr>
      <w:r w:rsidRPr="007B78B6">
        <w:rPr>
          <w:rFonts w:hint="eastAsia"/>
          <w:b/>
          <w:szCs w:val="21"/>
        </w:rPr>
        <w:t xml:space="preserve">Example: </w:t>
      </w:r>
      <w:r w:rsidR="006F64D3" w:rsidRPr="007B78B6">
        <w:rPr>
          <w:b/>
          <w:szCs w:val="21"/>
        </w:rPr>
        <w:t>VOLT:PLUS:STA?</w:t>
      </w:r>
      <w:r w:rsidR="007B4DF2" w:rsidRPr="007B78B6">
        <w:rPr>
          <w:szCs w:val="21"/>
        </w:rPr>
        <w:tab/>
      </w:r>
      <w:r w:rsidR="007B4DF2" w:rsidRPr="007B78B6">
        <w:rPr>
          <w:szCs w:val="21"/>
        </w:rPr>
        <w:tab/>
      </w:r>
      <w:r w:rsidR="007B4DF2" w:rsidRPr="007B78B6">
        <w:rPr>
          <w:szCs w:val="21"/>
        </w:rPr>
        <w:tab/>
      </w:r>
      <w:r w:rsidR="007B4DF2" w:rsidRPr="007B78B6">
        <w:rPr>
          <w:szCs w:val="21"/>
        </w:rPr>
        <w:tab/>
      </w:r>
      <w:r w:rsidR="007B4DF2" w:rsidRPr="007B78B6">
        <w:rPr>
          <w:rFonts w:hint="eastAsia"/>
          <w:szCs w:val="21"/>
        </w:rPr>
        <w:t xml:space="preserve">   Query the state of the +CV mode of the electronic load;</w:t>
      </w:r>
    </w:p>
    <w:p w:rsidR="006F64D3" w:rsidRPr="007B78B6" w:rsidRDefault="005233E4" w:rsidP="0005087D">
      <w:pPr>
        <w:rPr>
          <w:szCs w:val="21"/>
        </w:rPr>
      </w:pPr>
      <w:r w:rsidRPr="007B78B6">
        <w:rPr>
          <w:rFonts w:hint="eastAsia"/>
          <w:b/>
          <w:szCs w:val="21"/>
        </w:rPr>
        <w:t xml:space="preserve">Returned Parameters: </w:t>
      </w:r>
      <w:r w:rsidR="006F64D3" w:rsidRPr="007B78B6">
        <w:rPr>
          <w:szCs w:val="21"/>
        </w:rPr>
        <w:t>&lt;NR1&gt; Value:0 for OFF</w:t>
      </w:r>
      <w:r w:rsidR="006F64D3" w:rsidRPr="007B78B6">
        <w:rPr>
          <w:rFonts w:hint="eastAsia"/>
          <w:szCs w:val="21"/>
        </w:rPr>
        <w:t>，</w:t>
      </w:r>
      <w:r w:rsidR="006F64D3" w:rsidRPr="007B78B6">
        <w:rPr>
          <w:szCs w:val="21"/>
        </w:rPr>
        <w:t>l for ON</w:t>
      </w:r>
    </w:p>
    <w:p w:rsidR="006F64D3" w:rsidRPr="007B78B6" w:rsidRDefault="006F64D3" w:rsidP="00043D36">
      <w:pPr>
        <w:rPr>
          <w:color w:val="FF0000"/>
          <w:szCs w:val="21"/>
        </w:rPr>
      </w:pPr>
    </w:p>
    <w:p w:rsidR="006F64D3" w:rsidRPr="007B78B6" w:rsidRDefault="006F64D3" w:rsidP="00043D36">
      <w:pPr>
        <w:rPr>
          <w:szCs w:val="21"/>
        </w:rPr>
      </w:pPr>
      <w:r w:rsidRPr="007B78B6">
        <w:rPr>
          <w:szCs w:val="21"/>
        </w:rPr>
        <w:t>[</w:t>
      </w:r>
      <w:r w:rsidRPr="007B78B6">
        <w:rPr>
          <w:b/>
          <w:szCs w:val="21"/>
        </w:rPr>
        <w:t>SOUR</w:t>
      </w:r>
      <w:r w:rsidRPr="007B78B6">
        <w:rPr>
          <w:szCs w:val="21"/>
        </w:rPr>
        <w:t>ce:]</w:t>
      </w:r>
      <w:r w:rsidRPr="007B78B6">
        <w:rPr>
          <w:b/>
          <w:szCs w:val="21"/>
        </w:rPr>
        <w:t>VOLT</w:t>
      </w:r>
      <w:r w:rsidRPr="007B78B6">
        <w:rPr>
          <w:szCs w:val="21"/>
        </w:rPr>
        <w:t>age</w:t>
      </w:r>
      <w:r w:rsidRPr="007B78B6">
        <w:rPr>
          <w:b/>
          <w:szCs w:val="21"/>
        </w:rPr>
        <w:t>:PLUS:LIM</w:t>
      </w:r>
      <w:r w:rsidRPr="007B78B6">
        <w:rPr>
          <w:szCs w:val="21"/>
        </w:rPr>
        <w:t>it</w:t>
      </w:r>
    </w:p>
    <w:p w:rsidR="003D5A0C" w:rsidRPr="007B78B6" w:rsidRDefault="003D5A0C" w:rsidP="00043D36">
      <w:pPr>
        <w:rPr>
          <w:szCs w:val="21"/>
        </w:rPr>
      </w:pPr>
      <w:r w:rsidRPr="007B78B6">
        <w:rPr>
          <w:rFonts w:hint="eastAsia"/>
          <w:szCs w:val="21"/>
        </w:rPr>
        <w:t xml:space="preserve">This command set the voltage level in +CV mode. When the electronic load </w:t>
      </w:r>
      <w:r w:rsidRPr="007B78B6">
        <w:rPr>
          <w:szCs w:val="21"/>
        </w:rPr>
        <w:t>is in +CV mode</w:t>
      </w:r>
      <w:r w:rsidRPr="007B78B6">
        <w:rPr>
          <w:rFonts w:hint="eastAsia"/>
          <w:szCs w:val="21"/>
        </w:rPr>
        <w:t xml:space="preserve">, if the input voltage level exceeds the set voltage limit level, the </w:t>
      </w:r>
      <w:r w:rsidRPr="007B78B6">
        <w:rPr>
          <w:szCs w:val="21"/>
        </w:rPr>
        <w:t>electronic</w:t>
      </w:r>
      <w:r w:rsidRPr="007B78B6">
        <w:rPr>
          <w:rFonts w:hint="eastAsia"/>
          <w:szCs w:val="21"/>
        </w:rPr>
        <w:t xml:space="preserve"> load will work in CV mode. And if the input voltage level is less than the set voltage limit level, the electronic load will work in the corresponding set state.</w:t>
      </w:r>
    </w:p>
    <w:p w:rsidR="006F64D3" w:rsidRPr="007B78B6" w:rsidRDefault="006F64D3" w:rsidP="00043D36">
      <w:pPr>
        <w:rPr>
          <w:szCs w:val="21"/>
        </w:rPr>
      </w:pPr>
    </w:p>
    <w:p w:rsidR="006F64D3" w:rsidRPr="007B78B6" w:rsidRDefault="005233E4" w:rsidP="009B0767">
      <w:pPr>
        <w:rPr>
          <w:szCs w:val="21"/>
        </w:rPr>
      </w:pPr>
      <w:r w:rsidRPr="007B78B6">
        <w:rPr>
          <w:rFonts w:hint="eastAsia"/>
          <w:b/>
          <w:szCs w:val="21"/>
        </w:rPr>
        <w:t xml:space="preserve">Command Syntax: </w:t>
      </w:r>
      <w:r w:rsidR="006F64D3" w:rsidRPr="007B78B6">
        <w:rPr>
          <w:szCs w:val="21"/>
        </w:rPr>
        <w:t>[</w:t>
      </w:r>
      <w:r w:rsidR="006F64D3" w:rsidRPr="007B78B6">
        <w:rPr>
          <w:b/>
          <w:szCs w:val="21"/>
        </w:rPr>
        <w:t>SOUR</w:t>
      </w:r>
      <w:r w:rsidR="006F64D3" w:rsidRPr="007B78B6">
        <w:rPr>
          <w:szCs w:val="21"/>
        </w:rPr>
        <w:t>ce:]</w:t>
      </w:r>
      <w:r w:rsidR="006F64D3" w:rsidRPr="007B78B6">
        <w:rPr>
          <w:b/>
          <w:szCs w:val="21"/>
        </w:rPr>
        <w:t>VOLT</w:t>
      </w:r>
      <w:r w:rsidR="006F64D3" w:rsidRPr="007B78B6">
        <w:rPr>
          <w:szCs w:val="21"/>
        </w:rPr>
        <w:t>age</w:t>
      </w:r>
      <w:r w:rsidR="006F64D3" w:rsidRPr="007B78B6">
        <w:rPr>
          <w:b/>
          <w:szCs w:val="21"/>
        </w:rPr>
        <w:t>:PLUS:LIM</w:t>
      </w:r>
      <w:r w:rsidR="006F64D3" w:rsidRPr="007B78B6">
        <w:rPr>
          <w:szCs w:val="21"/>
        </w:rPr>
        <w:t>it &lt;NRf+&gt;</w:t>
      </w:r>
    </w:p>
    <w:p w:rsidR="006F64D3" w:rsidRPr="007B78B6" w:rsidRDefault="005233E4" w:rsidP="009B0767">
      <w:pPr>
        <w:rPr>
          <w:szCs w:val="21"/>
        </w:rPr>
      </w:pPr>
      <w:r w:rsidRPr="007B78B6">
        <w:rPr>
          <w:rFonts w:hint="eastAsia"/>
          <w:b/>
          <w:szCs w:val="21"/>
        </w:rPr>
        <w:t xml:space="preserve">Parameters: </w:t>
      </w:r>
      <w:r w:rsidR="000D3DFE" w:rsidRPr="007B78B6">
        <w:rPr>
          <w:rFonts w:hint="eastAsia"/>
          <w:szCs w:val="21"/>
        </w:rPr>
        <w:t>Figure</w:t>
      </w:r>
      <w:r w:rsidR="006F64D3" w:rsidRPr="007B78B6">
        <w:rPr>
          <w:szCs w:val="21"/>
        </w:rPr>
        <w:t>|MIN|MAX</w:t>
      </w:r>
    </w:p>
    <w:p w:rsidR="006F64D3" w:rsidRPr="007B78B6" w:rsidRDefault="009B3A06" w:rsidP="009B0767">
      <w:pPr>
        <w:rPr>
          <w:szCs w:val="21"/>
        </w:rPr>
      </w:pPr>
      <w:r w:rsidRPr="007B78B6">
        <w:rPr>
          <w:rFonts w:hint="eastAsia"/>
          <w:b/>
          <w:szCs w:val="21"/>
        </w:rPr>
        <w:lastRenderedPageBreak/>
        <w:t xml:space="preserve">Unit: </w:t>
      </w:r>
      <w:r w:rsidR="006F64D3" w:rsidRPr="007B78B6">
        <w:rPr>
          <w:szCs w:val="21"/>
        </w:rPr>
        <w:t>V</w:t>
      </w:r>
    </w:p>
    <w:p w:rsidR="006F64D3" w:rsidRPr="007B78B6" w:rsidRDefault="0003101B" w:rsidP="009B0767">
      <w:pPr>
        <w:rPr>
          <w:szCs w:val="21"/>
        </w:rPr>
      </w:pPr>
      <w:r w:rsidRPr="007B78B6">
        <w:rPr>
          <w:rFonts w:hint="eastAsia"/>
          <w:b/>
          <w:szCs w:val="21"/>
        </w:rPr>
        <w:t xml:space="preserve">Example: </w:t>
      </w:r>
      <w:r w:rsidR="006F64D3" w:rsidRPr="007B78B6">
        <w:rPr>
          <w:b/>
          <w:szCs w:val="21"/>
        </w:rPr>
        <w:t>VOLT:PLUS:LIM</w:t>
      </w:r>
      <w:r w:rsidR="006F64D3" w:rsidRPr="007B78B6">
        <w:rPr>
          <w:szCs w:val="21"/>
        </w:rPr>
        <w:t xml:space="preserve"> 50</w:t>
      </w:r>
      <w:r w:rsidR="006F64D3" w:rsidRPr="007B78B6">
        <w:rPr>
          <w:szCs w:val="21"/>
        </w:rPr>
        <w:tab/>
      </w:r>
      <w:r w:rsidR="006F64D3" w:rsidRPr="007B78B6">
        <w:rPr>
          <w:szCs w:val="21"/>
        </w:rPr>
        <w:tab/>
      </w:r>
      <w:r w:rsidR="006F64D3" w:rsidRPr="007B78B6">
        <w:rPr>
          <w:szCs w:val="21"/>
        </w:rPr>
        <w:tab/>
      </w:r>
      <w:r w:rsidR="006F64D3" w:rsidRPr="007B78B6">
        <w:rPr>
          <w:szCs w:val="21"/>
        </w:rPr>
        <w:tab/>
      </w:r>
      <w:r w:rsidR="006F64D3" w:rsidRPr="007B78B6">
        <w:rPr>
          <w:szCs w:val="21"/>
        </w:rPr>
        <w:tab/>
      </w:r>
      <w:r w:rsidR="007B4DF2" w:rsidRPr="007B78B6">
        <w:rPr>
          <w:rFonts w:hint="eastAsia"/>
          <w:szCs w:val="21"/>
        </w:rPr>
        <w:t xml:space="preserve">Set the voltage of the </w:t>
      </w:r>
      <w:r w:rsidR="006F64D3" w:rsidRPr="007B78B6">
        <w:rPr>
          <w:szCs w:val="21"/>
        </w:rPr>
        <w:t>+CV</w:t>
      </w:r>
      <w:r w:rsidR="007B4DF2" w:rsidRPr="007B78B6">
        <w:rPr>
          <w:rFonts w:hint="eastAsia"/>
          <w:szCs w:val="21"/>
        </w:rPr>
        <w:t xml:space="preserve"> mode to </w:t>
      </w:r>
      <w:r w:rsidR="006F64D3" w:rsidRPr="007B78B6">
        <w:rPr>
          <w:szCs w:val="21"/>
        </w:rPr>
        <w:t>50V</w:t>
      </w:r>
    </w:p>
    <w:p w:rsidR="006F64D3" w:rsidRPr="007B78B6" w:rsidRDefault="006F64D3" w:rsidP="00E334C7">
      <w:pPr>
        <w:ind w:leftChars="513" w:left="1077" w:firstLine="1"/>
        <w:rPr>
          <w:szCs w:val="21"/>
        </w:rPr>
      </w:pPr>
      <w:r w:rsidRPr="007B78B6">
        <w:rPr>
          <w:b/>
          <w:szCs w:val="21"/>
        </w:rPr>
        <w:t>VOLT:PLUS:STA</w:t>
      </w:r>
      <w:r w:rsidRPr="007B78B6">
        <w:rPr>
          <w:szCs w:val="21"/>
        </w:rPr>
        <w:t xml:space="preserve"> ON</w:t>
      </w:r>
      <w:r w:rsidRPr="007B78B6">
        <w:rPr>
          <w:szCs w:val="21"/>
        </w:rPr>
        <w:tab/>
      </w:r>
      <w:r w:rsidRPr="007B78B6">
        <w:rPr>
          <w:szCs w:val="21"/>
        </w:rPr>
        <w:tab/>
      </w:r>
      <w:r w:rsidRPr="007B78B6">
        <w:rPr>
          <w:szCs w:val="21"/>
        </w:rPr>
        <w:tab/>
      </w:r>
      <w:r w:rsidRPr="007B78B6">
        <w:rPr>
          <w:szCs w:val="21"/>
        </w:rPr>
        <w:tab/>
      </w:r>
      <w:r w:rsidR="007B4DF2" w:rsidRPr="007B78B6">
        <w:rPr>
          <w:rFonts w:hint="eastAsia"/>
          <w:szCs w:val="21"/>
        </w:rPr>
        <w:t>Open the +CV mode function f</w:t>
      </w:r>
      <w:r w:rsidR="00E7553E" w:rsidRPr="007B78B6">
        <w:rPr>
          <w:rFonts w:hint="eastAsia"/>
          <w:szCs w:val="21"/>
        </w:rPr>
        <w:t>unction</w:t>
      </w:r>
    </w:p>
    <w:p w:rsidR="006F64D3" w:rsidRPr="007B78B6" w:rsidRDefault="005233E4" w:rsidP="009B0767">
      <w:pPr>
        <w:rPr>
          <w:szCs w:val="21"/>
        </w:rPr>
      </w:pPr>
      <w:r w:rsidRPr="007B78B6">
        <w:rPr>
          <w:rFonts w:hint="eastAsia"/>
          <w:b/>
          <w:szCs w:val="21"/>
        </w:rPr>
        <w:t xml:space="preserve">Query Syntax: </w:t>
      </w:r>
      <w:r w:rsidR="006F64D3" w:rsidRPr="007B78B6">
        <w:rPr>
          <w:szCs w:val="21"/>
        </w:rPr>
        <w:t>[</w:t>
      </w:r>
      <w:r w:rsidR="006F64D3" w:rsidRPr="007B78B6">
        <w:rPr>
          <w:b/>
          <w:szCs w:val="21"/>
        </w:rPr>
        <w:t>SOUR</w:t>
      </w:r>
      <w:r w:rsidR="006F64D3" w:rsidRPr="007B78B6">
        <w:rPr>
          <w:szCs w:val="21"/>
        </w:rPr>
        <w:t>ce:]</w:t>
      </w:r>
      <w:r w:rsidR="006F64D3" w:rsidRPr="007B78B6">
        <w:rPr>
          <w:b/>
          <w:szCs w:val="21"/>
        </w:rPr>
        <w:t>VOLT</w:t>
      </w:r>
      <w:r w:rsidR="006F64D3" w:rsidRPr="007B78B6">
        <w:rPr>
          <w:szCs w:val="21"/>
        </w:rPr>
        <w:t>age</w:t>
      </w:r>
      <w:r w:rsidR="006F64D3" w:rsidRPr="007B78B6">
        <w:rPr>
          <w:b/>
          <w:szCs w:val="21"/>
        </w:rPr>
        <w:t>:PLUS:LIM</w:t>
      </w:r>
      <w:r w:rsidR="006F64D3" w:rsidRPr="007B78B6">
        <w:rPr>
          <w:szCs w:val="21"/>
        </w:rPr>
        <w:t xml:space="preserve">it? </w:t>
      </w:r>
    </w:p>
    <w:p w:rsidR="006F64D3" w:rsidRPr="007B78B6" w:rsidRDefault="005233E4" w:rsidP="009B0767">
      <w:pPr>
        <w:rPr>
          <w:szCs w:val="21"/>
        </w:rPr>
      </w:pPr>
      <w:r w:rsidRPr="007B78B6">
        <w:rPr>
          <w:rFonts w:hint="eastAsia"/>
          <w:b/>
          <w:szCs w:val="21"/>
        </w:rPr>
        <w:t xml:space="preserve">Parameters: </w:t>
      </w:r>
      <w:r w:rsidR="009B3A06" w:rsidRPr="007B78B6">
        <w:rPr>
          <w:rFonts w:hint="eastAsia"/>
          <w:szCs w:val="21"/>
        </w:rPr>
        <w:t>None</w:t>
      </w:r>
      <w:r w:rsidR="006F64D3" w:rsidRPr="007B78B6">
        <w:rPr>
          <w:szCs w:val="21"/>
        </w:rPr>
        <w:t>|MIN|MAX</w:t>
      </w:r>
    </w:p>
    <w:p w:rsidR="006F64D3" w:rsidRPr="007B78B6" w:rsidRDefault="0003101B" w:rsidP="009B0767">
      <w:pPr>
        <w:rPr>
          <w:szCs w:val="21"/>
        </w:rPr>
      </w:pPr>
      <w:r w:rsidRPr="007B78B6">
        <w:rPr>
          <w:rFonts w:hint="eastAsia"/>
          <w:b/>
          <w:szCs w:val="21"/>
        </w:rPr>
        <w:t xml:space="preserve">Example: </w:t>
      </w:r>
      <w:r w:rsidR="006F64D3" w:rsidRPr="007B78B6">
        <w:rPr>
          <w:b/>
          <w:szCs w:val="21"/>
        </w:rPr>
        <w:t>VOLT: PLUS:LIM?</w:t>
      </w:r>
      <w:r w:rsidR="006F64D3" w:rsidRPr="007B78B6">
        <w:rPr>
          <w:szCs w:val="21"/>
        </w:rPr>
        <w:tab/>
      </w:r>
      <w:r w:rsidR="006F64D3" w:rsidRPr="007B78B6">
        <w:rPr>
          <w:szCs w:val="21"/>
        </w:rPr>
        <w:tab/>
      </w:r>
      <w:r w:rsidR="006F64D3" w:rsidRPr="007B78B6">
        <w:rPr>
          <w:szCs w:val="21"/>
        </w:rPr>
        <w:tab/>
      </w:r>
      <w:r w:rsidR="006F64D3" w:rsidRPr="007B78B6">
        <w:rPr>
          <w:szCs w:val="21"/>
        </w:rPr>
        <w:tab/>
      </w:r>
      <w:r w:rsidR="006F64D3" w:rsidRPr="007B78B6">
        <w:rPr>
          <w:szCs w:val="21"/>
        </w:rPr>
        <w:tab/>
      </w:r>
      <w:r w:rsidR="007B4DF2" w:rsidRPr="007B78B6">
        <w:rPr>
          <w:rFonts w:hint="eastAsia"/>
          <w:szCs w:val="21"/>
        </w:rPr>
        <w:t>Query the voltage level in +CV mode;</w:t>
      </w:r>
    </w:p>
    <w:p w:rsidR="006F64D3" w:rsidRPr="007B78B6" w:rsidRDefault="006F64D3" w:rsidP="00E334C7">
      <w:pPr>
        <w:ind w:leftChars="514" w:left="1079"/>
        <w:rPr>
          <w:szCs w:val="21"/>
        </w:rPr>
      </w:pPr>
      <w:r w:rsidRPr="007B78B6">
        <w:rPr>
          <w:b/>
          <w:szCs w:val="21"/>
        </w:rPr>
        <w:t>VOLT: PLUS:LIM?</w:t>
      </w:r>
      <w:r w:rsidRPr="007B78B6">
        <w:rPr>
          <w:szCs w:val="21"/>
        </w:rPr>
        <w:t xml:space="preserve"> MIN</w:t>
      </w:r>
      <w:r w:rsidRPr="007B78B6">
        <w:rPr>
          <w:szCs w:val="21"/>
        </w:rPr>
        <w:tab/>
      </w:r>
      <w:r w:rsidRPr="007B78B6">
        <w:rPr>
          <w:szCs w:val="21"/>
        </w:rPr>
        <w:tab/>
      </w:r>
      <w:r w:rsidRPr="007B78B6">
        <w:rPr>
          <w:szCs w:val="21"/>
        </w:rPr>
        <w:tab/>
      </w:r>
      <w:r w:rsidRPr="007B78B6">
        <w:rPr>
          <w:szCs w:val="21"/>
        </w:rPr>
        <w:tab/>
      </w:r>
      <w:r w:rsidR="007B4DF2" w:rsidRPr="007B78B6">
        <w:rPr>
          <w:rFonts w:hint="eastAsia"/>
          <w:szCs w:val="21"/>
        </w:rPr>
        <w:t>Query the minimum voltage level in +CV mode;</w:t>
      </w:r>
    </w:p>
    <w:p w:rsidR="006F64D3" w:rsidRPr="007B78B6" w:rsidRDefault="006F64D3" w:rsidP="00E334C7">
      <w:pPr>
        <w:ind w:leftChars="514" w:left="1079"/>
        <w:rPr>
          <w:szCs w:val="21"/>
        </w:rPr>
      </w:pPr>
      <w:r w:rsidRPr="007B78B6">
        <w:rPr>
          <w:b/>
          <w:szCs w:val="21"/>
        </w:rPr>
        <w:t>VOLT: PLUS:LIM?</w:t>
      </w:r>
      <w:r w:rsidRPr="007B78B6">
        <w:rPr>
          <w:szCs w:val="21"/>
        </w:rPr>
        <w:t xml:space="preserve"> MAX</w:t>
      </w:r>
      <w:r w:rsidRPr="007B78B6">
        <w:rPr>
          <w:szCs w:val="21"/>
        </w:rPr>
        <w:tab/>
      </w:r>
      <w:r w:rsidRPr="007B78B6">
        <w:rPr>
          <w:szCs w:val="21"/>
        </w:rPr>
        <w:tab/>
      </w:r>
      <w:r w:rsidRPr="007B78B6">
        <w:rPr>
          <w:szCs w:val="21"/>
        </w:rPr>
        <w:tab/>
      </w:r>
      <w:r w:rsidR="007B4DF2" w:rsidRPr="007B78B6">
        <w:rPr>
          <w:rFonts w:hint="eastAsia"/>
          <w:szCs w:val="21"/>
        </w:rPr>
        <w:t>Query the maximum voltage level in +CV mode;</w:t>
      </w:r>
    </w:p>
    <w:p w:rsidR="006F64D3" w:rsidRPr="007B78B6" w:rsidRDefault="005233E4" w:rsidP="009B0767">
      <w:pPr>
        <w:rPr>
          <w:szCs w:val="21"/>
        </w:rPr>
      </w:pPr>
      <w:r w:rsidRPr="007B78B6">
        <w:rPr>
          <w:rFonts w:hint="eastAsia"/>
          <w:b/>
          <w:szCs w:val="21"/>
        </w:rPr>
        <w:t xml:space="preserve">Returned Parameters: </w:t>
      </w:r>
      <w:r w:rsidR="006F64D3" w:rsidRPr="007B78B6">
        <w:rPr>
          <w:szCs w:val="21"/>
        </w:rPr>
        <w:t>&lt;NR3&gt;</w:t>
      </w:r>
    </w:p>
    <w:p w:rsidR="006F64D3" w:rsidRPr="007B78B6" w:rsidRDefault="005233E4" w:rsidP="009B0767">
      <w:pPr>
        <w:rPr>
          <w:szCs w:val="21"/>
        </w:rPr>
      </w:pPr>
      <w:r w:rsidRPr="007B78B6">
        <w:rPr>
          <w:rFonts w:hint="eastAsia"/>
          <w:b/>
          <w:szCs w:val="21"/>
        </w:rPr>
        <w:t xml:space="preserve">Related Commands: </w:t>
      </w:r>
      <w:r w:rsidR="006F64D3" w:rsidRPr="007B78B6">
        <w:rPr>
          <w:b/>
          <w:szCs w:val="21"/>
        </w:rPr>
        <w:t>TRIG</w:t>
      </w:r>
    </w:p>
    <w:p w:rsidR="006F64D3" w:rsidRDefault="006F64D3" w:rsidP="00043D36">
      <w:pPr>
        <w:rPr>
          <w:color w:val="FF0000"/>
          <w:szCs w:val="21"/>
        </w:rPr>
      </w:pPr>
    </w:p>
    <w:p w:rsidR="007B78B6" w:rsidRPr="00555559" w:rsidRDefault="007B78B6" w:rsidP="00043D36">
      <w:pPr>
        <w:rPr>
          <w:b/>
          <w:szCs w:val="21"/>
        </w:rPr>
      </w:pPr>
    </w:p>
    <w:p w:rsidR="006F64D3" w:rsidRPr="00E15889" w:rsidRDefault="006F64D3" w:rsidP="00043D36">
      <w:pPr>
        <w:rPr>
          <w:b/>
          <w:sz w:val="28"/>
          <w:szCs w:val="28"/>
        </w:rPr>
      </w:pPr>
      <w:r w:rsidRPr="00E15889">
        <w:rPr>
          <w:b/>
          <w:sz w:val="28"/>
          <w:szCs w:val="28"/>
        </w:rPr>
        <w:t>3.3.4 Resistance Subsystem</w:t>
      </w:r>
    </w:p>
    <w:p w:rsidR="001E73D8" w:rsidRPr="007B78B6" w:rsidRDefault="001E73D8" w:rsidP="001E73D8">
      <w:pPr>
        <w:rPr>
          <w:szCs w:val="21"/>
        </w:rPr>
      </w:pPr>
      <w:r w:rsidRPr="007B78B6">
        <w:rPr>
          <w:rFonts w:hint="eastAsia"/>
          <w:szCs w:val="21"/>
        </w:rPr>
        <w:t>This s</w:t>
      </w:r>
      <w:r w:rsidRPr="007B78B6">
        <w:rPr>
          <w:szCs w:val="21"/>
        </w:rPr>
        <w:t>ubsystem</w:t>
      </w:r>
      <w:r w:rsidRPr="007B78B6">
        <w:rPr>
          <w:rFonts w:hint="eastAsia"/>
          <w:szCs w:val="21"/>
        </w:rPr>
        <w:t xml:space="preserve"> controls the functions related to resistance mode.</w:t>
      </w:r>
    </w:p>
    <w:p w:rsidR="006F64D3" w:rsidRPr="007B78B6" w:rsidRDefault="006F64D3" w:rsidP="00E334C7">
      <w:pPr>
        <w:ind w:firstLineChars="200" w:firstLine="420"/>
        <w:rPr>
          <w:szCs w:val="21"/>
        </w:rPr>
      </w:pPr>
    </w:p>
    <w:p w:rsidR="006F64D3" w:rsidRPr="007B78B6" w:rsidRDefault="006F64D3" w:rsidP="00043D36">
      <w:pPr>
        <w:ind w:firstLine="435"/>
        <w:rPr>
          <w:b/>
          <w:szCs w:val="21"/>
        </w:rPr>
      </w:pPr>
      <w:r w:rsidRPr="007B78B6">
        <w:rPr>
          <w:szCs w:val="21"/>
        </w:rPr>
        <w:t xml:space="preserve">          </w:t>
      </w:r>
      <w:r w:rsidRPr="007B78B6">
        <w:rPr>
          <w:b/>
          <w:szCs w:val="21"/>
        </w:rPr>
        <w:t xml:space="preserve">    </w:t>
      </w:r>
      <w:r w:rsidR="00E7553E" w:rsidRPr="007B78B6">
        <w:rPr>
          <w:rFonts w:hint="eastAsia"/>
          <w:b/>
          <w:szCs w:val="21"/>
        </w:rPr>
        <w:t>Command</w:t>
      </w:r>
      <w:r w:rsidRPr="007B78B6">
        <w:rPr>
          <w:b/>
          <w:szCs w:val="21"/>
        </w:rPr>
        <w:t xml:space="preserve"> </w:t>
      </w:r>
      <w:r w:rsidRPr="007B78B6">
        <w:rPr>
          <w:szCs w:val="21"/>
        </w:rPr>
        <w:t xml:space="preserve">                                         </w:t>
      </w:r>
      <w:r w:rsidRPr="007B78B6">
        <w:rPr>
          <w:b/>
          <w:szCs w:val="21"/>
        </w:rPr>
        <w:t xml:space="preserve"> </w:t>
      </w:r>
      <w:r w:rsidR="00E7553E" w:rsidRPr="007B78B6">
        <w:rPr>
          <w:rFonts w:hint="eastAsia"/>
          <w:b/>
          <w:szCs w:val="21"/>
        </w:rPr>
        <w:t>Function</w:t>
      </w:r>
    </w:p>
    <w:p w:rsidR="006F64D3" w:rsidRPr="007B78B6" w:rsidRDefault="006F64D3" w:rsidP="00ED0C86">
      <w:pPr>
        <w:ind w:left="5981" w:hangingChars="2848" w:hanging="5981"/>
        <w:rPr>
          <w:szCs w:val="21"/>
        </w:rPr>
      </w:pPr>
      <w:r w:rsidRPr="007B78B6">
        <w:rPr>
          <w:szCs w:val="21"/>
        </w:rPr>
        <w:t>[</w:t>
      </w:r>
      <w:r w:rsidRPr="007B78B6">
        <w:rPr>
          <w:b/>
          <w:szCs w:val="21"/>
        </w:rPr>
        <w:t>SOUR</w:t>
      </w:r>
      <w:r w:rsidRPr="007B78B6">
        <w:rPr>
          <w:szCs w:val="21"/>
        </w:rPr>
        <w:t>ce:]</w:t>
      </w:r>
      <w:r w:rsidRPr="007B78B6">
        <w:rPr>
          <w:b/>
          <w:szCs w:val="21"/>
        </w:rPr>
        <w:t>RES</w:t>
      </w:r>
      <w:r w:rsidRPr="007B78B6">
        <w:rPr>
          <w:szCs w:val="21"/>
        </w:rPr>
        <w:t>istance[</w:t>
      </w:r>
      <w:r w:rsidRPr="007B78B6">
        <w:rPr>
          <w:b/>
          <w:szCs w:val="21"/>
        </w:rPr>
        <w:t>:LEV</w:t>
      </w:r>
      <w:r w:rsidRPr="007B78B6">
        <w:rPr>
          <w:szCs w:val="21"/>
        </w:rPr>
        <w:t>el][</w:t>
      </w:r>
      <w:r w:rsidRPr="007B78B6">
        <w:rPr>
          <w:b/>
          <w:szCs w:val="21"/>
        </w:rPr>
        <w:t>:IMM</w:t>
      </w:r>
      <w:r w:rsidRPr="007B78B6">
        <w:rPr>
          <w:szCs w:val="21"/>
        </w:rPr>
        <w:t>ediate][</w:t>
      </w:r>
      <w:r w:rsidRPr="007B78B6">
        <w:rPr>
          <w:b/>
          <w:szCs w:val="21"/>
        </w:rPr>
        <w:t>:AMPL</w:t>
      </w:r>
      <w:r w:rsidRPr="007B78B6">
        <w:rPr>
          <w:szCs w:val="21"/>
        </w:rPr>
        <w:t>itude]</w:t>
      </w:r>
      <w:r w:rsidR="00ED0C86" w:rsidRPr="007B78B6">
        <w:rPr>
          <w:rFonts w:hint="eastAsia"/>
          <w:szCs w:val="21"/>
        </w:rPr>
        <w:t xml:space="preserve">      Set the immediate resistance level in CR mode (the immediate resistance level is the transient resistance low level);</w:t>
      </w:r>
      <w:r w:rsidR="00ED0C86" w:rsidRPr="007B78B6">
        <w:rPr>
          <w:szCs w:val="21"/>
        </w:rPr>
        <w:t xml:space="preserve"> </w:t>
      </w:r>
    </w:p>
    <w:p w:rsidR="006F64D3" w:rsidRPr="007B78B6" w:rsidRDefault="006F64D3" w:rsidP="006546AD">
      <w:pPr>
        <w:rPr>
          <w:szCs w:val="21"/>
        </w:rPr>
      </w:pPr>
      <w:r w:rsidRPr="007B78B6">
        <w:rPr>
          <w:szCs w:val="21"/>
        </w:rPr>
        <w:t>[</w:t>
      </w:r>
      <w:r w:rsidRPr="007B78B6">
        <w:rPr>
          <w:b/>
          <w:szCs w:val="21"/>
        </w:rPr>
        <w:t>SOUR</w:t>
      </w:r>
      <w:r w:rsidRPr="007B78B6">
        <w:rPr>
          <w:szCs w:val="21"/>
        </w:rPr>
        <w:t>ce:]</w:t>
      </w:r>
      <w:r w:rsidRPr="007B78B6">
        <w:rPr>
          <w:b/>
          <w:szCs w:val="21"/>
        </w:rPr>
        <w:t>RES</w:t>
      </w:r>
      <w:r w:rsidRPr="007B78B6">
        <w:rPr>
          <w:szCs w:val="21"/>
        </w:rPr>
        <w:t>istance[</w:t>
      </w:r>
      <w:r w:rsidRPr="007B78B6">
        <w:rPr>
          <w:b/>
          <w:szCs w:val="21"/>
        </w:rPr>
        <w:t>:LEV</w:t>
      </w:r>
      <w:r w:rsidRPr="007B78B6">
        <w:rPr>
          <w:szCs w:val="21"/>
        </w:rPr>
        <w:t>el][</w:t>
      </w:r>
      <w:r w:rsidRPr="007B78B6">
        <w:rPr>
          <w:b/>
          <w:szCs w:val="21"/>
        </w:rPr>
        <w:t>:IMM</w:t>
      </w:r>
      <w:r w:rsidRPr="007B78B6">
        <w:rPr>
          <w:szCs w:val="21"/>
        </w:rPr>
        <w:t>ediate][</w:t>
      </w:r>
      <w:r w:rsidRPr="007B78B6">
        <w:rPr>
          <w:b/>
          <w:szCs w:val="21"/>
        </w:rPr>
        <w:t>:AMPL</w:t>
      </w:r>
      <w:r w:rsidRPr="007B78B6">
        <w:rPr>
          <w:szCs w:val="21"/>
        </w:rPr>
        <w:t>itude]</w:t>
      </w:r>
      <w:r w:rsidRPr="007B78B6">
        <w:rPr>
          <w:b/>
          <w:szCs w:val="21"/>
        </w:rPr>
        <w:t>?</w:t>
      </w:r>
      <w:r w:rsidR="00ED0C86" w:rsidRPr="007B78B6">
        <w:rPr>
          <w:rFonts w:hint="eastAsia"/>
          <w:b/>
          <w:szCs w:val="21"/>
        </w:rPr>
        <w:t xml:space="preserve">  </w:t>
      </w:r>
      <w:r w:rsidR="00ED0C86" w:rsidRPr="007B78B6">
        <w:rPr>
          <w:rFonts w:hint="eastAsia"/>
          <w:szCs w:val="21"/>
        </w:rPr>
        <w:t>Query the immediate resistance level in CR mode;</w:t>
      </w:r>
    </w:p>
    <w:p w:rsidR="006F64D3" w:rsidRPr="007B78B6" w:rsidRDefault="006F64D3" w:rsidP="00043D36">
      <w:pPr>
        <w:rPr>
          <w:szCs w:val="21"/>
        </w:rPr>
      </w:pPr>
      <w:r w:rsidRPr="007B78B6">
        <w:rPr>
          <w:szCs w:val="21"/>
        </w:rPr>
        <w:t>[</w:t>
      </w:r>
      <w:r w:rsidRPr="007B78B6">
        <w:rPr>
          <w:b/>
          <w:szCs w:val="21"/>
        </w:rPr>
        <w:t>SOUR</w:t>
      </w:r>
      <w:r w:rsidRPr="007B78B6">
        <w:rPr>
          <w:szCs w:val="21"/>
        </w:rPr>
        <w:t>ce:]</w:t>
      </w:r>
      <w:r w:rsidRPr="007B78B6">
        <w:rPr>
          <w:b/>
          <w:szCs w:val="21"/>
        </w:rPr>
        <w:t>RES</w:t>
      </w:r>
      <w:r w:rsidRPr="007B78B6">
        <w:rPr>
          <w:szCs w:val="21"/>
        </w:rPr>
        <w:t>istance:</w:t>
      </w:r>
      <w:r w:rsidRPr="007B78B6">
        <w:rPr>
          <w:b/>
          <w:szCs w:val="21"/>
        </w:rPr>
        <w:t>LIM</w:t>
      </w:r>
      <w:r w:rsidRPr="007B78B6">
        <w:rPr>
          <w:szCs w:val="21"/>
        </w:rPr>
        <w:t>it</w:t>
      </w:r>
      <w:r w:rsidRPr="007B78B6">
        <w:rPr>
          <w:szCs w:val="21"/>
        </w:rPr>
        <w:tab/>
      </w:r>
      <w:r w:rsidRPr="007B78B6">
        <w:rPr>
          <w:szCs w:val="21"/>
        </w:rPr>
        <w:tab/>
      </w:r>
      <w:r w:rsidRPr="007B78B6">
        <w:rPr>
          <w:szCs w:val="21"/>
        </w:rPr>
        <w:tab/>
      </w:r>
      <w:r w:rsidRPr="007B78B6">
        <w:rPr>
          <w:szCs w:val="21"/>
        </w:rPr>
        <w:tab/>
      </w:r>
      <w:r w:rsidRPr="007B78B6">
        <w:rPr>
          <w:szCs w:val="21"/>
        </w:rPr>
        <w:tab/>
      </w:r>
      <w:r w:rsidR="00ED0C86" w:rsidRPr="007B78B6">
        <w:rPr>
          <w:rFonts w:hint="eastAsia"/>
          <w:szCs w:val="21"/>
        </w:rPr>
        <w:t xml:space="preserve">     </w:t>
      </w:r>
      <w:r w:rsidRPr="007B78B6">
        <w:rPr>
          <w:szCs w:val="21"/>
        </w:rPr>
        <w:tab/>
      </w:r>
      <w:r w:rsidR="00ED0C86" w:rsidRPr="007B78B6">
        <w:rPr>
          <w:rFonts w:hint="eastAsia"/>
          <w:szCs w:val="21"/>
        </w:rPr>
        <w:t>Set the resistance limit low level;</w:t>
      </w:r>
    </w:p>
    <w:p w:rsidR="006F64D3" w:rsidRPr="007B78B6" w:rsidRDefault="006F64D3" w:rsidP="00043D36">
      <w:pPr>
        <w:rPr>
          <w:szCs w:val="21"/>
        </w:rPr>
      </w:pPr>
      <w:r w:rsidRPr="007B78B6">
        <w:rPr>
          <w:szCs w:val="21"/>
        </w:rPr>
        <w:t>[</w:t>
      </w:r>
      <w:r w:rsidRPr="007B78B6">
        <w:rPr>
          <w:b/>
          <w:szCs w:val="21"/>
        </w:rPr>
        <w:t>SOUR</w:t>
      </w:r>
      <w:r w:rsidRPr="007B78B6">
        <w:rPr>
          <w:szCs w:val="21"/>
        </w:rPr>
        <w:t>ce:]</w:t>
      </w:r>
      <w:r w:rsidRPr="007B78B6">
        <w:rPr>
          <w:b/>
          <w:szCs w:val="21"/>
        </w:rPr>
        <w:t>RES</w:t>
      </w:r>
      <w:r w:rsidRPr="007B78B6">
        <w:rPr>
          <w:szCs w:val="21"/>
        </w:rPr>
        <w:t>istance:</w:t>
      </w:r>
      <w:r w:rsidRPr="007B78B6">
        <w:rPr>
          <w:b/>
          <w:szCs w:val="21"/>
        </w:rPr>
        <w:t>LIM</w:t>
      </w:r>
      <w:r w:rsidRPr="007B78B6">
        <w:rPr>
          <w:szCs w:val="21"/>
        </w:rPr>
        <w:t>it</w:t>
      </w:r>
      <w:r w:rsidRPr="007B78B6">
        <w:rPr>
          <w:b/>
          <w:szCs w:val="21"/>
        </w:rPr>
        <w:t>?</w:t>
      </w:r>
      <w:r w:rsidRPr="007B78B6">
        <w:rPr>
          <w:szCs w:val="21"/>
        </w:rPr>
        <w:tab/>
      </w:r>
      <w:r w:rsidRPr="007B78B6">
        <w:rPr>
          <w:szCs w:val="21"/>
        </w:rPr>
        <w:tab/>
      </w:r>
      <w:r w:rsidRPr="007B78B6">
        <w:rPr>
          <w:szCs w:val="21"/>
        </w:rPr>
        <w:tab/>
      </w:r>
      <w:r w:rsidRPr="007B78B6">
        <w:rPr>
          <w:szCs w:val="21"/>
        </w:rPr>
        <w:tab/>
      </w:r>
      <w:r w:rsidRPr="007B78B6">
        <w:rPr>
          <w:szCs w:val="21"/>
        </w:rPr>
        <w:tab/>
      </w:r>
      <w:r w:rsidRPr="007B78B6">
        <w:rPr>
          <w:szCs w:val="21"/>
        </w:rPr>
        <w:tab/>
      </w:r>
      <w:r w:rsidRPr="007B78B6">
        <w:rPr>
          <w:szCs w:val="21"/>
        </w:rPr>
        <w:tab/>
      </w:r>
      <w:r w:rsidR="00ED0C86" w:rsidRPr="007B78B6">
        <w:rPr>
          <w:rFonts w:hint="eastAsia"/>
          <w:szCs w:val="21"/>
        </w:rPr>
        <w:t>Query the resistance limit low level;</w:t>
      </w:r>
    </w:p>
    <w:p w:rsidR="006B37F2" w:rsidRPr="007B78B6" w:rsidRDefault="006F64D3" w:rsidP="006B37F2">
      <w:pPr>
        <w:rPr>
          <w:szCs w:val="21"/>
        </w:rPr>
      </w:pPr>
      <w:r w:rsidRPr="007B78B6">
        <w:rPr>
          <w:szCs w:val="21"/>
        </w:rPr>
        <w:t>[</w:t>
      </w:r>
      <w:r w:rsidRPr="007B78B6">
        <w:rPr>
          <w:b/>
          <w:szCs w:val="21"/>
        </w:rPr>
        <w:t>SOUR</w:t>
      </w:r>
      <w:r w:rsidRPr="007B78B6">
        <w:rPr>
          <w:szCs w:val="21"/>
        </w:rPr>
        <w:t>ce:]</w:t>
      </w:r>
      <w:r w:rsidRPr="007B78B6">
        <w:rPr>
          <w:b/>
          <w:szCs w:val="21"/>
        </w:rPr>
        <w:t>RES</w:t>
      </w:r>
      <w:r w:rsidRPr="007B78B6">
        <w:rPr>
          <w:szCs w:val="21"/>
        </w:rPr>
        <w:t>istance:</w:t>
      </w:r>
      <w:r w:rsidRPr="007B78B6">
        <w:rPr>
          <w:b/>
          <w:szCs w:val="21"/>
        </w:rPr>
        <w:t>SLEW</w:t>
      </w:r>
      <w:r w:rsidRPr="007B78B6">
        <w:rPr>
          <w:szCs w:val="21"/>
        </w:rPr>
        <w:t>rate:</w:t>
      </w:r>
      <w:r w:rsidRPr="007B78B6">
        <w:rPr>
          <w:b/>
          <w:szCs w:val="21"/>
        </w:rPr>
        <w:t>NEG</w:t>
      </w:r>
      <w:r w:rsidRPr="007B78B6">
        <w:rPr>
          <w:szCs w:val="21"/>
        </w:rPr>
        <w:t>ative</w:t>
      </w:r>
      <w:r w:rsidRPr="007B78B6">
        <w:rPr>
          <w:szCs w:val="21"/>
        </w:rPr>
        <w:tab/>
      </w:r>
      <w:r w:rsidRPr="007B78B6">
        <w:rPr>
          <w:szCs w:val="21"/>
        </w:rPr>
        <w:tab/>
      </w:r>
      <w:r w:rsidRPr="007B78B6">
        <w:rPr>
          <w:szCs w:val="21"/>
        </w:rPr>
        <w:tab/>
      </w:r>
      <w:r w:rsidR="00ED0C86" w:rsidRPr="007B78B6">
        <w:rPr>
          <w:rFonts w:hint="eastAsia"/>
          <w:szCs w:val="21"/>
        </w:rPr>
        <w:t>Set the current fall rate in CR mode;</w:t>
      </w:r>
    </w:p>
    <w:p w:rsidR="006B37F2" w:rsidRPr="007B78B6" w:rsidRDefault="006B37F2" w:rsidP="006B37F2">
      <w:pPr>
        <w:rPr>
          <w:szCs w:val="21"/>
        </w:rPr>
      </w:pPr>
      <w:r w:rsidRPr="007B78B6">
        <w:rPr>
          <w:szCs w:val="21"/>
        </w:rPr>
        <w:t>[</w:t>
      </w:r>
      <w:r w:rsidRPr="007B78B6">
        <w:rPr>
          <w:b/>
          <w:szCs w:val="21"/>
        </w:rPr>
        <w:t>SOUR</w:t>
      </w:r>
      <w:r w:rsidRPr="007B78B6">
        <w:rPr>
          <w:szCs w:val="21"/>
        </w:rPr>
        <w:t>ce:]</w:t>
      </w:r>
      <w:r w:rsidRPr="007B78B6">
        <w:rPr>
          <w:b/>
          <w:szCs w:val="21"/>
        </w:rPr>
        <w:t>RES</w:t>
      </w:r>
      <w:r w:rsidRPr="007B78B6">
        <w:rPr>
          <w:szCs w:val="21"/>
        </w:rPr>
        <w:t>istance</w:t>
      </w:r>
      <w:r w:rsidRPr="007B78B6">
        <w:rPr>
          <w:rFonts w:hint="eastAsia"/>
          <w:szCs w:val="21"/>
        </w:rPr>
        <w:t>:</w:t>
      </w:r>
      <w:r w:rsidRPr="007B78B6">
        <w:rPr>
          <w:rFonts w:hint="eastAsia"/>
          <w:b/>
          <w:szCs w:val="21"/>
        </w:rPr>
        <w:t>SLEW</w:t>
      </w:r>
      <w:r w:rsidRPr="007B78B6">
        <w:rPr>
          <w:rFonts w:hint="eastAsia"/>
          <w:szCs w:val="21"/>
        </w:rPr>
        <w:t>rate:</w:t>
      </w:r>
      <w:r w:rsidRPr="007B78B6">
        <w:rPr>
          <w:rFonts w:hint="eastAsia"/>
          <w:b/>
          <w:szCs w:val="21"/>
        </w:rPr>
        <w:t>NEG</w:t>
      </w:r>
      <w:r w:rsidRPr="007B78B6">
        <w:rPr>
          <w:rFonts w:hint="eastAsia"/>
          <w:szCs w:val="21"/>
        </w:rPr>
        <w:t>ative</w:t>
      </w:r>
      <w:r w:rsidRPr="007B78B6">
        <w:rPr>
          <w:rFonts w:hint="eastAsia"/>
          <w:b/>
          <w:szCs w:val="21"/>
        </w:rPr>
        <w:t>?</w:t>
      </w:r>
      <w:r w:rsidRPr="007B78B6">
        <w:rPr>
          <w:rFonts w:hint="eastAsia"/>
          <w:b/>
          <w:szCs w:val="21"/>
        </w:rPr>
        <w:tab/>
      </w:r>
      <w:r w:rsidRPr="007B78B6">
        <w:rPr>
          <w:rFonts w:hint="eastAsia"/>
          <w:b/>
          <w:szCs w:val="21"/>
        </w:rPr>
        <w:tab/>
      </w:r>
      <w:r w:rsidRPr="007B78B6">
        <w:rPr>
          <w:rFonts w:hint="eastAsia"/>
          <w:b/>
          <w:szCs w:val="21"/>
        </w:rPr>
        <w:tab/>
      </w:r>
      <w:r w:rsidR="00663EEC" w:rsidRPr="007B78B6">
        <w:rPr>
          <w:rFonts w:hint="eastAsia"/>
          <w:szCs w:val="21"/>
        </w:rPr>
        <w:t>Query the current fall rate in CR mode;</w:t>
      </w:r>
    </w:p>
    <w:p w:rsidR="006B37F2" w:rsidRPr="007B78B6" w:rsidRDefault="006B37F2" w:rsidP="006B37F2">
      <w:pPr>
        <w:rPr>
          <w:szCs w:val="21"/>
        </w:rPr>
      </w:pPr>
      <w:r w:rsidRPr="007B78B6">
        <w:rPr>
          <w:szCs w:val="21"/>
        </w:rPr>
        <w:t>[</w:t>
      </w:r>
      <w:r w:rsidRPr="007B78B6">
        <w:rPr>
          <w:b/>
          <w:szCs w:val="21"/>
        </w:rPr>
        <w:t>SOUR</w:t>
      </w:r>
      <w:r w:rsidRPr="007B78B6">
        <w:rPr>
          <w:szCs w:val="21"/>
        </w:rPr>
        <w:t>ce:]</w:t>
      </w:r>
      <w:r w:rsidRPr="007B78B6">
        <w:rPr>
          <w:b/>
          <w:szCs w:val="21"/>
        </w:rPr>
        <w:t>RES</w:t>
      </w:r>
      <w:r w:rsidRPr="007B78B6">
        <w:rPr>
          <w:szCs w:val="21"/>
        </w:rPr>
        <w:t>istance</w:t>
      </w:r>
      <w:r w:rsidRPr="007B78B6">
        <w:rPr>
          <w:rFonts w:hint="eastAsia"/>
          <w:szCs w:val="21"/>
        </w:rPr>
        <w:t>:</w:t>
      </w:r>
      <w:r w:rsidRPr="007B78B6">
        <w:rPr>
          <w:rFonts w:hint="eastAsia"/>
          <w:b/>
          <w:szCs w:val="21"/>
        </w:rPr>
        <w:t>SLEW</w:t>
      </w:r>
      <w:r w:rsidRPr="007B78B6">
        <w:rPr>
          <w:rFonts w:hint="eastAsia"/>
          <w:szCs w:val="21"/>
        </w:rPr>
        <w:t>rate:</w:t>
      </w:r>
      <w:r w:rsidRPr="007B78B6">
        <w:rPr>
          <w:rFonts w:hint="eastAsia"/>
          <w:b/>
          <w:szCs w:val="21"/>
        </w:rPr>
        <w:t>POS</w:t>
      </w:r>
      <w:r w:rsidRPr="007B78B6">
        <w:rPr>
          <w:rFonts w:hint="eastAsia"/>
          <w:szCs w:val="21"/>
        </w:rPr>
        <w:t>itive</w:t>
      </w:r>
      <w:r w:rsidRPr="007B78B6">
        <w:rPr>
          <w:rFonts w:hint="eastAsia"/>
          <w:szCs w:val="21"/>
        </w:rPr>
        <w:tab/>
      </w:r>
      <w:r w:rsidRPr="007B78B6">
        <w:rPr>
          <w:rFonts w:hint="eastAsia"/>
          <w:szCs w:val="21"/>
        </w:rPr>
        <w:tab/>
      </w:r>
      <w:r w:rsidRPr="007B78B6">
        <w:rPr>
          <w:rFonts w:hint="eastAsia"/>
          <w:szCs w:val="21"/>
        </w:rPr>
        <w:tab/>
      </w:r>
      <w:r w:rsidRPr="007B78B6">
        <w:rPr>
          <w:rFonts w:hint="eastAsia"/>
          <w:szCs w:val="21"/>
        </w:rPr>
        <w:tab/>
      </w:r>
      <w:r w:rsidR="00663EEC" w:rsidRPr="007B78B6">
        <w:rPr>
          <w:rFonts w:hint="eastAsia"/>
          <w:szCs w:val="21"/>
        </w:rPr>
        <w:t>Set the current rise rate in CR mode;</w:t>
      </w:r>
    </w:p>
    <w:p w:rsidR="006B37F2" w:rsidRPr="007B78B6" w:rsidRDefault="006B37F2" w:rsidP="006B37F2">
      <w:pPr>
        <w:rPr>
          <w:szCs w:val="21"/>
        </w:rPr>
      </w:pPr>
      <w:r w:rsidRPr="007B78B6">
        <w:rPr>
          <w:szCs w:val="21"/>
        </w:rPr>
        <w:t>[</w:t>
      </w:r>
      <w:r w:rsidRPr="007B78B6">
        <w:rPr>
          <w:b/>
          <w:szCs w:val="21"/>
        </w:rPr>
        <w:t>SOUR</w:t>
      </w:r>
      <w:r w:rsidRPr="007B78B6">
        <w:rPr>
          <w:szCs w:val="21"/>
        </w:rPr>
        <w:t>ce:]</w:t>
      </w:r>
      <w:r w:rsidRPr="007B78B6">
        <w:rPr>
          <w:b/>
          <w:szCs w:val="21"/>
        </w:rPr>
        <w:t>RES</w:t>
      </w:r>
      <w:r w:rsidRPr="007B78B6">
        <w:rPr>
          <w:szCs w:val="21"/>
        </w:rPr>
        <w:t>istance</w:t>
      </w:r>
      <w:r w:rsidRPr="007B78B6">
        <w:rPr>
          <w:rFonts w:hint="eastAsia"/>
          <w:szCs w:val="21"/>
        </w:rPr>
        <w:t>:</w:t>
      </w:r>
      <w:r w:rsidRPr="007B78B6">
        <w:rPr>
          <w:rFonts w:hint="eastAsia"/>
          <w:b/>
          <w:szCs w:val="21"/>
        </w:rPr>
        <w:t>SLEW</w:t>
      </w:r>
      <w:r w:rsidRPr="007B78B6">
        <w:rPr>
          <w:rFonts w:hint="eastAsia"/>
          <w:szCs w:val="21"/>
        </w:rPr>
        <w:t>rate:</w:t>
      </w:r>
      <w:r w:rsidRPr="007B78B6">
        <w:rPr>
          <w:rFonts w:hint="eastAsia"/>
          <w:b/>
          <w:szCs w:val="21"/>
        </w:rPr>
        <w:t>POS</w:t>
      </w:r>
      <w:r w:rsidRPr="007B78B6">
        <w:rPr>
          <w:rFonts w:hint="eastAsia"/>
          <w:szCs w:val="21"/>
        </w:rPr>
        <w:t>itive</w:t>
      </w:r>
      <w:r w:rsidRPr="007B78B6">
        <w:rPr>
          <w:rFonts w:hint="eastAsia"/>
          <w:b/>
          <w:szCs w:val="21"/>
        </w:rPr>
        <w:t>?</w:t>
      </w:r>
      <w:r w:rsidRPr="007B78B6">
        <w:rPr>
          <w:rFonts w:hint="eastAsia"/>
          <w:b/>
          <w:szCs w:val="21"/>
        </w:rPr>
        <w:tab/>
      </w:r>
      <w:r w:rsidRPr="007B78B6">
        <w:rPr>
          <w:rFonts w:hint="eastAsia"/>
          <w:b/>
          <w:szCs w:val="21"/>
        </w:rPr>
        <w:tab/>
      </w:r>
      <w:r w:rsidRPr="007B78B6">
        <w:rPr>
          <w:rFonts w:hint="eastAsia"/>
          <w:b/>
          <w:szCs w:val="21"/>
        </w:rPr>
        <w:tab/>
      </w:r>
      <w:r w:rsidR="00663EEC" w:rsidRPr="007B78B6">
        <w:rPr>
          <w:rFonts w:hint="eastAsia"/>
          <w:szCs w:val="21"/>
        </w:rPr>
        <w:t>Query the current rise rate in CR mode;</w:t>
      </w:r>
    </w:p>
    <w:p w:rsidR="006B37F2" w:rsidRPr="007B78B6" w:rsidRDefault="006B37F2" w:rsidP="006B37F2">
      <w:pPr>
        <w:rPr>
          <w:szCs w:val="21"/>
        </w:rPr>
      </w:pPr>
      <w:r w:rsidRPr="007B78B6">
        <w:rPr>
          <w:szCs w:val="21"/>
        </w:rPr>
        <w:t>[</w:t>
      </w:r>
      <w:r w:rsidRPr="007B78B6">
        <w:rPr>
          <w:b/>
          <w:szCs w:val="21"/>
        </w:rPr>
        <w:t>SOUR</w:t>
      </w:r>
      <w:r w:rsidRPr="007B78B6">
        <w:rPr>
          <w:szCs w:val="21"/>
        </w:rPr>
        <w:t>ce:]</w:t>
      </w:r>
      <w:r w:rsidRPr="007B78B6">
        <w:rPr>
          <w:b/>
          <w:szCs w:val="21"/>
        </w:rPr>
        <w:t>RES</w:t>
      </w:r>
      <w:r w:rsidRPr="007B78B6">
        <w:rPr>
          <w:szCs w:val="21"/>
        </w:rPr>
        <w:t>istance</w:t>
      </w:r>
      <w:r w:rsidRPr="007B78B6">
        <w:rPr>
          <w:rFonts w:hint="eastAsia"/>
          <w:szCs w:val="21"/>
        </w:rPr>
        <w:t>:</w:t>
      </w:r>
      <w:r w:rsidRPr="007B78B6">
        <w:rPr>
          <w:rFonts w:hint="eastAsia"/>
          <w:b/>
          <w:szCs w:val="21"/>
        </w:rPr>
        <w:t>TLEV</w:t>
      </w:r>
      <w:r w:rsidRPr="007B78B6">
        <w:rPr>
          <w:rFonts w:hint="eastAsia"/>
          <w:szCs w:val="21"/>
        </w:rPr>
        <w:t>el</w:t>
      </w:r>
      <w:r w:rsidRPr="007B78B6">
        <w:rPr>
          <w:rFonts w:hint="eastAsia"/>
          <w:szCs w:val="21"/>
        </w:rPr>
        <w:tab/>
      </w:r>
      <w:r w:rsidRPr="007B78B6">
        <w:rPr>
          <w:rFonts w:hint="eastAsia"/>
          <w:szCs w:val="21"/>
        </w:rPr>
        <w:tab/>
      </w:r>
      <w:r w:rsidRPr="007B78B6">
        <w:rPr>
          <w:rFonts w:hint="eastAsia"/>
          <w:szCs w:val="21"/>
        </w:rPr>
        <w:tab/>
      </w:r>
      <w:r w:rsidRPr="007B78B6">
        <w:rPr>
          <w:rFonts w:hint="eastAsia"/>
          <w:szCs w:val="21"/>
        </w:rPr>
        <w:tab/>
      </w:r>
      <w:r w:rsidRPr="007B78B6">
        <w:rPr>
          <w:rFonts w:hint="eastAsia"/>
          <w:szCs w:val="21"/>
        </w:rPr>
        <w:tab/>
      </w:r>
      <w:r w:rsidRPr="007B78B6">
        <w:rPr>
          <w:rFonts w:hint="eastAsia"/>
          <w:szCs w:val="21"/>
        </w:rPr>
        <w:tab/>
      </w:r>
      <w:r w:rsidR="004A352E" w:rsidRPr="007B78B6">
        <w:rPr>
          <w:rFonts w:hint="eastAsia"/>
          <w:szCs w:val="21"/>
        </w:rPr>
        <w:t>Set the transient resistance high level;</w:t>
      </w:r>
    </w:p>
    <w:p w:rsidR="006B37F2" w:rsidRPr="007B78B6" w:rsidRDefault="006B37F2" w:rsidP="006B37F2">
      <w:pPr>
        <w:rPr>
          <w:b/>
          <w:szCs w:val="21"/>
        </w:rPr>
      </w:pPr>
      <w:r w:rsidRPr="007B78B6">
        <w:rPr>
          <w:szCs w:val="21"/>
        </w:rPr>
        <w:t>[</w:t>
      </w:r>
      <w:r w:rsidRPr="007B78B6">
        <w:rPr>
          <w:b/>
          <w:szCs w:val="21"/>
        </w:rPr>
        <w:t>SOUR</w:t>
      </w:r>
      <w:r w:rsidRPr="007B78B6">
        <w:rPr>
          <w:szCs w:val="21"/>
        </w:rPr>
        <w:t>ce:]</w:t>
      </w:r>
      <w:r w:rsidRPr="007B78B6">
        <w:rPr>
          <w:b/>
          <w:szCs w:val="21"/>
        </w:rPr>
        <w:t>RES</w:t>
      </w:r>
      <w:r w:rsidRPr="007B78B6">
        <w:rPr>
          <w:szCs w:val="21"/>
        </w:rPr>
        <w:t>istance</w:t>
      </w:r>
      <w:r w:rsidRPr="007B78B6">
        <w:rPr>
          <w:rFonts w:hint="eastAsia"/>
          <w:szCs w:val="21"/>
        </w:rPr>
        <w:t>:</w:t>
      </w:r>
      <w:r w:rsidRPr="007B78B6">
        <w:rPr>
          <w:rFonts w:hint="eastAsia"/>
          <w:b/>
          <w:szCs w:val="21"/>
        </w:rPr>
        <w:t>TLEV</w:t>
      </w:r>
      <w:r w:rsidRPr="007B78B6">
        <w:rPr>
          <w:rFonts w:hint="eastAsia"/>
          <w:szCs w:val="21"/>
        </w:rPr>
        <w:t>el</w:t>
      </w:r>
      <w:r w:rsidRPr="007B78B6">
        <w:rPr>
          <w:rFonts w:hint="eastAsia"/>
          <w:b/>
          <w:szCs w:val="21"/>
        </w:rPr>
        <w:t>?</w:t>
      </w:r>
      <w:r w:rsidRPr="007B78B6">
        <w:rPr>
          <w:rFonts w:hint="eastAsia"/>
          <w:b/>
          <w:szCs w:val="21"/>
        </w:rPr>
        <w:tab/>
      </w:r>
      <w:r w:rsidRPr="007B78B6">
        <w:rPr>
          <w:rFonts w:hint="eastAsia"/>
          <w:b/>
          <w:szCs w:val="21"/>
        </w:rPr>
        <w:tab/>
      </w:r>
      <w:r w:rsidRPr="007B78B6">
        <w:rPr>
          <w:rFonts w:hint="eastAsia"/>
          <w:b/>
          <w:szCs w:val="21"/>
        </w:rPr>
        <w:tab/>
      </w:r>
      <w:r w:rsidRPr="007B78B6">
        <w:rPr>
          <w:rFonts w:hint="eastAsia"/>
          <w:b/>
          <w:szCs w:val="21"/>
        </w:rPr>
        <w:tab/>
      </w:r>
      <w:r w:rsidRPr="007B78B6">
        <w:rPr>
          <w:rFonts w:hint="eastAsia"/>
          <w:b/>
          <w:szCs w:val="21"/>
        </w:rPr>
        <w:tab/>
      </w:r>
      <w:r w:rsidRPr="007B78B6">
        <w:rPr>
          <w:rFonts w:hint="eastAsia"/>
          <w:b/>
          <w:szCs w:val="21"/>
        </w:rPr>
        <w:tab/>
      </w:r>
      <w:r w:rsidR="004A352E" w:rsidRPr="007B78B6">
        <w:rPr>
          <w:rFonts w:hint="eastAsia"/>
          <w:szCs w:val="21"/>
        </w:rPr>
        <w:t>Query the transient resistance high leve;</w:t>
      </w:r>
    </w:p>
    <w:p w:rsidR="006B37F2" w:rsidRPr="007B78B6" w:rsidRDefault="006B37F2" w:rsidP="006B37F2">
      <w:pPr>
        <w:rPr>
          <w:szCs w:val="21"/>
        </w:rPr>
      </w:pPr>
      <w:r w:rsidRPr="007B78B6">
        <w:rPr>
          <w:szCs w:val="21"/>
        </w:rPr>
        <w:t>[</w:t>
      </w:r>
      <w:r w:rsidRPr="007B78B6">
        <w:rPr>
          <w:b/>
          <w:szCs w:val="21"/>
        </w:rPr>
        <w:t>SOUR</w:t>
      </w:r>
      <w:r w:rsidRPr="007B78B6">
        <w:rPr>
          <w:szCs w:val="21"/>
        </w:rPr>
        <w:t>ce:]</w:t>
      </w:r>
      <w:r w:rsidRPr="007B78B6">
        <w:rPr>
          <w:b/>
          <w:szCs w:val="21"/>
        </w:rPr>
        <w:t>RES</w:t>
      </w:r>
      <w:r w:rsidRPr="007B78B6">
        <w:rPr>
          <w:szCs w:val="21"/>
        </w:rPr>
        <w:t>istance[</w:t>
      </w:r>
      <w:r w:rsidRPr="007B78B6">
        <w:rPr>
          <w:b/>
          <w:szCs w:val="21"/>
        </w:rPr>
        <w:t>:LEV</w:t>
      </w:r>
      <w:r w:rsidRPr="007B78B6">
        <w:rPr>
          <w:szCs w:val="21"/>
        </w:rPr>
        <w:t>el]</w:t>
      </w:r>
      <w:r w:rsidRPr="007B78B6">
        <w:rPr>
          <w:rFonts w:hint="eastAsia"/>
          <w:b/>
          <w:szCs w:val="21"/>
        </w:rPr>
        <w:t>TRIG</w:t>
      </w:r>
      <w:r w:rsidRPr="007B78B6">
        <w:rPr>
          <w:rFonts w:hint="eastAsia"/>
          <w:szCs w:val="21"/>
        </w:rPr>
        <w:t>gered</w:t>
      </w:r>
      <w:r w:rsidRPr="007B78B6">
        <w:rPr>
          <w:szCs w:val="21"/>
        </w:rPr>
        <w:t>[</w:t>
      </w:r>
      <w:r w:rsidRPr="007B78B6">
        <w:rPr>
          <w:b/>
          <w:szCs w:val="21"/>
        </w:rPr>
        <w:t>:AMPL</w:t>
      </w:r>
      <w:r w:rsidRPr="007B78B6">
        <w:rPr>
          <w:szCs w:val="21"/>
        </w:rPr>
        <w:t>itude]</w:t>
      </w:r>
      <w:r w:rsidRPr="007B78B6">
        <w:rPr>
          <w:rFonts w:hint="eastAsia"/>
          <w:szCs w:val="21"/>
        </w:rPr>
        <w:tab/>
      </w:r>
      <w:r w:rsidR="004A352E" w:rsidRPr="007B78B6">
        <w:rPr>
          <w:rFonts w:hint="eastAsia"/>
          <w:szCs w:val="21"/>
        </w:rPr>
        <w:t xml:space="preserve">     Set the resistance trigger level;</w:t>
      </w:r>
    </w:p>
    <w:p w:rsidR="006B37F2" w:rsidRPr="007B78B6" w:rsidRDefault="006B37F2" w:rsidP="006B37F2">
      <w:pPr>
        <w:rPr>
          <w:szCs w:val="21"/>
        </w:rPr>
      </w:pPr>
      <w:r w:rsidRPr="007B78B6">
        <w:rPr>
          <w:szCs w:val="21"/>
        </w:rPr>
        <w:t>[</w:t>
      </w:r>
      <w:r w:rsidRPr="007B78B6">
        <w:rPr>
          <w:b/>
          <w:szCs w:val="21"/>
        </w:rPr>
        <w:t>SOUR</w:t>
      </w:r>
      <w:r w:rsidRPr="007B78B6">
        <w:rPr>
          <w:szCs w:val="21"/>
        </w:rPr>
        <w:t>ce:]</w:t>
      </w:r>
      <w:r w:rsidRPr="007B78B6">
        <w:rPr>
          <w:b/>
          <w:szCs w:val="21"/>
        </w:rPr>
        <w:t>RES</w:t>
      </w:r>
      <w:r w:rsidRPr="007B78B6">
        <w:rPr>
          <w:szCs w:val="21"/>
        </w:rPr>
        <w:t>istance[</w:t>
      </w:r>
      <w:r w:rsidRPr="007B78B6">
        <w:rPr>
          <w:b/>
          <w:szCs w:val="21"/>
        </w:rPr>
        <w:t>:LEV</w:t>
      </w:r>
      <w:r w:rsidRPr="007B78B6">
        <w:rPr>
          <w:szCs w:val="21"/>
        </w:rPr>
        <w:t>el]</w:t>
      </w:r>
      <w:r w:rsidRPr="007B78B6">
        <w:rPr>
          <w:rFonts w:hint="eastAsia"/>
          <w:b/>
          <w:szCs w:val="21"/>
        </w:rPr>
        <w:t>TRIG</w:t>
      </w:r>
      <w:r w:rsidRPr="007B78B6">
        <w:rPr>
          <w:rFonts w:hint="eastAsia"/>
          <w:szCs w:val="21"/>
        </w:rPr>
        <w:t>gered</w:t>
      </w:r>
      <w:r w:rsidRPr="007B78B6">
        <w:rPr>
          <w:szCs w:val="21"/>
        </w:rPr>
        <w:t>[</w:t>
      </w:r>
      <w:r w:rsidRPr="007B78B6">
        <w:rPr>
          <w:b/>
          <w:szCs w:val="21"/>
        </w:rPr>
        <w:t>:AMPL</w:t>
      </w:r>
      <w:r w:rsidRPr="007B78B6">
        <w:rPr>
          <w:szCs w:val="21"/>
        </w:rPr>
        <w:t>itude]</w:t>
      </w:r>
      <w:r w:rsidRPr="007B78B6">
        <w:rPr>
          <w:rFonts w:hint="eastAsia"/>
          <w:b/>
          <w:szCs w:val="21"/>
        </w:rPr>
        <w:t>?</w:t>
      </w:r>
      <w:r w:rsidRPr="007B78B6">
        <w:rPr>
          <w:rFonts w:hint="eastAsia"/>
          <w:b/>
          <w:szCs w:val="21"/>
        </w:rPr>
        <w:tab/>
      </w:r>
      <w:r w:rsidR="004A352E" w:rsidRPr="007B78B6">
        <w:rPr>
          <w:rFonts w:hint="eastAsia"/>
          <w:szCs w:val="21"/>
        </w:rPr>
        <w:t xml:space="preserve">  Query the resistance trigger level;</w:t>
      </w:r>
    </w:p>
    <w:p w:rsidR="006B37F2" w:rsidRPr="007B78B6" w:rsidRDefault="006B37F2" w:rsidP="006B37F2">
      <w:pPr>
        <w:rPr>
          <w:szCs w:val="21"/>
        </w:rPr>
      </w:pPr>
    </w:p>
    <w:p w:rsidR="006B37F2" w:rsidRPr="007B78B6" w:rsidRDefault="00663EEC" w:rsidP="006B37F2">
      <w:pPr>
        <w:rPr>
          <w:rFonts w:hAnsi="宋体" w:cs="宋体"/>
          <w:szCs w:val="21"/>
        </w:rPr>
      </w:pPr>
      <w:r w:rsidRPr="007B78B6">
        <w:rPr>
          <w:rFonts w:hAnsi="宋体" w:cs="宋体" w:hint="eastAsia"/>
          <w:b/>
          <w:szCs w:val="21"/>
        </w:rPr>
        <w:t>Related System</w:t>
      </w:r>
      <w:r w:rsidR="006B37F2" w:rsidRPr="007B78B6">
        <w:rPr>
          <w:rFonts w:hAnsi="宋体" w:cs="宋体" w:hint="eastAsia"/>
          <w:b/>
          <w:szCs w:val="21"/>
        </w:rPr>
        <w:t>：</w:t>
      </w:r>
      <w:r w:rsidR="006B37F2" w:rsidRPr="007B78B6">
        <w:rPr>
          <w:rFonts w:hAnsi="宋体" w:cs="宋体" w:hint="eastAsia"/>
          <w:szCs w:val="21"/>
        </w:rPr>
        <w:t>CURRent</w:t>
      </w:r>
      <w:r w:rsidR="006B37F2" w:rsidRPr="007B78B6">
        <w:rPr>
          <w:rFonts w:hAnsi="宋体" w:cs="宋体" w:hint="eastAsia"/>
          <w:szCs w:val="21"/>
        </w:rPr>
        <w:t>，</w:t>
      </w:r>
      <w:r w:rsidR="006B37F2" w:rsidRPr="007B78B6">
        <w:rPr>
          <w:rFonts w:hAnsi="宋体" w:cs="宋体" w:hint="eastAsia"/>
          <w:szCs w:val="21"/>
        </w:rPr>
        <w:t>VOLTage</w:t>
      </w:r>
    </w:p>
    <w:p w:rsidR="00663EEC" w:rsidRPr="007B78B6" w:rsidRDefault="00663EEC" w:rsidP="006B37F2">
      <w:pPr>
        <w:rPr>
          <w:rFonts w:hAnsi="宋体" w:cs="宋体"/>
          <w:color w:val="FF0000"/>
          <w:szCs w:val="21"/>
        </w:rPr>
      </w:pPr>
    </w:p>
    <w:p w:rsidR="006B37F2" w:rsidRPr="007B78B6" w:rsidRDefault="006B37F2" w:rsidP="006B37F2">
      <w:pPr>
        <w:spacing w:line="340" w:lineRule="exact"/>
        <w:rPr>
          <w:szCs w:val="21"/>
        </w:rPr>
      </w:pPr>
      <w:r w:rsidRPr="007B78B6">
        <w:rPr>
          <w:szCs w:val="21"/>
        </w:rPr>
        <w:t>[</w:t>
      </w:r>
      <w:r w:rsidRPr="007B78B6">
        <w:rPr>
          <w:b/>
          <w:szCs w:val="21"/>
        </w:rPr>
        <w:t>SOUR</w:t>
      </w:r>
      <w:r w:rsidRPr="007B78B6">
        <w:rPr>
          <w:szCs w:val="21"/>
        </w:rPr>
        <w:t>ce:]</w:t>
      </w:r>
      <w:r w:rsidRPr="007B78B6">
        <w:rPr>
          <w:b/>
          <w:szCs w:val="21"/>
        </w:rPr>
        <w:t>RES</w:t>
      </w:r>
      <w:r w:rsidRPr="007B78B6">
        <w:rPr>
          <w:szCs w:val="21"/>
        </w:rPr>
        <w:t>istance[</w:t>
      </w:r>
      <w:r w:rsidRPr="007B78B6">
        <w:rPr>
          <w:b/>
          <w:szCs w:val="21"/>
        </w:rPr>
        <w:t>:LEV</w:t>
      </w:r>
      <w:r w:rsidRPr="007B78B6">
        <w:rPr>
          <w:szCs w:val="21"/>
        </w:rPr>
        <w:t>el][</w:t>
      </w:r>
      <w:r w:rsidRPr="007B78B6">
        <w:rPr>
          <w:b/>
          <w:szCs w:val="21"/>
        </w:rPr>
        <w:t>:IMM</w:t>
      </w:r>
      <w:r w:rsidRPr="007B78B6">
        <w:rPr>
          <w:szCs w:val="21"/>
        </w:rPr>
        <w:t>ediate][</w:t>
      </w:r>
      <w:r w:rsidRPr="007B78B6">
        <w:rPr>
          <w:b/>
          <w:szCs w:val="21"/>
        </w:rPr>
        <w:t>:AMPL</w:t>
      </w:r>
      <w:r w:rsidRPr="007B78B6">
        <w:rPr>
          <w:szCs w:val="21"/>
        </w:rPr>
        <w:t>itude]</w:t>
      </w:r>
    </w:p>
    <w:p w:rsidR="00663EEC" w:rsidRPr="007B78B6" w:rsidRDefault="006C2B21" w:rsidP="00663EEC">
      <w:pPr>
        <w:spacing w:line="340" w:lineRule="exact"/>
        <w:rPr>
          <w:szCs w:val="21"/>
        </w:rPr>
      </w:pPr>
      <w:r w:rsidRPr="007B78B6">
        <w:rPr>
          <w:rFonts w:hint="eastAsia"/>
          <w:szCs w:val="21"/>
        </w:rPr>
        <w:t xml:space="preserve">This command sets the immediate resistance level in CR mode. When the electronic load </w:t>
      </w:r>
      <w:r w:rsidRPr="007B78B6">
        <w:rPr>
          <w:szCs w:val="21"/>
        </w:rPr>
        <w:t xml:space="preserve">is turned on, if </w:t>
      </w:r>
      <w:r w:rsidRPr="007B78B6">
        <w:rPr>
          <w:rFonts w:hint="eastAsia"/>
          <w:szCs w:val="21"/>
        </w:rPr>
        <w:t>it is in CR mode, the command transfers the immediate resistance level to the input level immediately. If the electronic load is in other modes, the programmed values will be saved and enabled till the time when the load is in CR mode.</w:t>
      </w:r>
    </w:p>
    <w:p w:rsidR="006B37F2" w:rsidRPr="007B78B6" w:rsidRDefault="002347B4" w:rsidP="00663EEC">
      <w:pPr>
        <w:spacing w:line="340" w:lineRule="exact"/>
        <w:rPr>
          <w:szCs w:val="21"/>
        </w:rPr>
      </w:pPr>
      <w:r w:rsidRPr="007B78B6">
        <w:rPr>
          <w:rFonts w:hint="eastAsia"/>
          <w:szCs w:val="21"/>
        </w:rPr>
        <w:t xml:space="preserve">The units of the set level are different in different modes. The unit is </w:t>
      </w:r>
      <w:r w:rsidRPr="007B78B6">
        <w:rPr>
          <w:szCs w:val="21"/>
        </w:rPr>
        <w:t>Ω</w:t>
      </w:r>
      <w:r w:rsidRPr="007B78B6">
        <w:rPr>
          <w:rFonts w:hint="eastAsia"/>
          <w:szCs w:val="21"/>
        </w:rPr>
        <w:t xml:space="preserve"> in CRL mode; and it is k</w:t>
      </w:r>
      <w:r w:rsidRPr="007B78B6">
        <w:rPr>
          <w:szCs w:val="21"/>
        </w:rPr>
        <w:t>Ω</w:t>
      </w:r>
      <w:r w:rsidRPr="007B78B6">
        <w:rPr>
          <w:rFonts w:hint="eastAsia"/>
          <w:szCs w:val="21"/>
        </w:rPr>
        <w:t xml:space="preserve"> in CRH mode. This command set</w:t>
      </w:r>
      <w:r w:rsidR="00AE4A8B" w:rsidRPr="007B78B6">
        <w:rPr>
          <w:rFonts w:hint="eastAsia"/>
          <w:szCs w:val="21"/>
        </w:rPr>
        <w:t>s</w:t>
      </w:r>
      <w:r w:rsidRPr="007B78B6">
        <w:rPr>
          <w:rFonts w:hint="eastAsia"/>
          <w:szCs w:val="21"/>
        </w:rPr>
        <w:t xml:space="preserve"> the transient resistance </w:t>
      </w:r>
      <w:r w:rsidR="00AE4A8B" w:rsidRPr="007B78B6">
        <w:rPr>
          <w:rFonts w:hint="eastAsia"/>
          <w:szCs w:val="21"/>
        </w:rPr>
        <w:t>low level in transient operation.</w:t>
      </w:r>
    </w:p>
    <w:p w:rsidR="006B37F2" w:rsidRPr="007B78B6" w:rsidRDefault="006B37F2" w:rsidP="006B37F2">
      <w:pPr>
        <w:rPr>
          <w:b/>
          <w:szCs w:val="21"/>
        </w:rPr>
      </w:pPr>
    </w:p>
    <w:p w:rsidR="006B37F2" w:rsidRPr="007B78B6" w:rsidRDefault="004A352E" w:rsidP="006B37F2">
      <w:pPr>
        <w:rPr>
          <w:szCs w:val="21"/>
        </w:rPr>
      </w:pPr>
      <w:r w:rsidRPr="007B78B6">
        <w:rPr>
          <w:rFonts w:hint="eastAsia"/>
          <w:b/>
          <w:szCs w:val="21"/>
        </w:rPr>
        <w:t>Command Syntax</w:t>
      </w:r>
      <w:r w:rsidR="006B37F2" w:rsidRPr="007B78B6">
        <w:rPr>
          <w:rFonts w:hint="eastAsia"/>
          <w:b/>
          <w:szCs w:val="21"/>
        </w:rPr>
        <w:t>：</w:t>
      </w:r>
      <w:r w:rsidR="006B37F2" w:rsidRPr="007B78B6">
        <w:rPr>
          <w:szCs w:val="21"/>
        </w:rPr>
        <w:t>[</w:t>
      </w:r>
      <w:r w:rsidR="006B37F2" w:rsidRPr="007B78B6">
        <w:rPr>
          <w:b/>
          <w:szCs w:val="21"/>
        </w:rPr>
        <w:t>SOUR</w:t>
      </w:r>
      <w:r w:rsidR="006B37F2" w:rsidRPr="007B78B6">
        <w:rPr>
          <w:szCs w:val="21"/>
        </w:rPr>
        <w:t>ce:]</w:t>
      </w:r>
      <w:r w:rsidR="006B37F2" w:rsidRPr="007B78B6">
        <w:rPr>
          <w:b/>
          <w:szCs w:val="21"/>
        </w:rPr>
        <w:t>RES</w:t>
      </w:r>
      <w:r w:rsidR="006B37F2" w:rsidRPr="007B78B6">
        <w:rPr>
          <w:szCs w:val="21"/>
        </w:rPr>
        <w:t>istance[</w:t>
      </w:r>
      <w:r w:rsidR="006B37F2" w:rsidRPr="007B78B6">
        <w:rPr>
          <w:b/>
          <w:szCs w:val="21"/>
        </w:rPr>
        <w:t>:LEV</w:t>
      </w:r>
      <w:r w:rsidR="006B37F2" w:rsidRPr="007B78B6">
        <w:rPr>
          <w:szCs w:val="21"/>
        </w:rPr>
        <w:t>el][</w:t>
      </w:r>
      <w:r w:rsidR="006B37F2" w:rsidRPr="007B78B6">
        <w:rPr>
          <w:b/>
          <w:szCs w:val="21"/>
        </w:rPr>
        <w:t>:IMM</w:t>
      </w:r>
      <w:r w:rsidR="006B37F2" w:rsidRPr="007B78B6">
        <w:rPr>
          <w:szCs w:val="21"/>
        </w:rPr>
        <w:t>ediate][</w:t>
      </w:r>
      <w:r w:rsidR="006B37F2" w:rsidRPr="007B78B6">
        <w:rPr>
          <w:b/>
          <w:szCs w:val="21"/>
        </w:rPr>
        <w:t>:AMPL</w:t>
      </w:r>
      <w:r w:rsidR="006B37F2" w:rsidRPr="007B78B6">
        <w:rPr>
          <w:szCs w:val="21"/>
        </w:rPr>
        <w:t>itude]</w:t>
      </w:r>
      <w:r w:rsidR="006B37F2" w:rsidRPr="007B78B6">
        <w:rPr>
          <w:rFonts w:hint="eastAsia"/>
          <w:szCs w:val="21"/>
        </w:rPr>
        <w:t xml:space="preserve"> &lt;NRf+&gt;</w:t>
      </w:r>
    </w:p>
    <w:p w:rsidR="006B37F2" w:rsidRPr="007B78B6" w:rsidRDefault="004A352E" w:rsidP="006B37F2">
      <w:pPr>
        <w:rPr>
          <w:szCs w:val="21"/>
        </w:rPr>
      </w:pPr>
      <w:r w:rsidRPr="007B78B6">
        <w:rPr>
          <w:rFonts w:hint="eastAsia"/>
          <w:b/>
          <w:szCs w:val="21"/>
        </w:rPr>
        <w:t>Parameter</w:t>
      </w:r>
      <w:r w:rsidR="006B37F2" w:rsidRPr="007B78B6">
        <w:rPr>
          <w:rFonts w:hint="eastAsia"/>
          <w:b/>
          <w:szCs w:val="21"/>
        </w:rPr>
        <w:t>：</w:t>
      </w:r>
      <w:r w:rsidRPr="007B78B6">
        <w:rPr>
          <w:rFonts w:hint="eastAsia"/>
          <w:szCs w:val="21"/>
        </w:rPr>
        <w:t>Figure</w:t>
      </w:r>
      <w:r w:rsidR="006B37F2" w:rsidRPr="007B78B6">
        <w:rPr>
          <w:rFonts w:hint="eastAsia"/>
          <w:szCs w:val="21"/>
        </w:rPr>
        <w:t>|MIN|MAX</w:t>
      </w:r>
    </w:p>
    <w:p w:rsidR="006B37F2" w:rsidRPr="007B78B6" w:rsidRDefault="004A352E" w:rsidP="006B37F2">
      <w:pPr>
        <w:rPr>
          <w:szCs w:val="21"/>
        </w:rPr>
      </w:pPr>
      <w:r w:rsidRPr="007B78B6">
        <w:rPr>
          <w:rFonts w:hint="eastAsia"/>
          <w:b/>
          <w:szCs w:val="21"/>
        </w:rPr>
        <w:t>Unit</w:t>
      </w:r>
      <w:r w:rsidR="006B37F2" w:rsidRPr="007B78B6">
        <w:rPr>
          <w:rFonts w:hint="eastAsia"/>
          <w:b/>
          <w:szCs w:val="21"/>
        </w:rPr>
        <w:t>：</w:t>
      </w:r>
      <w:r w:rsidR="006B37F2" w:rsidRPr="007B78B6">
        <w:rPr>
          <w:szCs w:val="21"/>
        </w:rPr>
        <w:t>Ω</w:t>
      </w:r>
      <w:r w:rsidR="006B37F2" w:rsidRPr="007B78B6">
        <w:rPr>
          <w:rFonts w:hint="eastAsia"/>
          <w:szCs w:val="21"/>
        </w:rPr>
        <w:t xml:space="preserve"> | k</w:t>
      </w:r>
      <w:r w:rsidR="006B37F2" w:rsidRPr="007B78B6">
        <w:rPr>
          <w:szCs w:val="21"/>
        </w:rPr>
        <w:t>Ω</w:t>
      </w:r>
      <w:r w:rsidR="006B37F2" w:rsidRPr="007B78B6">
        <w:rPr>
          <w:rFonts w:hint="eastAsia"/>
          <w:szCs w:val="21"/>
        </w:rPr>
        <w:tab/>
        <w:t xml:space="preserve"> </w:t>
      </w:r>
      <w:r w:rsidR="006B37F2" w:rsidRPr="007B78B6">
        <w:rPr>
          <w:rFonts w:hint="eastAsia"/>
          <w:szCs w:val="21"/>
        </w:rPr>
        <w:tab/>
      </w:r>
      <w:r w:rsidR="006B37F2" w:rsidRPr="007B78B6">
        <w:rPr>
          <w:rFonts w:hint="eastAsia"/>
          <w:szCs w:val="21"/>
        </w:rPr>
        <w:tab/>
      </w:r>
      <w:r w:rsidR="006B37F2" w:rsidRPr="007B78B6">
        <w:rPr>
          <w:rFonts w:hint="eastAsia"/>
          <w:szCs w:val="21"/>
        </w:rPr>
        <w:tab/>
      </w:r>
      <w:r w:rsidR="006B37F2" w:rsidRPr="007B78B6">
        <w:rPr>
          <w:rFonts w:hint="eastAsia"/>
          <w:szCs w:val="21"/>
        </w:rPr>
        <w:tab/>
      </w:r>
      <w:r w:rsidR="006B37F2" w:rsidRPr="007B78B6">
        <w:rPr>
          <w:rFonts w:hint="eastAsia"/>
          <w:szCs w:val="21"/>
        </w:rPr>
        <w:tab/>
      </w:r>
      <w:r w:rsidR="006B37F2" w:rsidRPr="007B78B6">
        <w:rPr>
          <w:rFonts w:hint="eastAsia"/>
          <w:szCs w:val="21"/>
        </w:rPr>
        <w:tab/>
      </w:r>
      <w:r w:rsidR="006B37F2" w:rsidRPr="007B78B6">
        <w:rPr>
          <w:rFonts w:hint="eastAsia"/>
          <w:szCs w:val="21"/>
        </w:rPr>
        <w:tab/>
      </w:r>
      <w:r w:rsidR="006B37F2" w:rsidRPr="007B78B6">
        <w:rPr>
          <w:rFonts w:hint="eastAsia"/>
          <w:szCs w:val="21"/>
        </w:rPr>
        <w:tab/>
      </w:r>
      <w:r w:rsidR="006C2B21" w:rsidRPr="007B78B6">
        <w:rPr>
          <w:rFonts w:hint="eastAsia"/>
          <w:szCs w:val="21"/>
        </w:rPr>
        <w:t xml:space="preserve">The unit of the resistance level is </w:t>
      </w:r>
      <w:r w:rsidR="006C2B21" w:rsidRPr="007B78B6">
        <w:rPr>
          <w:szCs w:val="21"/>
        </w:rPr>
        <w:t>Ω</w:t>
      </w:r>
      <w:r w:rsidR="006C2B21" w:rsidRPr="007B78B6">
        <w:rPr>
          <w:rFonts w:hint="eastAsia"/>
          <w:szCs w:val="21"/>
        </w:rPr>
        <w:t xml:space="preserve"> in CRL mode;</w:t>
      </w:r>
    </w:p>
    <w:p w:rsidR="006B37F2" w:rsidRPr="007B78B6" w:rsidRDefault="006C2B21" w:rsidP="006C2B21">
      <w:pPr>
        <w:ind w:firstLineChars="2200" w:firstLine="4620"/>
        <w:rPr>
          <w:szCs w:val="21"/>
        </w:rPr>
      </w:pPr>
      <w:r w:rsidRPr="007B78B6">
        <w:rPr>
          <w:rFonts w:hint="eastAsia"/>
          <w:szCs w:val="21"/>
        </w:rPr>
        <w:lastRenderedPageBreak/>
        <w:t>The unit of the resistance level is k</w:t>
      </w:r>
      <w:r w:rsidRPr="007B78B6">
        <w:rPr>
          <w:szCs w:val="21"/>
        </w:rPr>
        <w:t>Ω</w:t>
      </w:r>
      <w:r w:rsidRPr="007B78B6">
        <w:rPr>
          <w:rFonts w:hint="eastAsia"/>
          <w:szCs w:val="21"/>
        </w:rPr>
        <w:t xml:space="preserve"> in CRH mode;</w:t>
      </w:r>
      <w:r w:rsidR="006B37F2" w:rsidRPr="007B78B6">
        <w:rPr>
          <w:rFonts w:hint="eastAsia"/>
          <w:szCs w:val="21"/>
        </w:rPr>
        <w:tab/>
      </w:r>
      <w:r w:rsidR="006B37F2" w:rsidRPr="007B78B6">
        <w:rPr>
          <w:rFonts w:hint="eastAsia"/>
          <w:szCs w:val="21"/>
        </w:rPr>
        <w:tab/>
      </w:r>
    </w:p>
    <w:p w:rsidR="00AE4A8B" w:rsidRPr="007B78B6" w:rsidRDefault="004A352E" w:rsidP="006B37F2">
      <w:pPr>
        <w:ind w:left="5880" w:hangingChars="2789" w:hanging="5880"/>
        <w:rPr>
          <w:szCs w:val="21"/>
        </w:rPr>
      </w:pPr>
      <w:r w:rsidRPr="007B78B6">
        <w:rPr>
          <w:rFonts w:hint="eastAsia"/>
          <w:b/>
          <w:szCs w:val="21"/>
        </w:rPr>
        <w:t>Example</w:t>
      </w:r>
      <w:r w:rsidR="006B37F2" w:rsidRPr="007B78B6">
        <w:rPr>
          <w:rFonts w:hint="eastAsia"/>
          <w:b/>
          <w:szCs w:val="21"/>
        </w:rPr>
        <w:t>：</w:t>
      </w:r>
      <w:r w:rsidR="006B37F2" w:rsidRPr="007B78B6">
        <w:rPr>
          <w:rFonts w:hint="eastAsia"/>
          <w:b/>
          <w:szCs w:val="21"/>
        </w:rPr>
        <w:t xml:space="preserve">RES </w:t>
      </w:r>
      <w:r w:rsidR="006B37F2" w:rsidRPr="007B78B6">
        <w:rPr>
          <w:rFonts w:hint="eastAsia"/>
          <w:szCs w:val="21"/>
        </w:rPr>
        <w:t xml:space="preserve">10                </w:t>
      </w:r>
      <w:r w:rsidR="00AE4A8B" w:rsidRPr="007B78B6">
        <w:rPr>
          <w:rFonts w:hint="eastAsia"/>
          <w:szCs w:val="21"/>
        </w:rPr>
        <w:t xml:space="preserve">        </w:t>
      </w:r>
      <w:r w:rsidR="006B37F2" w:rsidRPr="007B78B6">
        <w:rPr>
          <w:rFonts w:hint="eastAsia"/>
          <w:szCs w:val="21"/>
        </w:rPr>
        <w:t xml:space="preserve">    </w:t>
      </w:r>
      <w:r w:rsidR="00AE4A8B" w:rsidRPr="007B78B6">
        <w:rPr>
          <w:rFonts w:hint="eastAsia"/>
          <w:szCs w:val="21"/>
        </w:rPr>
        <w:t>Set the resistance level to 10</w:t>
      </w:r>
      <w:r w:rsidR="00AE4A8B" w:rsidRPr="007B78B6">
        <w:rPr>
          <w:szCs w:val="21"/>
        </w:rPr>
        <w:t>Ω</w:t>
      </w:r>
      <w:r w:rsidR="00AE4A8B" w:rsidRPr="007B78B6">
        <w:rPr>
          <w:rFonts w:hint="eastAsia"/>
          <w:szCs w:val="21"/>
        </w:rPr>
        <w:t xml:space="preserve"> in CRL mode;</w:t>
      </w:r>
    </w:p>
    <w:p w:rsidR="006B37F2" w:rsidRPr="007B78B6" w:rsidRDefault="00AE4A8B" w:rsidP="00AE4A8B">
      <w:pPr>
        <w:ind w:leftChars="2200" w:left="5857" w:hangingChars="589" w:hanging="1237"/>
        <w:rPr>
          <w:szCs w:val="21"/>
        </w:rPr>
      </w:pPr>
      <w:r w:rsidRPr="007B78B6">
        <w:rPr>
          <w:rFonts w:hint="eastAsia"/>
          <w:szCs w:val="21"/>
        </w:rPr>
        <w:t>Set the resistance level to 10k</w:t>
      </w:r>
      <w:r w:rsidRPr="007B78B6">
        <w:rPr>
          <w:szCs w:val="21"/>
        </w:rPr>
        <w:t>Ω</w:t>
      </w:r>
      <w:r w:rsidRPr="007B78B6">
        <w:rPr>
          <w:rFonts w:hint="eastAsia"/>
          <w:szCs w:val="21"/>
        </w:rPr>
        <w:t xml:space="preserve"> in CRH mode;</w:t>
      </w:r>
      <w:r w:rsidR="006B37F2" w:rsidRPr="007B78B6">
        <w:rPr>
          <w:rFonts w:hint="eastAsia"/>
          <w:szCs w:val="21"/>
        </w:rPr>
        <w:tab/>
      </w:r>
    </w:p>
    <w:p w:rsidR="006B37F2" w:rsidRPr="007B78B6" w:rsidRDefault="004A352E" w:rsidP="006B37F2">
      <w:pPr>
        <w:rPr>
          <w:szCs w:val="21"/>
        </w:rPr>
      </w:pPr>
      <w:r w:rsidRPr="007B78B6">
        <w:rPr>
          <w:rFonts w:hint="eastAsia"/>
          <w:b/>
          <w:szCs w:val="21"/>
        </w:rPr>
        <w:t>Query Syntax</w:t>
      </w:r>
      <w:r w:rsidR="006B37F2" w:rsidRPr="007B78B6">
        <w:rPr>
          <w:rFonts w:hint="eastAsia"/>
          <w:b/>
          <w:szCs w:val="21"/>
        </w:rPr>
        <w:t>：</w:t>
      </w:r>
      <w:r w:rsidR="006B37F2" w:rsidRPr="007B78B6">
        <w:rPr>
          <w:szCs w:val="21"/>
        </w:rPr>
        <w:t>[</w:t>
      </w:r>
      <w:r w:rsidR="006B37F2" w:rsidRPr="007B78B6">
        <w:rPr>
          <w:b/>
          <w:szCs w:val="21"/>
        </w:rPr>
        <w:t>SOUR</w:t>
      </w:r>
      <w:r w:rsidR="006B37F2" w:rsidRPr="007B78B6">
        <w:rPr>
          <w:szCs w:val="21"/>
        </w:rPr>
        <w:t>ce:]</w:t>
      </w:r>
      <w:r w:rsidR="006B37F2" w:rsidRPr="007B78B6">
        <w:rPr>
          <w:b/>
          <w:szCs w:val="21"/>
        </w:rPr>
        <w:t>RES</w:t>
      </w:r>
      <w:r w:rsidR="006B37F2" w:rsidRPr="007B78B6">
        <w:rPr>
          <w:szCs w:val="21"/>
        </w:rPr>
        <w:t>istance[</w:t>
      </w:r>
      <w:r w:rsidR="006B37F2" w:rsidRPr="007B78B6">
        <w:rPr>
          <w:b/>
          <w:szCs w:val="21"/>
        </w:rPr>
        <w:t>:LEV</w:t>
      </w:r>
      <w:r w:rsidR="006B37F2" w:rsidRPr="007B78B6">
        <w:rPr>
          <w:szCs w:val="21"/>
        </w:rPr>
        <w:t>el][</w:t>
      </w:r>
      <w:r w:rsidR="006B37F2" w:rsidRPr="007B78B6">
        <w:rPr>
          <w:b/>
          <w:szCs w:val="21"/>
        </w:rPr>
        <w:t>:IMM</w:t>
      </w:r>
      <w:r w:rsidR="006B37F2" w:rsidRPr="007B78B6">
        <w:rPr>
          <w:szCs w:val="21"/>
        </w:rPr>
        <w:t>ediate][</w:t>
      </w:r>
      <w:r w:rsidR="006B37F2" w:rsidRPr="007B78B6">
        <w:rPr>
          <w:b/>
          <w:szCs w:val="21"/>
        </w:rPr>
        <w:t>:AMPL</w:t>
      </w:r>
      <w:r w:rsidR="006B37F2" w:rsidRPr="007B78B6">
        <w:rPr>
          <w:szCs w:val="21"/>
        </w:rPr>
        <w:t>itude]</w:t>
      </w:r>
      <w:r w:rsidR="006B37F2" w:rsidRPr="007B78B6">
        <w:rPr>
          <w:rFonts w:hint="eastAsia"/>
          <w:szCs w:val="21"/>
        </w:rPr>
        <w:t>?</w:t>
      </w:r>
    </w:p>
    <w:p w:rsidR="006B37F2" w:rsidRPr="007B78B6" w:rsidRDefault="004A352E" w:rsidP="006B37F2">
      <w:pPr>
        <w:rPr>
          <w:szCs w:val="21"/>
        </w:rPr>
      </w:pPr>
      <w:r w:rsidRPr="007B78B6">
        <w:rPr>
          <w:rFonts w:hint="eastAsia"/>
          <w:b/>
          <w:szCs w:val="21"/>
        </w:rPr>
        <w:t>Parameter</w:t>
      </w:r>
      <w:r w:rsidR="006B37F2" w:rsidRPr="007B78B6">
        <w:rPr>
          <w:rFonts w:hint="eastAsia"/>
          <w:b/>
          <w:szCs w:val="21"/>
        </w:rPr>
        <w:t>：</w:t>
      </w:r>
      <w:r w:rsidR="00AE4A8B" w:rsidRPr="007B78B6">
        <w:rPr>
          <w:rFonts w:hint="eastAsia"/>
          <w:szCs w:val="21"/>
        </w:rPr>
        <w:t>None</w:t>
      </w:r>
      <w:r w:rsidR="006B37F2" w:rsidRPr="007B78B6">
        <w:rPr>
          <w:rFonts w:hint="eastAsia"/>
          <w:szCs w:val="21"/>
        </w:rPr>
        <w:t>|MIN|MAX</w:t>
      </w:r>
    </w:p>
    <w:p w:rsidR="006B37F2" w:rsidRPr="007B78B6" w:rsidRDefault="004A352E" w:rsidP="006B37F2">
      <w:pPr>
        <w:rPr>
          <w:szCs w:val="21"/>
        </w:rPr>
      </w:pPr>
      <w:r w:rsidRPr="007B78B6">
        <w:rPr>
          <w:rFonts w:hint="eastAsia"/>
          <w:b/>
          <w:szCs w:val="21"/>
        </w:rPr>
        <w:t>Example</w:t>
      </w:r>
      <w:r w:rsidR="006B37F2" w:rsidRPr="007B78B6">
        <w:rPr>
          <w:rFonts w:hint="eastAsia"/>
          <w:b/>
          <w:szCs w:val="21"/>
        </w:rPr>
        <w:t>：</w:t>
      </w:r>
      <w:r w:rsidR="006B37F2" w:rsidRPr="007B78B6">
        <w:rPr>
          <w:rFonts w:hint="eastAsia"/>
          <w:b/>
          <w:szCs w:val="21"/>
        </w:rPr>
        <w:t>RES?</w:t>
      </w:r>
      <w:r w:rsidR="006B37F2" w:rsidRPr="007B78B6">
        <w:rPr>
          <w:rFonts w:hint="eastAsia"/>
          <w:szCs w:val="21"/>
        </w:rPr>
        <w:t xml:space="preserve">;                              </w:t>
      </w:r>
      <w:r w:rsidR="00AE4A8B" w:rsidRPr="007B78B6">
        <w:rPr>
          <w:rFonts w:hint="eastAsia"/>
          <w:szCs w:val="21"/>
        </w:rPr>
        <w:t>Query the immediate resistance level;</w:t>
      </w:r>
    </w:p>
    <w:p w:rsidR="006B37F2" w:rsidRPr="007B78B6" w:rsidRDefault="006B37F2" w:rsidP="006B37F2">
      <w:pPr>
        <w:ind w:leftChars="514" w:left="1079"/>
        <w:rPr>
          <w:szCs w:val="21"/>
        </w:rPr>
      </w:pPr>
      <w:r w:rsidRPr="007B78B6">
        <w:rPr>
          <w:rFonts w:hint="eastAsia"/>
          <w:b/>
          <w:szCs w:val="21"/>
        </w:rPr>
        <w:t xml:space="preserve">RES? </w:t>
      </w:r>
      <w:r w:rsidRPr="007B78B6">
        <w:rPr>
          <w:rFonts w:hint="eastAsia"/>
          <w:szCs w:val="21"/>
        </w:rPr>
        <w:t xml:space="preserve">MIN                         </w:t>
      </w:r>
      <w:r w:rsidR="00AE4A8B" w:rsidRPr="007B78B6">
        <w:rPr>
          <w:rFonts w:hint="eastAsia"/>
          <w:szCs w:val="21"/>
        </w:rPr>
        <w:t>Query the minimum immediate resistance level;</w:t>
      </w:r>
    </w:p>
    <w:p w:rsidR="006B37F2" w:rsidRPr="007B78B6" w:rsidRDefault="006B37F2" w:rsidP="006B37F2">
      <w:pPr>
        <w:ind w:leftChars="514" w:left="1079"/>
        <w:rPr>
          <w:szCs w:val="21"/>
        </w:rPr>
      </w:pPr>
      <w:r w:rsidRPr="007B78B6">
        <w:rPr>
          <w:rFonts w:hint="eastAsia"/>
          <w:b/>
          <w:szCs w:val="21"/>
        </w:rPr>
        <w:t xml:space="preserve">RES? </w:t>
      </w:r>
      <w:r w:rsidRPr="007B78B6">
        <w:rPr>
          <w:rFonts w:hint="eastAsia"/>
          <w:szCs w:val="21"/>
        </w:rPr>
        <w:t xml:space="preserve">MAX                        </w:t>
      </w:r>
      <w:r w:rsidR="00AE4A8B" w:rsidRPr="007B78B6">
        <w:rPr>
          <w:rFonts w:hint="eastAsia"/>
          <w:szCs w:val="21"/>
        </w:rPr>
        <w:t>Query the maximum immediate resistance level;</w:t>
      </w:r>
    </w:p>
    <w:p w:rsidR="006B37F2" w:rsidRPr="007B78B6" w:rsidRDefault="004A352E" w:rsidP="006B37F2">
      <w:pPr>
        <w:rPr>
          <w:szCs w:val="21"/>
        </w:rPr>
      </w:pPr>
      <w:r w:rsidRPr="007B78B6">
        <w:rPr>
          <w:rFonts w:hint="eastAsia"/>
          <w:b/>
          <w:szCs w:val="21"/>
        </w:rPr>
        <w:t>Returned Parameter</w:t>
      </w:r>
      <w:r w:rsidR="006B37F2" w:rsidRPr="007B78B6">
        <w:rPr>
          <w:rFonts w:hint="eastAsia"/>
          <w:b/>
          <w:szCs w:val="21"/>
        </w:rPr>
        <w:t>：</w:t>
      </w:r>
      <w:r w:rsidR="006B37F2" w:rsidRPr="007B78B6">
        <w:rPr>
          <w:rFonts w:hint="eastAsia"/>
          <w:szCs w:val="21"/>
        </w:rPr>
        <w:t>&lt;NR3&gt;</w:t>
      </w:r>
    </w:p>
    <w:p w:rsidR="006B37F2" w:rsidRPr="007B78B6" w:rsidRDefault="004A352E" w:rsidP="006B37F2">
      <w:pPr>
        <w:rPr>
          <w:rFonts w:hAnsi="宋体" w:cs="宋体"/>
          <w:b/>
          <w:szCs w:val="21"/>
        </w:rPr>
      </w:pPr>
      <w:r w:rsidRPr="007B78B6">
        <w:rPr>
          <w:rFonts w:hint="eastAsia"/>
          <w:b/>
          <w:szCs w:val="21"/>
        </w:rPr>
        <w:t>Related Command</w:t>
      </w:r>
      <w:r w:rsidR="006B37F2" w:rsidRPr="007B78B6">
        <w:rPr>
          <w:rFonts w:hint="eastAsia"/>
          <w:b/>
          <w:szCs w:val="21"/>
        </w:rPr>
        <w:t>：</w:t>
      </w:r>
      <w:r w:rsidR="006B37F2" w:rsidRPr="007B78B6">
        <w:rPr>
          <w:rFonts w:hAnsi="宋体" w:cs="宋体" w:hint="eastAsia"/>
          <w:b/>
          <w:szCs w:val="21"/>
        </w:rPr>
        <w:t>CURR</w:t>
      </w:r>
      <w:r w:rsidR="006B37F2" w:rsidRPr="007B78B6">
        <w:rPr>
          <w:rFonts w:hAnsi="宋体" w:cs="宋体" w:hint="eastAsia"/>
          <w:szCs w:val="21"/>
        </w:rPr>
        <w:t>，</w:t>
      </w:r>
      <w:r w:rsidR="006B37F2" w:rsidRPr="007B78B6">
        <w:rPr>
          <w:rFonts w:hAnsi="宋体" w:cs="宋体" w:hint="eastAsia"/>
          <w:b/>
          <w:szCs w:val="21"/>
        </w:rPr>
        <w:t>VOLT</w:t>
      </w:r>
    </w:p>
    <w:p w:rsidR="006B37F2" w:rsidRPr="007B78B6" w:rsidRDefault="006B37F2" w:rsidP="006B37F2">
      <w:pPr>
        <w:rPr>
          <w:b/>
          <w:color w:val="FF0000"/>
          <w:szCs w:val="21"/>
        </w:rPr>
      </w:pPr>
    </w:p>
    <w:p w:rsidR="006B37F2" w:rsidRPr="007B78B6" w:rsidRDefault="006B37F2" w:rsidP="006B37F2">
      <w:pPr>
        <w:rPr>
          <w:b/>
          <w:szCs w:val="21"/>
        </w:rPr>
      </w:pPr>
      <w:r w:rsidRPr="007B78B6">
        <w:rPr>
          <w:rFonts w:hAnsi="宋体" w:cs="宋体" w:hint="eastAsia"/>
          <w:szCs w:val="21"/>
        </w:rPr>
        <w:t>[</w:t>
      </w:r>
      <w:r w:rsidRPr="007B78B6">
        <w:rPr>
          <w:rFonts w:hAnsi="宋体" w:cs="宋体" w:hint="eastAsia"/>
          <w:b/>
          <w:szCs w:val="21"/>
        </w:rPr>
        <w:t>SOUR</w:t>
      </w:r>
      <w:r w:rsidRPr="007B78B6">
        <w:rPr>
          <w:rFonts w:hAnsi="宋体" w:cs="宋体" w:hint="eastAsia"/>
          <w:szCs w:val="21"/>
        </w:rPr>
        <w:t>ce:]</w:t>
      </w:r>
      <w:r w:rsidRPr="007B78B6">
        <w:rPr>
          <w:rFonts w:hint="eastAsia"/>
          <w:b/>
          <w:szCs w:val="21"/>
        </w:rPr>
        <w:t>RES</w:t>
      </w:r>
      <w:r w:rsidRPr="007B78B6">
        <w:rPr>
          <w:rFonts w:hint="eastAsia"/>
          <w:szCs w:val="21"/>
        </w:rPr>
        <w:t>istance[</w:t>
      </w:r>
      <w:r w:rsidRPr="007B78B6">
        <w:rPr>
          <w:rFonts w:hint="eastAsia"/>
          <w:b/>
          <w:szCs w:val="21"/>
        </w:rPr>
        <w:t>:LEV</w:t>
      </w:r>
      <w:r w:rsidRPr="007B78B6">
        <w:rPr>
          <w:rFonts w:hint="eastAsia"/>
          <w:szCs w:val="21"/>
        </w:rPr>
        <w:t>el]</w:t>
      </w:r>
      <w:r w:rsidRPr="007B78B6">
        <w:rPr>
          <w:rFonts w:hint="eastAsia"/>
          <w:b/>
          <w:szCs w:val="21"/>
        </w:rPr>
        <w:t>:TLEV</w:t>
      </w:r>
      <w:r w:rsidRPr="007B78B6">
        <w:rPr>
          <w:rFonts w:hint="eastAsia"/>
          <w:szCs w:val="21"/>
        </w:rPr>
        <w:t>el</w:t>
      </w:r>
    </w:p>
    <w:p w:rsidR="008E14A3" w:rsidRPr="007B78B6" w:rsidRDefault="00AE4A8B" w:rsidP="008E14A3">
      <w:pPr>
        <w:rPr>
          <w:szCs w:val="21"/>
        </w:rPr>
      </w:pPr>
      <w:r w:rsidRPr="007B78B6">
        <w:rPr>
          <w:rFonts w:hint="eastAsia"/>
          <w:szCs w:val="21"/>
        </w:rPr>
        <w:t xml:space="preserve">This command sets the transient resistance high level in resistance transient operation. In transient operation, the electronic load switches between the high level and the low level. The </w:t>
      </w:r>
      <w:r w:rsidR="008E14A3" w:rsidRPr="007B78B6">
        <w:rPr>
          <w:rFonts w:hint="eastAsia"/>
          <w:szCs w:val="21"/>
        </w:rPr>
        <w:t>high level should be larger than the low level otherwise the electronic load cannot work normally in transient operation. If the set high level exceeds the range specification for the present operating mode, an error occurs.</w:t>
      </w:r>
      <w:r w:rsidR="008E14A3" w:rsidRPr="007B78B6">
        <w:rPr>
          <w:szCs w:val="21"/>
        </w:rPr>
        <w:t xml:space="preserve"> </w:t>
      </w:r>
    </w:p>
    <w:p w:rsidR="006B37F2" w:rsidRPr="007B78B6" w:rsidRDefault="006B37F2" w:rsidP="006B37F2">
      <w:pPr>
        <w:rPr>
          <w:b/>
          <w:szCs w:val="21"/>
        </w:rPr>
      </w:pPr>
    </w:p>
    <w:p w:rsidR="006B37F2" w:rsidRPr="007B78B6" w:rsidRDefault="004A352E" w:rsidP="006B37F2">
      <w:pPr>
        <w:rPr>
          <w:szCs w:val="21"/>
        </w:rPr>
      </w:pPr>
      <w:r w:rsidRPr="007B78B6">
        <w:rPr>
          <w:rFonts w:hint="eastAsia"/>
          <w:b/>
          <w:szCs w:val="21"/>
        </w:rPr>
        <w:t>Command Syntax</w:t>
      </w:r>
      <w:r w:rsidR="006B37F2" w:rsidRPr="007B78B6">
        <w:rPr>
          <w:rFonts w:hint="eastAsia"/>
          <w:b/>
          <w:szCs w:val="21"/>
        </w:rPr>
        <w:t>：</w:t>
      </w:r>
      <w:r w:rsidR="006B37F2" w:rsidRPr="007B78B6">
        <w:rPr>
          <w:rFonts w:hAnsi="宋体" w:cs="宋体" w:hint="eastAsia"/>
          <w:szCs w:val="21"/>
        </w:rPr>
        <w:t>[</w:t>
      </w:r>
      <w:r w:rsidR="006B37F2" w:rsidRPr="007B78B6">
        <w:rPr>
          <w:rFonts w:hAnsi="宋体" w:cs="宋体" w:hint="eastAsia"/>
          <w:b/>
          <w:szCs w:val="21"/>
        </w:rPr>
        <w:t>SOUR</w:t>
      </w:r>
      <w:r w:rsidR="006B37F2" w:rsidRPr="007B78B6">
        <w:rPr>
          <w:rFonts w:hAnsi="宋体" w:cs="宋体" w:hint="eastAsia"/>
          <w:szCs w:val="21"/>
        </w:rPr>
        <w:t>ce:]</w:t>
      </w:r>
      <w:r w:rsidR="006B37F2" w:rsidRPr="007B78B6">
        <w:rPr>
          <w:rFonts w:hint="eastAsia"/>
          <w:b/>
          <w:szCs w:val="21"/>
        </w:rPr>
        <w:t>RES</w:t>
      </w:r>
      <w:r w:rsidR="006B37F2" w:rsidRPr="007B78B6">
        <w:rPr>
          <w:rFonts w:hint="eastAsia"/>
          <w:szCs w:val="21"/>
        </w:rPr>
        <w:t>istance[</w:t>
      </w:r>
      <w:r w:rsidR="006B37F2" w:rsidRPr="007B78B6">
        <w:rPr>
          <w:rFonts w:hint="eastAsia"/>
          <w:b/>
          <w:szCs w:val="21"/>
        </w:rPr>
        <w:t>:LEV</w:t>
      </w:r>
      <w:r w:rsidR="006B37F2" w:rsidRPr="007B78B6">
        <w:rPr>
          <w:rFonts w:hint="eastAsia"/>
          <w:szCs w:val="21"/>
        </w:rPr>
        <w:t>el]</w:t>
      </w:r>
      <w:r w:rsidR="006B37F2" w:rsidRPr="007B78B6">
        <w:rPr>
          <w:rFonts w:hint="eastAsia"/>
          <w:b/>
          <w:szCs w:val="21"/>
        </w:rPr>
        <w:t>:HIGH</w:t>
      </w:r>
      <w:r w:rsidR="006B37F2" w:rsidRPr="007B78B6">
        <w:rPr>
          <w:rFonts w:hint="eastAsia"/>
          <w:szCs w:val="21"/>
        </w:rPr>
        <w:t xml:space="preserve"> &lt;NRf+&gt;</w:t>
      </w:r>
    </w:p>
    <w:p w:rsidR="006B37F2" w:rsidRPr="007B78B6" w:rsidRDefault="004A352E" w:rsidP="006B37F2">
      <w:pPr>
        <w:rPr>
          <w:szCs w:val="21"/>
        </w:rPr>
      </w:pPr>
      <w:r w:rsidRPr="007B78B6">
        <w:rPr>
          <w:rFonts w:hint="eastAsia"/>
          <w:b/>
          <w:szCs w:val="21"/>
        </w:rPr>
        <w:t>Parameter</w:t>
      </w:r>
      <w:r w:rsidR="006B37F2" w:rsidRPr="007B78B6">
        <w:rPr>
          <w:rFonts w:hint="eastAsia"/>
          <w:b/>
          <w:szCs w:val="21"/>
        </w:rPr>
        <w:t>：</w:t>
      </w:r>
      <w:r w:rsidRPr="007B78B6">
        <w:rPr>
          <w:rFonts w:hint="eastAsia"/>
          <w:szCs w:val="21"/>
        </w:rPr>
        <w:t>Figure</w:t>
      </w:r>
      <w:r w:rsidR="006B37F2" w:rsidRPr="007B78B6">
        <w:rPr>
          <w:rFonts w:hint="eastAsia"/>
          <w:szCs w:val="21"/>
        </w:rPr>
        <w:t>|MIN|MAX</w:t>
      </w:r>
    </w:p>
    <w:p w:rsidR="008E14A3" w:rsidRPr="007B78B6" w:rsidRDefault="004A352E" w:rsidP="006B37F2">
      <w:pPr>
        <w:ind w:left="5880" w:hangingChars="2789" w:hanging="5880"/>
        <w:rPr>
          <w:szCs w:val="21"/>
        </w:rPr>
      </w:pPr>
      <w:r w:rsidRPr="007B78B6">
        <w:rPr>
          <w:rFonts w:hint="eastAsia"/>
          <w:b/>
          <w:szCs w:val="21"/>
        </w:rPr>
        <w:t>Unit</w:t>
      </w:r>
      <w:r w:rsidR="006B37F2" w:rsidRPr="007B78B6">
        <w:rPr>
          <w:rFonts w:hint="eastAsia"/>
          <w:b/>
          <w:szCs w:val="21"/>
        </w:rPr>
        <w:t>：</w:t>
      </w:r>
      <w:r w:rsidR="006B37F2" w:rsidRPr="007B78B6">
        <w:rPr>
          <w:szCs w:val="21"/>
        </w:rPr>
        <w:t>Ω</w:t>
      </w:r>
      <w:r w:rsidR="006B37F2" w:rsidRPr="007B78B6">
        <w:rPr>
          <w:rFonts w:hint="eastAsia"/>
          <w:szCs w:val="21"/>
        </w:rPr>
        <w:t xml:space="preserve"> | k</w:t>
      </w:r>
      <w:r w:rsidR="006B37F2" w:rsidRPr="007B78B6">
        <w:rPr>
          <w:szCs w:val="21"/>
        </w:rPr>
        <w:t>Ω</w:t>
      </w:r>
      <w:r w:rsidR="008E14A3" w:rsidRPr="007B78B6">
        <w:rPr>
          <w:rFonts w:hint="eastAsia"/>
          <w:szCs w:val="21"/>
        </w:rPr>
        <w:t xml:space="preserve">            </w:t>
      </w:r>
      <w:r w:rsidR="00014E25" w:rsidRPr="007B78B6">
        <w:rPr>
          <w:rFonts w:hint="eastAsia"/>
          <w:szCs w:val="21"/>
        </w:rPr>
        <w:t xml:space="preserve">               </w:t>
      </w:r>
      <w:r w:rsidR="008E14A3" w:rsidRPr="007B78B6">
        <w:rPr>
          <w:rFonts w:hint="eastAsia"/>
          <w:szCs w:val="21"/>
        </w:rPr>
        <w:t xml:space="preserve">    The unit of the resistance is determined by the modes;</w:t>
      </w:r>
    </w:p>
    <w:p w:rsidR="006B37F2" w:rsidRPr="007B78B6" w:rsidRDefault="008E14A3" w:rsidP="00014E25">
      <w:pPr>
        <w:ind w:left="5880" w:hangingChars="2789" w:hanging="5880"/>
        <w:rPr>
          <w:szCs w:val="21"/>
        </w:rPr>
      </w:pPr>
      <w:r w:rsidRPr="007B78B6">
        <w:rPr>
          <w:rFonts w:hint="eastAsia"/>
          <w:b/>
          <w:szCs w:val="21"/>
        </w:rPr>
        <w:t xml:space="preserve"> </w:t>
      </w:r>
      <w:r w:rsidR="00014E25" w:rsidRPr="007B78B6">
        <w:rPr>
          <w:rFonts w:hint="eastAsia"/>
          <w:b/>
          <w:szCs w:val="21"/>
        </w:rPr>
        <w:t xml:space="preserve">                                         </w:t>
      </w:r>
      <w:r w:rsidR="00014E25" w:rsidRPr="007B78B6">
        <w:rPr>
          <w:rFonts w:hint="eastAsia"/>
          <w:szCs w:val="21"/>
        </w:rPr>
        <w:t xml:space="preserve">It is </w:t>
      </w:r>
      <w:r w:rsidR="00014E25" w:rsidRPr="007B78B6">
        <w:rPr>
          <w:szCs w:val="21"/>
        </w:rPr>
        <w:t>Ω</w:t>
      </w:r>
      <w:r w:rsidR="00014E25" w:rsidRPr="007B78B6">
        <w:rPr>
          <w:rFonts w:hint="eastAsia"/>
          <w:szCs w:val="21"/>
        </w:rPr>
        <w:t xml:space="preserve"> in TCRL mode; it is K</w:t>
      </w:r>
      <w:r w:rsidR="00014E25" w:rsidRPr="007B78B6">
        <w:rPr>
          <w:szCs w:val="21"/>
        </w:rPr>
        <w:t>Ω</w:t>
      </w:r>
      <w:r w:rsidR="00014E25" w:rsidRPr="007B78B6">
        <w:rPr>
          <w:rFonts w:hint="eastAsia"/>
          <w:szCs w:val="21"/>
        </w:rPr>
        <w:t xml:space="preserve"> in TCRH mode;</w:t>
      </w:r>
    </w:p>
    <w:p w:rsidR="006B37F2" w:rsidRPr="007B78B6" w:rsidRDefault="004A352E" w:rsidP="006B37F2">
      <w:pPr>
        <w:rPr>
          <w:szCs w:val="21"/>
        </w:rPr>
      </w:pPr>
      <w:r w:rsidRPr="007B78B6">
        <w:rPr>
          <w:rFonts w:hint="eastAsia"/>
          <w:b/>
          <w:szCs w:val="21"/>
        </w:rPr>
        <w:t>Example</w:t>
      </w:r>
      <w:r w:rsidR="006B37F2" w:rsidRPr="007B78B6">
        <w:rPr>
          <w:rFonts w:hint="eastAsia"/>
          <w:b/>
          <w:szCs w:val="21"/>
        </w:rPr>
        <w:t>：</w:t>
      </w:r>
      <w:r w:rsidR="006B37F2" w:rsidRPr="007B78B6">
        <w:rPr>
          <w:rFonts w:hint="eastAsia"/>
          <w:b/>
          <w:szCs w:val="21"/>
        </w:rPr>
        <w:t>RES:TLEV</w:t>
      </w:r>
      <w:r w:rsidR="00014E25" w:rsidRPr="007B78B6">
        <w:rPr>
          <w:rFonts w:hint="eastAsia"/>
          <w:szCs w:val="21"/>
        </w:rPr>
        <w:t>el 3                    Set the transient resistance high level;</w:t>
      </w:r>
    </w:p>
    <w:p w:rsidR="006B37F2" w:rsidRPr="007B78B6" w:rsidRDefault="004A352E" w:rsidP="006B37F2">
      <w:pPr>
        <w:rPr>
          <w:szCs w:val="21"/>
        </w:rPr>
      </w:pPr>
      <w:r w:rsidRPr="007B78B6">
        <w:rPr>
          <w:rFonts w:hint="eastAsia"/>
          <w:b/>
          <w:szCs w:val="21"/>
        </w:rPr>
        <w:t>Query Syntax</w:t>
      </w:r>
      <w:r w:rsidR="006B37F2" w:rsidRPr="007B78B6">
        <w:rPr>
          <w:rFonts w:hint="eastAsia"/>
          <w:b/>
          <w:szCs w:val="21"/>
        </w:rPr>
        <w:t>：</w:t>
      </w:r>
      <w:r w:rsidR="006B37F2" w:rsidRPr="007B78B6">
        <w:rPr>
          <w:rFonts w:hAnsi="宋体" w:cs="宋体" w:hint="eastAsia"/>
          <w:szCs w:val="21"/>
        </w:rPr>
        <w:t>[</w:t>
      </w:r>
      <w:r w:rsidR="006B37F2" w:rsidRPr="007B78B6">
        <w:rPr>
          <w:rFonts w:hAnsi="宋体" w:cs="宋体" w:hint="eastAsia"/>
          <w:b/>
          <w:szCs w:val="21"/>
        </w:rPr>
        <w:t>SOUR</w:t>
      </w:r>
      <w:r w:rsidR="006B37F2" w:rsidRPr="007B78B6">
        <w:rPr>
          <w:rFonts w:hAnsi="宋体" w:cs="宋体" w:hint="eastAsia"/>
          <w:szCs w:val="21"/>
        </w:rPr>
        <w:t>ce:]</w:t>
      </w:r>
      <w:r w:rsidR="006B37F2" w:rsidRPr="007B78B6">
        <w:rPr>
          <w:rFonts w:hint="eastAsia"/>
          <w:b/>
          <w:szCs w:val="21"/>
        </w:rPr>
        <w:t>RES</w:t>
      </w:r>
      <w:r w:rsidR="006B37F2" w:rsidRPr="007B78B6">
        <w:rPr>
          <w:rFonts w:hint="eastAsia"/>
          <w:szCs w:val="21"/>
        </w:rPr>
        <w:t>istance[</w:t>
      </w:r>
      <w:r w:rsidR="006B37F2" w:rsidRPr="007B78B6">
        <w:rPr>
          <w:rFonts w:hint="eastAsia"/>
          <w:b/>
          <w:szCs w:val="21"/>
        </w:rPr>
        <w:t>:LEV</w:t>
      </w:r>
      <w:r w:rsidR="006B37F2" w:rsidRPr="007B78B6">
        <w:rPr>
          <w:rFonts w:hint="eastAsia"/>
          <w:szCs w:val="21"/>
        </w:rPr>
        <w:t>el]</w:t>
      </w:r>
      <w:r w:rsidR="006B37F2" w:rsidRPr="007B78B6">
        <w:rPr>
          <w:rFonts w:hint="eastAsia"/>
          <w:b/>
          <w:szCs w:val="21"/>
        </w:rPr>
        <w:t>: TLEV</w:t>
      </w:r>
      <w:r w:rsidR="006B37F2" w:rsidRPr="007B78B6">
        <w:rPr>
          <w:rFonts w:hint="eastAsia"/>
          <w:szCs w:val="21"/>
        </w:rPr>
        <w:t>el?</w:t>
      </w:r>
    </w:p>
    <w:p w:rsidR="006B37F2" w:rsidRPr="007B78B6" w:rsidRDefault="004A352E" w:rsidP="006B37F2">
      <w:pPr>
        <w:rPr>
          <w:szCs w:val="21"/>
        </w:rPr>
      </w:pPr>
      <w:r w:rsidRPr="007B78B6">
        <w:rPr>
          <w:rFonts w:hint="eastAsia"/>
          <w:b/>
          <w:szCs w:val="21"/>
        </w:rPr>
        <w:t>Parameter</w:t>
      </w:r>
      <w:r w:rsidR="006B37F2" w:rsidRPr="007B78B6">
        <w:rPr>
          <w:rFonts w:hint="eastAsia"/>
          <w:b/>
          <w:szCs w:val="21"/>
        </w:rPr>
        <w:t>：</w:t>
      </w:r>
      <w:r w:rsidR="00AE4A8B" w:rsidRPr="007B78B6">
        <w:rPr>
          <w:rFonts w:hint="eastAsia"/>
          <w:szCs w:val="21"/>
        </w:rPr>
        <w:t>None</w:t>
      </w:r>
      <w:r w:rsidR="006B37F2" w:rsidRPr="007B78B6">
        <w:rPr>
          <w:rFonts w:hint="eastAsia"/>
          <w:szCs w:val="21"/>
        </w:rPr>
        <w:t>|MIN|MAX</w:t>
      </w:r>
    </w:p>
    <w:p w:rsidR="006B37F2" w:rsidRPr="007B78B6" w:rsidRDefault="004A352E" w:rsidP="006B37F2">
      <w:pPr>
        <w:rPr>
          <w:szCs w:val="21"/>
        </w:rPr>
      </w:pPr>
      <w:r w:rsidRPr="007B78B6">
        <w:rPr>
          <w:rFonts w:hint="eastAsia"/>
          <w:b/>
          <w:szCs w:val="21"/>
        </w:rPr>
        <w:t>Example</w:t>
      </w:r>
      <w:r w:rsidR="006B37F2" w:rsidRPr="007B78B6">
        <w:rPr>
          <w:rFonts w:hint="eastAsia"/>
          <w:b/>
          <w:szCs w:val="21"/>
        </w:rPr>
        <w:t>：</w:t>
      </w:r>
      <w:r w:rsidR="006B37F2" w:rsidRPr="007B78B6">
        <w:rPr>
          <w:rFonts w:hint="eastAsia"/>
          <w:b/>
          <w:szCs w:val="21"/>
        </w:rPr>
        <w:t>RES: TLEV</w:t>
      </w:r>
      <w:r w:rsidR="006B37F2" w:rsidRPr="007B78B6">
        <w:rPr>
          <w:rFonts w:hint="eastAsia"/>
          <w:szCs w:val="21"/>
        </w:rPr>
        <w:t>el</w:t>
      </w:r>
      <w:r w:rsidR="006B37F2" w:rsidRPr="007B78B6">
        <w:rPr>
          <w:rFonts w:hint="eastAsia"/>
          <w:b/>
          <w:szCs w:val="21"/>
        </w:rPr>
        <w:t>?</w:t>
      </w:r>
      <w:r w:rsidR="006B37F2" w:rsidRPr="007B78B6">
        <w:rPr>
          <w:rFonts w:hint="eastAsia"/>
          <w:szCs w:val="21"/>
        </w:rPr>
        <w:t xml:space="preserve">                       </w:t>
      </w:r>
      <w:r w:rsidR="00014E25" w:rsidRPr="007B78B6">
        <w:rPr>
          <w:rFonts w:hint="eastAsia"/>
          <w:szCs w:val="21"/>
        </w:rPr>
        <w:t>Query the transient resistance high level;</w:t>
      </w:r>
    </w:p>
    <w:p w:rsidR="006B37F2" w:rsidRPr="007B78B6" w:rsidRDefault="006B37F2" w:rsidP="006B37F2">
      <w:pPr>
        <w:ind w:leftChars="514" w:left="1079"/>
        <w:rPr>
          <w:szCs w:val="21"/>
        </w:rPr>
      </w:pPr>
      <w:r w:rsidRPr="007B78B6">
        <w:rPr>
          <w:rFonts w:hint="eastAsia"/>
          <w:b/>
          <w:szCs w:val="21"/>
        </w:rPr>
        <w:t>RES: TLEV</w:t>
      </w:r>
      <w:r w:rsidRPr="007B78B6">
        <w:rPr>
          <w:rFonts w:hint="eastAsia"/>
          <w:szCs w:val="21"/>
        </w:rPr>
        <w:t>el</w:t>
      </w:r>
      <w:r w:rsidRPr="007B78B6">
        <w:rPr>
          <w:rFonts w:hint="eastAsia"/>
          <w:b/>
          <w:szCs w:val="21"/>
        </w:rPr>
        <w:t xml:space="preserve">? </w:t>
      </w:r>
      <w:r w:rsidRPr="007B78B6">
        <w:rPr>
          <w:rFonts w:hint="eastAsia"/>
          <w:szCs w:val="21"/>
        </w:rPr>
        <w:t xml:space="preserve">MIN                  </w:t>
      </w:r>
      <w:r w:rsidR="00014E25" w:rsidRPr="007B78B6">
        <w:rPr>
          <w:rFonts w:hint="eastAsia"/>
          <w:szCs w:val="21"/>
        </w:rPr>
        <w:t>Query the minimum transient resistance high level;</w:t>
      </w:r>
    </w:p>
    <w:p w:rsidR="006B37F2" w:rsidRPr="007B78B6" w:rsidRDefault="006B37F2" w:rsidP="006B37F2">
      <w:pPr>
        <w:ind w:leftChars="514" w:left="1079"/>
        <w:rPr>
          <w:szCs w:val="21"/>
        </w:rPr>
      </w:pPr>
      <w:r w:rsidRPr="007B78B6">
        <w:rPr>
          <w:rFonts w:hint="eastAsia"/>
          <w:b/>
          <w:szCs w:val="21"/>
        </w:rPr>
        <w:t>RES: TLEV</w:t>
      </w:r>
      <w:r w:rsidRPr="007B78B6">
        <w:rPr>
          <w:rFonts w:hint="eastAsia"/>
          <w:szCs w:val="21"/>
        </w:rPr>
        <w:t>el</w:t>
      </w:r>
      <w:r w:rsidRPr="007B78B6">
        <w:rPr>
          <w:rFonts w:hint="eastAsia"/>
          <w:b/>
          <w:szCs w:val="21"/>
        </w:rPr>
        <w:t>?</w:t>
      </w:r>
      <w:r w:rsidRPr="007B78B6">
        <w:rPr>
          <w:rFonts w:hint="eastAsia"/>
          <w:szCs w:val="21"/>
        </w:rPr>
        <w:t xml:space="preserve"> MAX                 </w:t>
      </w:r>
      <w:r w:rsidR="00014E25" w:rsidRPr="007B78B6">
        <w:rPr>
          <w:rFonts w:hint="eastAsia"/>
          <w:szCs w:val="21"/>
        </w:rPr>
        <w:t>Query the maximum transient resistance high level;</w:t>
      </w:r>
    </w:p>
    <w:p w:rsidR="006B37F2" w:rsidRPr="007B78B6" w:rsidRDefault="004A352E" w:rsidP="006B37F2">
      <w:pPr>
        <w:rPr>
          <w:szCs w:val="21"/>
        </w:rPr>
      </w:pPr>
      <w:r w:rsidRPr="007B78B6">
        <w:rPr>
          <w:rFonts w:hint="eastAsia"/>
          <w:b/>
          <w:szCs w:val="21"/>
        </w:rPr>
        <w:t>Returned Parameter</w:t>
      </w:r>
      <w:r w:rsidR="006B37F2" w:rsidRPr="007B78B6">
        <w:rPr>
          <w:rFonts w:hint="eastAsia"/>
          <w:b/>
          <w:szCs w:val="21"/>
        </w:rPr>
        <w:t>：</w:t>
      </w:r>
      <w:r w:rsidR="006B37F2" w:rsidRPr="007B78B6">
        <w:rPr>
          <w:rFonts w:hint="eastAsia"/>
          <w:szCs w:val="21"/>
        </w:rPr>
        <w:t>&lt;NR3&gt;</w:t>
      </w:r>
    </w:p>
    <w:p w:rsidR="006B37F2" w:rsidRPr="007B78B6" w:rsidRDefault="004A352E" w:rsidP="006B37F2">
      <w:pPr>
        <w:spacing w:line="340" w:lineRule="exact"/>
        <w:rPr>
          <w:szCs w:val="21"/>
        </w:rPr>
      </w:pPr>
      <w:r w:rsidRPr="007B78B6">
        <w:rPr>
          <w:rFonts w:hint="eastAsia"/>
          <w:b/>
          <w:szCs w:val="21"/>
        </w:rPr>
        <w:t>Related Command</w:t>
      </w:r>
      <w:r w:rsidR="006B37F2" w:rsidRPr="007B78B6">
        <w:rPr>
          <w:rFonts w:hint="eastAsia"/>
          <w:b/>
          <w:szCs w:val="21"/>
        </w:rPr>
        <w:t>：</w:t>
      </w:r>
      <w:r w:rsidR="006B37F2" w:rsidRPr="007B78B6">
        <w:rPr>
          <w:b/>
          <w:szCs w:val="21"/>
        </w:rPr>
        <w:t xml:space="preserve"> RES</w:t>
      </w:r>
      <w:r w:rsidR="006B37F2" w:rsidRPr="007B78B6">
        <w:rPr>
          <w:szCs w:val="21"/>
        </w:rPr>
        <w:t>istance</w:t>
      </w:r>
    </w:p>
    <w:p w:rsidR="006B37F2" w:rsidRPr="007B78B6" w:rsidRDefault="006B37F2" w:rsidP="006B37F2">
      <w:pPr>
        <w:rPr>
          <w:szCs w:val="21"/>
        </w:rPr>
      </w:pPr>
    </w:p>
    <w:p w:rsidR="006B37F2" w:rsidRPr="007B78B6" w:rsidRDefault="006B37F2" w:rsidP="006B37F2">
      <w:pPr>
        <w:rPr>
          <w:szCs w:val="21"/>
        </w:rPr>
      </w:pPr>
      <w:r w:rsidRPr="007B78B6">
        <w:rPr>
          <w:szCs w:val="21"/>
        </w:rPr>
        <w:t>[</w:t>
      </w:r>
      <w:r w:rsidRPr="007B78B6">
        <w:rPr>
          <w:b/>
          <w:szCs w:val="21"/>
        </w:rPr>
        <w:t>SOUR</w:t>
      </w:r>
      <w:r w:rsidRPr="007B78B6">
        <w:rPr>
          <w:szCs w:val="21"/>
        </w:rPr>
        <w:t>ce:]</w:t>
      </w:r>
      <w:r w:rsidRPr="007B78B6">
        <w:rPr>
          <w:rFonts w:hint="eastAsia"/>
          <w:b/>
          <w:szCs w:val="21"/>
        </w:rPr>
        <w:t xml:space="preserve"> RES</w:t>
      </w:r>
      <w:r w:rsidRPr="007B78B6">
        <w:rPr>
          <w:rFonts w:hint="eastAsia"/>
          <w:szCs w:val="21"/>
        </w:rPr>
        <w:t>istance</w:t>
      </w:r>
      <w:r w:rsidRPr="007B78B6">
        <w:rPr>
          <w:b/>
          <w:szCs w:val="21"/>
        </w:rPr>
        <w:t>:</w:t>
      </w:r>
      <w:r w:rsidRPr="007B78B6">
        <w:rPr>
          <w:rFonts w:hint="eastAsia"/>
          <w:b/>
          <w:szCs w:val="21"/>
        </w:rPr>
        <w:t>LIM</w:t>
      </w:r>
      <w:r w:rsidRPr="007B78B6">
        <w:rPr>
          <w:rFonts w:hint="eastAsia"/>
          <w:szCs w:val="21"/>
        </w:rPr>
        <w:t>it</w:t>
      </w:r>
      <w:r w:rsidRPr="007B78B6">
        <w:rPr>
          <w:rFonts w:hint="eastAsia"/>
          <w:szCs w:val="21"/>
        </w:rPr>
        <w:tab/>
      </w:r>
      <w:r w:rsidRPr="007B78B6">
        <w:rPr>
          <w:rFonts w:hint="eastAsia"/>
          <w:szCs w:val="21"/>
        </w:rPr>
        <w:tab/>
      </w:r>
      <w:r w:rsidRPr="007B78B6">
        <w:rPr>
          <w:rFonts w:hint="eastAsia"/>
          <w:szCs w:val="21"/>
        </w:rPr>
        <w:tab/>
      </w:r>
      <w:r w:rsidRPr="007B78B6">
        <w:rPr>
          <w:rFonts w:hint="eastAsia"/>
          <w:szCs w:val="21"/>
        </w:rPr>
        <w:tab/>
      </w:r>
      <w:r w:rsidRPr="007B78B6">
        <w:rPr>
          <w:rFonts w:hint="eastAsia"/>
          <w:szCs w:val="21"/>
        </w:rPr>
        <w:tab/>
      </w:r>
      <w:r w:rsidRPr="007B78B6">
        <w:rPr>
          <w:rFonts w:hint="eastAsia"/>
          <w:szCs w:val="21"/>
        </w:rPr>
        <w:tab/>
      </w:r>
      <w:r w:rsidRPr="007B78B6">
        <w:rPr>
          <w:rFonts w:hint="eastAsia"/>
          <w:szCs w:val="21"/>
        </w:rPr>
        <w:tab/>
      </w:r>
    </w:p>
    <w:p w:rsidR="00014E25" w:rsidRPr="007B78B6" w:rsidRDefault="00000495" w:rsidP="00014E25">
      <w:pPr>
        <w:rPr>
          <w:szCs w:val="21"/>
        </w:rPr>
      </w:pPr>
      <w:r w:rsidRPr="007B78B6">
        <w:rPr>
          <w:rFonts w:hint="eastAsia"/>
          <w:szCs w:val="21"/>
        </w:rPr>
        <w:t>This command set the resistance limit low level of the electronic load in CR mode. During the resistance setting operation, if the programmed resistance level is lower than the resistance limit low level, the system will take the resistance limit low level as the programmed resistance level.</w:t>
      </w:r>
    </w:p>
    <w:p w:rsidR="006B37F2" w:rsidRPr="007B78B6" w:rsidRDefault="006B37F2" w:rsidP="006B37F2">
      <w:pPr>
        <w:rPr>
          <w:szCs w:val="21"/>
        </w:rPr>
      </w:pPr>
    </w:p>
    <w:p w:rsidR="006B37F2" w:rsidRPr="007B78B6" w:rsidRDefault="004A352E" w:rsidP="006B37F2">
      <w:pPr>
        <w:rPr>
          <w:szCs w:val="21"/>
        </w:rPr>
      </w:pPr>
      <w:r w:rsidRPr="007B78B6">
        <w:rPr>
          <w:rFonts w:hint="eastAsia"/>
          <w:b/>
          <w:szCs w:val="21"/>
        </w:rPr>
        <w:t>Command Syntax</w:t>
      </w:r>
      <w:r w:rsidR="006B37F2" w:rsidRPr="007B78B6">
        <w:rPr>
          <w:rFonts w:hint="eastAsia"/>
          <w:b/>
          <w:szCs w:val="21"/>
        </w:rPr>
        <w:t>：</w:t>
      </w:r>
      <w:r w:rsidR="006B37F2" w:rsidRPr="007B78B6">
        <w:rPr>
          <w:szCs w:val="21"/>
        </w:rPr>
        <w:t>[</w:t>
      </w:r>
      <w:r w:rsidR="006B37F2" w:rsidRPr="007B78B6">
        <w:rPr>
          <w:b/>
          <w:szCs w:val="21"/>
        </w:rPr>
        <w:t>SOUR</w:t>
      </w:r>
      <w:r w:rsidR="006B37F2" w:rsidRPr="007B78B6">
        <w:rPr>
          <w:szCs w:val="21"/>
        </w:rPr>
        <w:t>ce:]</w:t>
      </w:r>
      <w:r w:rsidR="006B37F2" w:rsidRPr="007B78B6">
        <w:rPr>
          <w:rFonts w:hint="eastAsia"/>
          <w:b/>
          <w:szCs w:val="21"/>
        </w:rPr>
        <w:t xml:space="preserve"> RES</w:t>
      </w:r>
      <w:r w:rsidR="006B37F2" w:rsidRPr="007B78B6">
        <w:rPr>
          <w:rFonts w:hint="eastAsia"/>
          <w:szCs w:val="21"/>
        </w:rPr>
        <w:t>istance</w:t>
      </w:r>
      <w:r w:rsidR="006B37F2" w:rsidRPr="007B78B6">
        <w:rPr>
          <w:b/>
          <w:szCs w:val="21"/>
        </w:rPr>
        <w:t>:</w:t>
      </w:r>
      <w:r w:rsidR="006B37F2" w:rsidRPr="007B78B6">
        <w:rPr>
          <w:rFonts w:hint="eastAsia"/>
          <w:b/>
          <w:szCs w:val="21"/>
        </w:rPr>
        <w:t>LIM</w:t>
      </w:r>
      <w:r w:rsidR="006B37F2" w:rsidRPr="007B78B6">
        <w:rPr>
          <w:rFonts w:hint="eastAsia"/>
          <w:szCs w:val="21"/>
        </w:rPr>
        <w:t>it &lt;NRf+&gt;</w:t>
      </w:r>
    </w:p>
    <w:p w:rsidR="006B37F2" w:rsidRPr="007B78B6" w:rsidRDefault="004A352E" w:rsidP="006B37F2">
      <w:pPr>
        <w:rPr>
          <w:szCs w:val="21"/>
        </w:rPr>
      </w:pPr>
      <w:r w:rsidRPr="007B78B6">
        <w:rPr>
          <w:rFonts w:hint="eastAsia"/>
          <w:b/>
          <w:szCs w:val="21"/>
        </w:rPr>
        <w:t>Unit</w:t>
      </w:r>
      <w:r w:rsidR="006B37F2" w:rsidRPr="007B78B6">
        <w:rPr>
          <w:rFonts w:hint="eastAsia"/>
          <w:b/>
          <w:szCs w:val="21"/>
        </w:rPr>
        <w:t>：</w:t>
      </w:r>
      <w:r w:rsidR="006B37F2" w:rsidRPr="007B78B6">
        <w:rPr>
          <w:rFonts w:hint="eastAsia"/>
          <w:szCs w:val="21"/>
        </w:rPr>
        <w:t>A</w:t>
      </w:r>
    </w:p>
    <w:p w:rsidR="006B37F2" w:rsidRPr="007B78B6" w:rsidRDefault="004A352E" w:rsidP="006B37F2">
      <w:pPr>
        <w:rPr>
          <w:szCs w:val="21"/>
        </w:rPr>
      </w:pPr>
      <w:r w:rsidRPr="007B78B6">
        <w:rPr>
          <w:rFonts w:hint="eastAsia"/>
          <w:b/>
          <w:szCs w:val="21"/>
        </w:rPr>
        <w:t>Example</w:t>
      </w:r>
      <w:r w:rsidR="006B37F2" w:rsidRPr="007B78B6">
        <w:rPr>
          <w:rFonts w:hint="eastAsia"/>
          <w:b/>
          <w:szCs w:val="21"/>
        </w:rPr>
        <w:t>：</w:t>
      </w:r>
      <w:r w:rsidR="006B37F2" w:rsidRPr="007B78B6">
        <w:rPr>
          <w:rFonts w:hint="eastAsia"/>
          <w:b/>
          <w:szCs w:val="21"/>
        </w:rPr>
        <w:t>CURR:LIM</w:t>
      </w:r>
      <w:r w:rsidR="006B37F2" w:rsidRPr="007B78B6">
        <w:rPr>
          <w:rFonts w:hint="eastAsia"/>
          <w:szCs w:val="21"/>
        </w:rPr>
        <w:t xml:space="preserve"> 1</w:t>
      </w:r>
      <w:r w:rsidR="006B37F2" w:rsidRPr="007B78B6">
        <w:rPr>
          <w:rFonts w:hint="eastAsia"/>
          <w:szCs w:val="21"/>
        </w:rPr>
        <w:tab/>
      </w:r>
      <w:r w:rsidR="006B37F2" w:rsidRPr="007B78B6">
        <w:rPr>
          <w:rFonts w:hint="eastAsia"/>
          <w:szCs w:val="21"/>
        </w:rPr>
        <w:tab/>
      </w:r>
      <w:r w:rsidR="006B37F2" w:rsidRPr="007B78B6">
        <w:rPr>
          <w:rFonts w:hint="eastAsia"/>
          <w:szCs w:val="21"/>
        </w:rPr>
        <w:tab/>
      </w:r>
      <w:r w:rsidR="006B37F2" w:rsidRPr="007B78B6">
        <w:rPr>
          <w:rFonts w:hint="eastAsia"/>
          <w:szCs w:val="21"/>
        </w:rPr>
        <w:tab/>
      </w:r>
      <w:r w:rsidR="006B37F2" w:rsidRPr="007B78B6">
        <w:rPr>
          <w:rFonts w:hint="eastAsia"/>
          <w:szCs w:val="21"/>
        </w:rPr>
        <w:tab/>
      </w:r>
      <w:r w:rsidR="006B37F2" w:rsidRPr="007B78B6">
        <w:rPr>
          <w:rFonts w:hint="eastAsia"/>
          <w:szCs w:val="21"/>
        </w:rPr>
        <w:tab/>
      </w:r>
      <w:r w:rsidR="006B37F2" w:rsidRPr="007B78B6">
        <w:rPr>
          <w:rFonts w:hint="eastAsia"/>
          <w:szCs w:val="21"/>
        </w:rPr>
        <w:tab/>
      </w:r>
      <w:r w:rsidR="00000495" w:rsidRPr="007B78B6">
        <w:rPr>
          <w:rFonts w:hint="eastAsia"/>
          <w:szCs w:val="21"/>
        </w:rPr>
        <w:t xml:space="preserve">Set </w:t>
      </w:r>
      <w:r w:rsidR="00000495" w:rsidRPr="007B78B6">
        <w:rPr>
          <w:szCs w:val="21"/>
        </w:rPr>
        <w:t>the</w:t>
      </w:r>
      <w:r w:rsidR="00000495" w:rsidRPr="007B78B6">
        <w:rPr>
          <w:rFonts w:hint="eastAsia"/>
          <w:szCs w:val="21"/>
        </w:rPr>
        <w:t xml:space="preserve"> resistance limit low level to </w:t>
      </w:r>
      <w:r w:rsidR="006B37F2" w:rsidRPr="007B78B6">
        <w:rPr>
          <w:rFonts w:hint="eastAsia"/>
          <w:szCs w:val="21"/>
        </w:rPr>
        <w:t>1</w:t>
      </w:r>
      <w:r w:rsidR="006B37F2" w:rsidRPr="007B78B6">
        <w:rPr>
          <w:szCs w:val="21"/>
        </w:rPr>
        <w:t>Ω</w:t>
      </w:r>
      <w:r w:rsidR="00000495" w:rsidRPr="007B78B6">
        <w:rPr>
          <w:rFonts w:hint="eastAsia"/>
          <w:szCs w:val="21"/>
        </w:rPr>
        <w:t>;</w:t>
      </w:r>
    </w:p>
    <w:p w:rsidR="006B37F2" w:rsidRPr="007B78B6" w:rsidRDefault="004A352E" w:rsidP="006B37F2">
      <w:pPr>
        <w:rPr>
          <w:szCs w:val="21"/>
        </w:rPr>
      </w:pPr>
      <w:r w:rsidRPr="007B78B6">
        <w:rPr>
          <w:rFonts w:hint="eastAsia"/>
          <w:b/>
          <w:bCs/>
          <w:szCs w:val="21"/>
        </w:rPr>
        <w:t>Query Syntax</w:t>
      </w:r>
      <w:r w:rsidR="006B37F2" w:rsidRPr="007B78B6">
        <w:rPr>
          <w:rFonts w:hint="eastAsia"/>
          <w:b/>
          <w:szCs w:val="21"/>
        </w:rPr>
        <w:t>：</w:t>
      </w:r>
      <w:r w:rsidR="006B37F2" w:rsidRPr="007B78B6">
        <w:rPr>
          <w:szCs w:val="21"/>
        </w:rPr>
        <w:t>[</w:t>
      </w:r>
      <w:r w:rsidR="006B37F2" w:rsidRPr="007B78B6">
        <w:rPr>
          <w:b/>
          <w:szCs w:val="21"/>
        </w:rPr>
        <w:t>SOUR</w:t>
      </w:r>
      <w:r w:rsidR="006B37F2" w:rsidRPr="007B78B6">
        <w:rPr>
          <w:szCs w:val="21"/>
        </w:rPr>
        <w:t>ce:]</w:t>
      </w:r>
      <w:r w:rsidR="006B37F2" w:rsidRPr="007B78B6">
        <w:rPr>
          <w:rFonts w:hint="eastAsia"/>
          <w:b/>
          <w:szCs w:val="21"/>
        </w:rPr>
        <w:t xml:space="preserve"> RES</w:t>
      </w:r>
      <w:r w:rsidR="006B37F2" w:rsidRPr="007B78B6">
        <w:rPr>
          <w:rFonts w:hint="eastAsia"/>
          <w:szCs w:val="21"/>
        </w:rPr>
        <w:t>istance</w:t>
      </w:r>
      <w:r w:rsidR="006B37F2" w:rsidRPr="007B78B6">
        <w:rPr>
          <w:b/>
          <w:szCs w:val="21"/>
        </w:rPr>
        <w:t>:L</w:t>
      </w:r>
      <w:r w:rsidR="006B37F2" w:rsidRPr="007B78B6">
        <w:rPr>
          <w:rFonts w:hint="eastAsia"/>
          <w:b/>
          <w:szCs w:val="21"/>
        </w:rPr>
        <w:t>IM</w:t>
      </w:r>
      <w:r w:rsidR="006B37F2" w:rsidRPr="007B78B6">
        <w:rPr>
          <w:rFonts w:hint="eastAsia"/>
          <w:szCs w:val="21"/>
        </w:rPr>
        <w:t>?</w:t>
      </w:r>
    </w:p>
    <w:p w:rsidR="006B37F2" w:rsidRPr="007B78B6" w:rsidRDefault="004A352E" w:rsidP="006B37F2">
      <w:pPr>
        <w:rPr>
          <w:szCs w:val="21"/>
        </w:rPr>
      </w:pPr>
      <w:r w:rsidRPr="007B78B6">
        <w:rPr>
          <w:rFonts w:hint="eastAsia"/>
          <w:b/>
          <w:szCs w:val="21"/>
        </w:rPr>
        <w:t>Parameter</w:t>
      </w:r>
      <w:r w:rsidR="006B37F2" w:rsidRPr="007B78B6">
        <w:rPr>
          <w:rFonts w:hint="eastAsia"/>
          <w:b/>
          <w:szCs w:val="21"/>
        </w:rPr>
        <w:t>：</w:t>
      </w:r>
      <w:r w:rsidR="00AE4A8B" w:rsidRPr="007B78B6">
        <w:rPr>
          <w:rFonts w:hint="eastAsia"/>
          <w:szCs w:val="21"/>
        </w:rPr>
        <w:t>None</w:t>
      </w:r>
    </w:p>
    <w:p w:rsidR="006B37F2" w:rsidRPr="007B78B6" w:rsidRDefault="004A352E" w:rsidP="006B37F2">
      <w:pPr>
        <w:rPr>
          <w:szCs w:val="21"/>
        </w:rPr>
      </w:pPr>
      <w:r w:rsidRPr="007B78B6">
        <w:rPr>
          <w:rFonts w:hint="eastAsia"/>
          <w:b/>
          <w:szCs w:val="21"/>
        </w:rPr>
        <w:t>Example</w:t>
      </w:r>
      <w:r w:rsidR="006B37F2" w:rsidRPr="007B78B6">
        <w:rPr>
          <w:rFonts w:hint="eastAsia"/>
          <w:b/>
          <w:szCs w:val="21"/>
        </w:rPr>
        <w:t>：</w:t>
      </w:r>
      <w:r w:rsidR="006B37F2" w:rsidRPr="007B78B6">
        <w:rPr>
          <w:rFonts w:hint="eastAsia"/>
          <w:b/>
          <w:szCs w:val="21"/>
        </w:rPr>
        <w:t xml:space="preserve">RES: </w:t>
      </w:r>
      <w:r w:rsidR="006B37F2" w:rsidRPr="007B78B6">
        <w:rPr>
          <w:b/>
          <w:szCs w:val="21"/>
        </w:rPr>
        <w:t>L</w:t>
      </w:r>
      <w:r w:rsidR="006B37F2" w:rsidRPr="007B78B6">
        <w:rPr>
          <w:rFonts w:hint="eastAsia"/>
          <w:b/>
          <w:szCs w:val="21"/>
        </w:rPr>
        <w:t>IM</w:t>
      </w:r>
      <w:r w:rsidR="006B37F2" w:rsidRPr="007B78B6">
        <w:rPr>
          <w:rFonts w:hint="eastAsia"/>
          <w:szCs w:val="21"/>
        </w:rPr>
        <w:t>?</w:t>
      </w:r>
      <w:r w:rsidR="006B37F2" w:rsidRPr="007B78B6">
        <w:rPr>
          <w:rFonts w:hint="eastAsia"/>
          <w:szCs w:val="21"/>
        </w:rPr>
        <w:tab/>
      </w:r>
      <w:r w:rsidR="006B37F2" w:rsidRPr="007B78B6">
        <w:rPr>
          <w:rFonts w:hint="eastAsia"/>
          <w:szCs w:val="21"/>
        </w:rPr>
        <w:tab/>
      </w:r>
      <w:r w:rsidR="006B37F2" w:rsidRPr="007B78B6">
        <w:rPr>
          <w:rFonts w:hint="eastAsia"/>
          <w:szCs w:val="21"/>
        </w:rPr>
        <w:tab/>
      </w:r>
      <w:r w:rsidR="006B37F2" w:rsidRPr="007B78B6">
        <w:rPr>
          <w:rFonts w:hint="eastAsia"/>
          <w:szCs w:val="21"/>
        </w:rPr>
        <w:tab/>
      </w:r>
      <w:r w:rsidR="006B37F2" w:rsidRPr="007B78B6">
        <w:rPr>
          <w:rFonts w:hint="eastAsia"/>
          <w:szCs w:val="21"/>
        </w:rPr>
        <w:tab/>
      </w:r>
      <w:r w:rsidR="006B37F2" w:rsidRPr="007B78B6">
        <w:rPr>
          <w:rFonts w:hint="eastAsia"/>
          <w:szCs w:val="21"/>
        </w:rPr>
        <w:tab/>
      </w:r>
      <w:r w:rsidR="006B37F2" w:rsidRPr="007B78B6">
        <w:rPr>
          <w:rFonts w:hint="eastAsia"/>
          <w:szCs w:val="21"/>
        </w:rPr>
        <w:tab/>
      </w:r>
      <w:r w:rsidR="006B37F2" w:rsidRPr="007B78B6">
        <w:rPr>
          <w:rFonts w:hint="eastAsia"/>
          <w:szCs w:val="21"/>
        </w:rPr>
        <w:tab/>
      </w:r>
      <w:r w:rsidR="00000495" w:rsidRPr="007B78B6">
        <w:rPr>
          <w:rFonts w:hint="eastAsia"/>
          <w:szCs w:val="21"/>
        </w:rPr>
        <w:t xml:space="preserve">Query </w:t>
      </w:r>
      <w:r w:rsidR="00000495" w:rsidRPr="007B78B6">
        <w:rPr>
          <w:szCs w:val="21"/>
        </w:rPr>
        <w:t>the</w:t>
      </w:r>
      <w:r w:rsidR="00000495" w:rsidRPr="007B78B6">
        <w:rPr>
          <w:rFonts w:hint="eastAsia"/>
          <w:szCs w:val="21"/>
        </w:rPr>
        <w:t xml:space="preserve"> resistance limit low level;</w:t>
      </w:r>
    </w:p>
    <w:p w:rsidR="006B37F2" w:rsidRPr="007B78B6" w:rsidRDefault="004A352E" w:rsidP="006B37F2">
      <w:pPr>
        <w:rPr>
          <w:szCs w:val="21"/>
        </w:rPr>
      </w:pPr>
      <w:r w:rsidRPr="007B78B6">
        <w:rPr>
          <w:rFonts w:hint="eastAsia"/>
          <w:b/>
          <w:szCs w:val="21"/>
        </w:rPr>
        <w:t>Returned Parameter</w:t>
      </w:r>
      <w:r w:rsidR="006B37F2" w:rsidRPr="007B78B6">
        <w:rPr>
          <w:rFonts w:hint="eastAsia"/>
          <w:b/>
          <w:szCs w:val="21"/>
        </w:rPr>
        <w:t>：</w:t>
      </w:r>
      <w:r w:rsidR="006B37F2" w:rsidRPr="007B78B6">
        <w:rPr>
          <w:rFonts w:hint="eastAsia"/>
          <w:szCs w:val="21"/>
        </w:rPr>
        <w:t>&lt;NR3&gt;</w:t>
      </w:r>
    </w:p>
    <w:p w:rsidR="00000495" w:rsidRDefault="00000495" w:rsidP="006B37F2">
      <w:pPr>
        <w:rPr>
          <w:szCs w:val="21"/>
        </w:rPr>
      </w:pPr>
    </w:p>
    <w:p w:rsidR="00CF1CF4" w:rsidRPr="00555559" w:rsidRDefault="00CF1CF4" w:rsidP="006B37F2">
      <w:pPr>
        <w:rPr>
          <w:szCs w:val="21"/>
        </w:rPr>
      </w:pPr>
    </w:p>
    <w:p w:rsidR="006B37F2" w:rsidRPr="007B78B6" w:rsidRDefault="006B37F2" w:rsidP="006B37F2">
      <w:pPr>
        <w:rPr>
          <w:b/>
          <w:szCs w:val="21"/>
        </w:rPr>
      </w:pPr>
      <w:r w:rsidRPr="007B78B6">
        <w:rPr>
          <w:szCs w:val="21"/>
        </w:rPr>
        <w:lastRenderedPageBreak/>
        <w:t>[</w:t>
      </w:r>
      <w:r w:rsidRPr="007B78B6">
        <w:rPr>
          <w:b/>
          <w:szCs w:val="21"/>
        </w:rPr>
        <w:t>SOUR</w:t>
      </w:r>
      <w:r w:rsidRPr="007B78B6">
        <w:rPr>
          <w:szCs w:val="21"/>
        </w:rPr>
        <w:t>ce:]</w:t>
      </w:r>
      <w:r w:rsidRPr="007B78B6">
        <w:rPr>
          <w:b/>
          <w:szCs w:val="21"/>
        </w:rPr>
        <w:t xml:space="preserve"> </w:t>
      </w:r>
      <w:r w:rsidRPr="007B78B6">
        <w:rPr>
          <w:rFonts w:hint="eastAsia"/>
          <w:b/>
          <w:szCs w:val="21"/>
        </w:rPr>
        <w:t>RES</w:t>
      </w:r>
      <w:r w:rsidRPr="007B78B6">
        <w:rPr>
          <w:rFonts w:hint="eastAsia"/>
          <w:szCs w:val="21"/>
        </w:rPr>
        <w:t>istance</w:t>
      </w:r>
      <w:r w:rsidRPr="007B78B6">
        <w:rPr>
          <w:b/>
          <w:szCs w:val="21"/>
        </w:rPr>
        <w:t>:</w:t>
      </w:r>
      <w:r w:rsidRPr="007B78B6">
        <w:rPr>
          <w:rFonts w:hint="eastAsia"/>
          <w:b/>
          <w:szCs w:val="21"/>
        </w:rPr>
        <w:t>SLEW</w:t>
      </w:r>
      <w:r w:rsidRPr="007B78B6">
        <w:rPr>
          <w:rFonts w:hint="eastAsia"/>
          <w:szCs w:val="21"/>
        </w:rPr>
        <w:t>rate</w:t>
      </w:r>
      <w:r w:rsidRPr="007B78B6">
        <w:rPr>
          <w:rFonts w:hint="eastAsia"/>
          <w:b/>
          <w:szCs w:val="21"/>
        </w:rPr>
        <w:t>:NEG</w:t>
      </w:r>
      <w:r w:rsidRPr="007B78B6">
        <w:rPr>
          <w:rFonts w:hint="eastAsia"/>
          <w:szCs w:val="21"/>
        </w:rPr>
        <w:t>ative</w:t>
      </w:r>
    </w:p>
    <w:p w:rsidR="00000495" w:rsidRPr="007B78B6" w:rsidRDefault="00000495" w:rsidP="00000495">
      <w:pPr>
        <w:rPr>
          <w:szCs w:val="21"/>
        </w:rPr>
      </w:pPr>
      <w:r w:rsidRPr="007B78B6">
        <w:rPr>
          <w:rFonts w:hint="eastAsia"/>
          <w:szCs w:val="21"/>
        </w:rPr>
        <w:t xml:space="preserve">This command sets the current fall rate when the current changes from high level to low level in the operation </w:t>
      </w:r>
      <w:r w:rsidRPr="007B78B6">
        <w:rPr>
          <w:szCs w:val="21"/>
        </w:rPr>
        <w:t>of the</w:t>
      </w:r>
      <w:r w:rsidRPr="007B78B6">
        <w:rPr>
          <w:rFonts w:hint="eastAsia"/>
          <w:szCs w:val="21"/>
        </w:rPr>
        <w:t xml:space="preserve"> electronic. This command is valid only in CRH and CRL modes.</w:t>
      </w:r>
    </w:p>
    <w:p w:rsidR="006B37F2" w:rsidRPr="007B78B6" w:rsidRDefault="006B37F2" w:rsidP="00000495">
      <w:pPr>
        <w:rPr>
          <w:szCs w:val="21"/>
        </w:rPr>
      </w:pPr>
    </w:p>
    <w:p w:rsidR="006B37F2" w:rsidRPr="007B78B6" w:rsidRDefault="004A352E" w:rsidP="006B37F2">
      <w:pPr>
        <w:rPr>
          <w:b/>
          <w:szCs w:val="21"/>
        </w:rPr>
      </w:pPr>
      <w:r w:rsidRPr="007B78B6">
        <w:rPr>
          <w:rFonts w:hint="eastAsia"/>
          <w:b/>
          <w:szCs w:val="21"/>
        </w:rPr>
        <w:t>Command Syntax</w:t>
      </w:r>
      <w:r w:rsidR="006B37F2" w:rsidRPr="007B78B6">
        <w:rPr>
          <w:rFonts w:hint="eastAsia"/>
          <w:b/>
          <w:szCs w:val="21"/>
        </w:rPr>
        <w:t>：</w:t>
      </w:r>
      <w:r w:rsidR="006B37F2" w:rsidRPr="007B78B6">
        <w:rPr>
          <w:szCs w:val="21"/>
        </w:rPr>
        <w:t>[</w:t>
      </w:r>
      <w:r w:rsidR="006B37F2" w:rsidRPr="007B78B6">
        <w:rPr>
          <w:b/>
          <w:szCs w:val="21"/>
        </w:rPr>
        <w:t>SOUR</w:t>
      </w:r>
      <w:r w:rsidR="006B37F2" w:rsidRPr="007B78B6">
        <w:rPr>
          <w:szCs w:val="21"/>
        </w:rPr>
        <w:t>ce:]</w:t>
      </w:r>
      <w:r w:rsidR="006B37F2" w:rsidRPr="007B78B6">
        <w:rPr>
          <w:b/>
          <w:szCs w:val="21"/>
        </w:rPr>
        <w:t xml:space="preserve"> </w:t>
      </w:r>
      <w:r w:rsidR="006B37F2" w:rsidRPr="007B78B6">
        <w:rPr>
          <w:rFonts w:hint="eastAsia"/>
          <w:b/>
          <w:szCs w:val="21"/>
        </w:rPr>
        <w:t>RES</w:t>
      </w:r>
      <w:r w:rsidR="006B37F2" w:rsidRPr="007B78B6">
        <w:rPr>
          <w:rFonts w:hint="eastAsia"/>
          <w:szCs w:val="21"/>
        </w:rPr>
        <w:t>istance</w:t>
      </w:r>
      <w:r w:rsidR="006B37F2" w:rsidRPr="007B78B6">
        <w:rPr>
          <w:b/>
          <w:szCs w:val="21"/>
        </w:rPr>
        <w:t>:</w:t>
      </w:r>
      <w:r w:rsidR="006B37F2" w:rsidRPr="007B78B6">
        <w:rPr>
          <w:rFonts w:hint="eastAsia"/>
          <w:b/>
          <w:szCs w:val="21"/>
        </w:rPr>
        <w:t>SLEW</w:t>
      </w:r>
      <w:r w:rsidR="006B37F2" w:rsidRPr="007B78B6">
        <w:rPr>
          <w:rFonts w:hint="eastAsia"/>
          <w:szCs w:val="21"/>
        </w:rPr>
        <w:t>rate</w:t>
      </w:r>
      <w:r w:rsidR="006B37F2" w:rsidRPr="007B78B6">
        <w:rPr>
          <w:rFonts w:hint="eastAsia"/>
          <w:b/>
          <w:szCs w:val="21"/>
        </w:rPr>
        <w:t>:NEG</w:t>
      </w:r>
      <w:r w:rsidR="006B37F2" w:rsidRPr="007B78B6">
        <w:rPr>
          <w:rFonts w:hint="eastAsia"/>
          <w:szCs w:val="21"/>
        </w:rPr>
        <w:t>ative&lt;NRf+&gt;</w:t>
      </w:r>
    </w:p>
    <w:p w:rsidR="006B37F2" w:rsidRPr="007B78B6" w:rsidRDefault="004A352E" w:rsidP="006B37F2">
      <w:pPr>
        <w:rPr>
          <w:szCs w:val="21"/>
        </w:rPr>
      </w:pPr>
      <w:r w:rsidRPr="007B78B6">
        <w:rPr>
          <w:rFonts w:hint="eastAsia"/>
          <w:b/>
          <w:szCs w:val="21"/>
        </w:rPr>
        <w:t>Parameter</w:t>
      </w:r>
      <w:r w:rsidR="006B37F2" w:rsidRPr="007B78B6">
        <w:rPr>
          <w:rFonts w:hint="eastAsia"/>
          <w:b/>
          <w:szCs w:val="21"/>
        </w:rPr>
        <w:t>：</w:t>
      </w:r>
      <w:r w:rsidRPr="007B78B6">
        <w:rPr>
          <w:rFonts w:hint="eastAsia"/>
          <w:szCs w:val="21"/>
        </w:rPr>
        <w:t>Figure</w:t>
      </w:r>
      <w:r w:rsidR="006B37F2" w:rsidRPr="007B78B6">
        <w:rPr>
          <w:rFonts w:hint="eastAsia"/>
          <w:szCs w:val="21"/>
        </w:rPr>
        <w:t>|MIN|MAX</w:t>
      </w:r>
    </w:p>
    <w:p w:rsidR="006B37F2" w:rsidRPr="007B78B6" w:rsidRDefault="004A352E" w:rsidP="006B37F2">
      <w:pPr>
        <w:rPr>
          <w:szCs w:val="21"/>
        </w:rPr>
      </w:pPr>
      <w:r w:rsidRPr="007B78B6">
        <w:rPr>
          <w:rFonts w:hint="eastAsia"/>
          <w:b/>
          <w:szCs w:val="21"/>
        </w:rPr>
        <w:t>Unit</w:t>
      </w:r>
      <w:r w:rsidR="006B37F2" w:rsidRPr="007B78B6">
        <w:rPr>
          <w:rFonts w:hint="eastAsia"/>
          <w:b/>
          <w:szCs w:val="21"/>
        </w:rPr>
        <w:t>：</w:t>
      </w:r>
      <w:r w:rsidR="006B37F2" w:rsidRPr="007B78B6">
        <w:rPr>
          <w:rFonts w:hint="eastAsia"/>
          <w:szCs w:val="21"/>
        </w:rPr>
        <w:t>A/ us</w:t>
      </w:r>
    </w:p>
    <w:p w:rsidR="006B37F2" w:rsidRPr="007B78B6" w:rsidRDefault="004A352E" w:rsidP="006B37F2">
      <w:pPr>
        <w:rPr>
          <w:szCs w:val="21"/>
        </w:rPr>
      </w:pPr>
      <w:r w:rsidRPr="007B78B6">
        <w:rPr>
          <w:rFonts w:hint="eastAsia"/>
          <w:b/>
          <w:szCs w:val="21"/>
        </w:rPr>
        <w:t>Example</w:t>
      </w:r>
      <w:r w:rsidR="006B37F2" w:rsidRPr="007B78B6">
        <w:rPr>
          <w:rFonts w:hint="eastAsia"/>
          <w:b/>
          <w:szCs w:val="21"/>
        </w:rPr>
        <w:t>：</w:t>
      </w:r>
      <w:r w:rsidR="006B37F2" w:rsidRPr="007B78B6">
        <w:rPr>
          <w:rFonts w:hint="eastAsia"/>
          <w:b/>
          <w:szCs w:val="21"/>
        </w:rPr>
        <w:t>RES</w:t>
      </w:r>
      <w:r w:rsidR="006B37F2" w:rsidRPr="007B78B6">
        <w:rPr>
          <w:rFonts w:hint="eastAsia"/>
          <w:szCs w:val="21"/>
        </w:rPr>
        <w:t>istance</w:t>
      </w:r>
      <w:r w:rsidR="006B37F2" w:rsidRPr="007B78B6">
        <w:rPr>
          <w:rFonts w:hint="eastAsia"/>
          <w:b/>
          <w:szCs w:val="21"/>
        </w:rPr>
        <w:t>:SLEW:NEG</w:t>
      </w:r>
      <w:r w:rsidR="006B37F2" w:rsidRPr="007B78B6">
        <w:rPr>
          <w:rFonts w:hint="eastAsia"/>
          <w:szCs w:val="21"/>
        </w:rPr>
        <w:t xml:space="preserve"> 5</w:t>
      </w:r>
      <w:r w:rsidR="006B37F2" w:rsidRPr="007B78B6">
        <w:rPr>
          <w:rFonts w:hint="eastAsia"/>
          <w:szCs w:val="21"/>
        </w:rPr>
        <w:tab/>
      </w:r>
      <w:r w:rsidR="006B37F2" w:rsidRPr="007B78B6">
        <w:rPr>
          <w:rFonts w:hint="eastAsia"/>
          <w:szCs w:val="21"/>
        </w:rPr>
        <w:tab/>
      </w:r>
      <w:r w:rsidR="006B37F2" w:rsidRPr="007B78B6">
        <w:rPr>
          <w:rFonts w:hint="eastAsia"/>
          <w:szCs w:val="21"/>
        </w:rPr>
        <w:tab/>
      </w:r>
      <w:r w:rsidR="00583BAB" w:rsidRPr="007B78B6">
        <w:rPr>
          <w:rFonts w:hint="eastAsia"/>
          <w:szCs w:val="21"/>
        </w:rPr>
        <w:t xml:space="preserve"> Set the current fall rate of te transient resistance to </w:t>
      </w:r>
      <w:r w:rsidR="006B37F2" w:rsidRPr="007B78B6">
        <w:rPr>
          <w:rFonts w:hint="eastAsia"/>
          <w:szCs w:val="21"/>
        </w:rPr>
        <w:t>5A/ us</w:t>
      </w:r>
      <w:r w:rsidR="00583BAB" w:rsidRPr="007B78B6">
        <w:rPr>
          <w:rFonts w:hint="eastAsia"/>
          <w:szCs w:val="21"/>
        </w:rPr>
        <w:t>;</w:t>
      </w:r>
    </w:p>
    <w:p w:rsidR="006B37F2" w:rsidRPr="007B78B6" w:rsidRDefault="004A352E" w:rsidP="006B37F2">
      <w:pPr>
        <w:rPr>
          <w:b/>
          <w:szCs w:val="21"/>
        </w:rPr>
      </w:pPr>
      <w:r w:rsidRPr="007B78B6">
        <w:rPr>
          <w:rFonts w:hint="eastAsia"/>
          <w:b/>
          <w:bCs/>
          <w:szCs w:val="21"/>
        </w:rPr>
        <w:t>Query Syntax</w:t>
      </w:r>
      <w:r w:rsidR="006B37F2" w:rsidRPr="007B78B6">
        <w:rPr>
          <w:rFonts w:hint="eastAsia"/>
          <w:b/>
          <w:szCs w:val="21"/>
        </w:rPr>
        <w:t>：</w:t>
      </w:r>
      <w:r w:rsidR="006B37F2" w:rsidRPr="007B78B6">
        <w:rPr>
          <w:szCs w:val="21"/>
        </w:rPr>
        <w:t>[</w:t>
      </w:r>
      <w:r w:rsidR="006B37F2" w:rsidRPr="007B78B6">
        <w:rPr>
          <w:b/>
          <w:szCs w:val="21"/>
        </w:rPr>
        <w:t>SOUR</w:t>
      </w:r>
      <w:r w:rsidR="006B37F2" w:rsidRPr="007B78B6">
        <w:rPr>
          <w:szCs w:val="21"/>
        </w:rPr>
        <w:t>ce:]</w:t>
      </w:r>
      <w:r w:rsidR="006B37F2" w:rsidRPr="007B78B6">
        <w:rPr>
          <w:b/>
          <w:szCs w:val="21"/>
        </w:rPr>
        <w:t xml:space="preserve"> </w:t>
      </w:r>
      <w:r w:rsidR="006B37F2" w:rsidRPr="007B78B6">
        <w:rPr>
          <w:rFonts w:hint="eastAsia"/>
          <w:b/>
          <w:szCs w:val="21"/>
        </w:rPr>
        <w:t>RES</w:t>
      </w:r>
      <w:r w:rsidR="006B37F2" w:rsidRPr="007B78B6">
        <w:rPr>
          <w:rFonts w:hint="eastAsia"/>
          <w:szCs w:val="21"/>
        </w:rPr>
        <w:t>istance</w:t>
      </w:r>
      <w:r w:rsidR="006B37F2" w:rsidRPr="007B78B6">
        <w:rPr>
          <w:b/>
          <w:szCs w:val="21"/>
        </w:rPr>
        <w:t>:</w:t>
      </w:r>
      <w:r w:rsidR="006B37F2" w:rsidRPr="007B78B6">
        <w:rPr>
          <w:rFonts w:hint="eastAsia"/>
          <w:b/>
          <w:szCs w:val="21"/>
        </w:rPr>
        <w:t>SLEW</w:t>
      </w:r>
      <w:r w:rsidR="006B37F2" w:rsidRPr="007B78B6">
        <w:rPr>
          <w:rFonts w:hint="eastAsia"/>
          <w:szCs w:val="21"/>
        </w:rPr>
        <w:t>rate</w:t>
      </w:r>
      <w:r w:rsidR="006B37F2" w:rsidRPr="007B78B6">
        <w:rPr>
          <w:rFonts w:hint="eastAsia"/>
          <w:b/>
          <w:szCs w:val="21"/>
        </w:rPr>
        <w:t>:NEG</w:t>
      </w:r>
      <w:r w:rsidR="006B37F2" w:rsidRPr="007B78B6">
        <w:rPr>
          <w:rFonts w:hint="eastAsia"/>
          <w:szCs w:val="21"/>
        </w:rPr>
        <w:t>ative</w:t>
      </w:r>
      <w:r w:rsidR="006B37F2" w:rsidRPr="007B78B6">
        <w:rPr>
          <w:rFonts w:hint="eastAsia"/>
          <w:b/>
          <w:szCs w:val="21"/>
        </w:rPr>
        <w:t>?</w:t>
      </w:r>
    </w:p>
    <w:p w:rsidR="006B37F2" w:rsidRPr="007B78B6" w:rsidRDefault="004A352E" w:rsidP="006B37F2">
      <w:pPr>
        <w:rPr>
          <w:szCs w:val="21"/>
        </w:rPr>
      </w:pPr>
      <w:r w:rsidRPr="007B78B6">
        <w:rPr>
          <w:rFonts w:hint="eastAsia"/>
          <w:b/>
          <w:szCs w:val="21"/>
        </w:rPr>
        <w:t>Parameter</w:t>
      </w:r>
      <w:r w:rsidR="006B37F2" w:rsidRPr="007B78B6">
        <w:rPr>
          <w:rFonts w:hint="eastAsia"/>
          <w:b/>
          <w:szCs w:val="21"/>
        </w:rPr>
        <w:t>：</w:t>
      </w:r>
      <w:r w:rsidR="00AE4A8B" w:rsidRPr="007B78B6">
        <w:rPr>
          <w:rFonts w:hint="eastAsia"/>
          <w:szCs w:val="21"/>
        </w:rPr>
        <w:t>None</w:t>
      </w:r>
      <w:r w:rsidR="006B37F2" w:rsidRPr="007B78B6">
        <w:rPr>
          <w:rFonts w:hint="eastAsia"/>
          <w:szCs w:val="21"/>
        </w:rPr>
        <w:t>|MIN|MAX</w:t>
      </w:r>
    </w:p>
    <w:p w:rsidR="006B37F2" w:rsidRPr="007B78B6" w:rsidRDefault="004A352E" w:rsidP="006B37F2">
      <w:pPr>
        <w:rPr>
          <w:szCs w:val="21"/>
        </w:rPr>
      </w:pPr>
      <w:r w:rsidRPr="007B78B6">
        <w:rPr>
          <w:rFonts w:hint="eastAsia"/>
          <w:b/>
          <w:szCs w:val="21"/>
        </w:rPr>
        <w:t>Example</w:t>
      </w:r>
      <w:r w:rsidR="006B37F2" w:rsidRPr="007B78B6">
        <w:rPr>
          <w:rFonts w:hint="eastAsia"/>
          <w:b/>
          <w:szCs w:val="21"/>
        </w:rPr>
        <w:t>：</w:t>
      </w:r>
      <w:r w:rsidR="006B37F2" w:rsidRPr="007B78B6">
        <w:rPr>
          <w:rFonts w:hint="eastAsia"/>
          <w:b/>
          <w:szCs w:val="21"/>
        </w:rPr>
        <w:t>RES:SLEW:NEG?</w:t>
      </w:r>
      <w:r w:rsidR="006B37F2" w:rsidRPr="007B78B6">
        <w:rPr>
          <w:rFonts w:hint="eastAsia"/>
          <w:szCs w:val="21"/>
        </w:rPr>
        <w:tab/>
      </w:r>
      <w:r w:rsidR="006B37F2" w:rsidRPr="007B78B6">
        <w:rPr>
          <w:rFonts w:hint="eastAsia"/>
          <w:szCs w:val="21"/>
        </w:rPr>
        <w:tab/>
      </w:r>
      <w:r w:rsidR="006B37F2" w:rsidRPr="007B78B6">
        <w:rPr>
          <w:rFonts w:hint="eastAsia"/>
          <w:szCs w:val="21"/>
        </w:rPr>
        <w:tab/>
      </w:r>
      <w:r w:rsidR="006B37F2" w:rsidRPr="007B78B6">
        <w:rPr>
          <w:rFonts w:hint="eastAsia"/>
          <w:szCs w:val="21"/>
        </w:rPr>
        <w:tab/>
      </w:r>
      <w:r w:rsidR="00583BAB" w:rsidRPr="007B78B6">
        <w:rPr>
          <w:rFonts w:hint="eastAsia"/>
          <w:szCs w:val="21"/>
        </w:rPr>
        <w:t xml:space="preserve"> Query the current fall rate of the transient resistance;</w:t>
      </w:r>
    </w:p>
    <w:p w:rsidR="006B37F2" w:rsidRPr="007B78B6" w:rsidRDefault="006B37F2" w:rsidP="006B37F2">
      <w:pPr>
        <w:ind w:left="6295" w:hanging="5216"/>
        <w:rPr>
          <w:szCs w:val="21"/>
        </w:rPr>
      </w:pPr>
      <w:r w:rsidRPr="007B78B6">
        <w:rPr>
          <w:rFonts w:hint="eastAsia"/>
          <w:b/>
          <w:szCs w:val="21"/>
        </w:rPr>
        <w:t>RES:SLEW:NEG?</w:t>
      </w:r>
      <w:r w:rsidRPr="007B78B6">
        <w:rPr>
          <w:rFonts w:hint="eastAsia"/>
          <w:szCs w:val="21"/>
        </w:rPr>
        <w:t xml:space="preserve">MIN           </w:t>
      </w:r>
      <w:r w:rsidR="00583BAB" w:rsidRPr="007B78B6">
        <w:rPr>
          <w:rFonts w:hint="eastAsia"/>
          <w:szCs w:val="21"/>
        </w:rPr>
        <w:t>Query the minimum current fall rate of the transient resistance;</w:t>
      </w:r>
    </w:p>
    <w:p w:rsidR="006B37F2" w:rsidRPr="007B78B6" w:rsidRDefault="006B37F2" w:rsidP="006B37F2">
      <w:pPr>
        <w:ind w:left="659" w:firstLine="420"/>
        <w:rPr>
          <w:szCs w:val="21"/>
        </w:rPr>
      </w:pPr>
      <w:r w:rsidRPr="007B78B6">
        <w:rPr>
          <w:rFonts w:hint="eastAsia"/>
          <w:b/>
          <w:szCs w:val="21"/>
        </w:rPr>
        <w:t>RES:SLEW:NEG?</w:t>
      </w:r>
      <w:r w:rsidR="00583BAB" w:rsidRPr="007B78B6">
        <w:rPr>
          <w:rFonts w:hint="eastAsia"/>
          <w:szCs w:val="21"/>
        </w:rPr>
        <w:t>MAX</w:t>
      </w:r>
      <w:r w:rsidR="00583BAB" w:rsidRPr="007B78B6">
        <w:rPr>
          <w:rFonts w:hint="eastAsia"/>
          <w:szCs w:val="21"/>
        </w:rPr>
        <w:tab/>
      </w:r>
      <w:r w:rsidR="00583BAB" w:rsidRPr="007B78B6">
        <w:rPr>
          <w:rFonts w:hint="eastAsia"/>
          <w:szCs w:val="21"/>
        </w:rPr>
        <w:tab/>
        <w:t xml:space="preserve">     Query the maximum current fall rate of the transient resistance;</w:t>
      </w:r>
    </w:p>
    <w:p w:rsidR="006B37F2" w:rsidRPr="007B78B6" w:rsidRDefault="004A352E" w:rsidP="006B37F2">
      <w:pPr>
        <w:rPr>
          <w:szCs w:val="21"/>
        </w:rPr>
      </w:pPr>
      <w:r w:rsidRPr="007B78B6">
        <w:rPr>
          <w:rFonts w:hint="eastAsia"/>
          <w:b/>
          <w:szCs w:val="21"/>
        </w:rPr>
        <w:t>Returned Parameter</w:t>
      </w:r>
      <w:r w:rsidR="006B37F2" w:rsidRPr="007B78B6">
        <w:rPr>
          <w:rFonts w:hint="eastAsia"/>
          <w:b/>
          <w:szCs w:val="21"/>
        </w:rPr>
        <w:t>：</w:t>
      </w:r>
      <w:r w:rsidR="006B37F2" w:rsidRPr="007B78B6">
        <w:rPr>
          <w:rFonts w:hint="eastAsia"/>
          <w:szCs w:val="21"/>
        </w:rPr>
        <w:t>&lt;NR3&gt;</w:t>
      </w:r>
    </w:p>
    <w:p w:rsidR="006B37F2" w:rsidRPr="007B78B6" w:rsidRDefault="004A352E" w:rsidP="006B37F2">
      <w:pPr>
        <w:rPr>
          <w:b/>
          <w:szCs w:val="21"/>
        </w:rPr>
      </w:pPr>
      <w:r w:rsidRPr="007B78B6">
        <w:rPr>
          <w:rFonts w:hint="eastAsia"/>
          <w:b/>
          <w:szCs w:val="21"/>
        </w:rPr>
        <w:t>Related Command</w:t>
      </w:r>
      <w:r w:rsidR="006B37F2" w:rsidRPr="007B78B6">
        <w:rPr>
          <w:rFonts w:hint="eastAsia"/>
          <w:b/>
          <w:szCs w:val="21"/>
        </w:rPr>
        <w:t>：</w:t>
      </w:r>
      <w:r w:rsidR="006B37F2" w:rsidRPr="007B78B6">
        <w:rPr>
          <w:rFonts w:hint="eastAsia"/>
          <w:b/>
          <w:szCs w:val="21"/>
        </w:rPr>
        <w:t>CURR: SLEW:POS</w:t>
      </w:r>
      <w:r w:rsidR="006B37F2" w:rsidRPr="007B78B6">
        <w:rPr>
          <w:rFonts w:hint="eastAsia"/>
          <w:szCs w:val="21"/>
        </w:rPr>
        <w:t xml:space="preserve"> </w:t>
      </w:r>
    </w:p>
    <w:p w:rsidR="006B37F2" w:rsidRPr="007B78B6" w:rsidRDefault="006B37F2" w:rsidP="006B37F2">
      <w:pPr>
        <w:rPr>
          <w:b/>
          <w:color w:val="FF0000"/>
          <w:szCs w:val="21"/>
        </w:rPr>
      </w:pPr>
    </w:p>
    <w:p w:rsidR="006B37F2" w:rsidRPr="007B78B6" w:rsidRDefault="006B37F2" w:rsidP="006B37F2">
      <w:pPr>
        <w:rPr>
          <w:b/>
          <w:szCs w:val="21"/>
        </w:rPr>
      </w:pPr>
      <w:r w:rsidRPr="007B78B6">
        <w:rPr>
          <w:szCs w:val="21"/>
        </w:rPr>
        <w:t>[</w:t>
      </w:r>
      <w:r w:rsidRPr="007B78B6">
        <w:rPr>
          <w:b/>
          <w:szCs w:val="21"/>
        </w:rPr>
        <w:t>SOUR</w:t>
      </w:r>
      <w:r w:rsidRPr="007B78B6">
        <w:rPr>
          <w:szCs w:val="21"/>
        </w:rPr>
        <w:t>ce:]</w:t>
      </w:r>
      <w:r w:rsidRPr="007B78B6">
        <w:rPr>
          <w:b/>
          <w:szCs w:val="21"/>
        </w:rPr>
        <w:t xml:space="preserve"> </w:t>
      </w:r>
      <w:r w:rsidRPr="007B78B6">
        <w:rPr>
          <w:rFonts w:hint="eastAsia"/>
          <w:b/>
          <w:szCs w:val="21"/>
        </w:rPr>
        <w:t>RES</w:t>
      </w:r>
      <w:r w:rsidRPr="007B78B6">
        <w:rPr>
          <w:rFonts w:hint="eastAsia"/>
          <w:szCs w:val="21"/>
        </w:rPr>
        <w:t>istance</w:t>
      </w:r>
      <w:r w:rsidRPr="007B78B6">
        <w:rPr>
          <w:b/>
          <w:szCs w:val="21"/>
        </w:rPr>
        <w:t>:</w:t>
      </w:r>
      <w:r w:rsidRPr="007B78B6">
        <w:rPr>
          <w:rFonts w:hint="eastAsia"/>
          <w:b/>
          <w:szCs w:val="21"/>
        </w:rPr>
        <w:t>SLEW</w:t>
      </w:r>
      <w:r w:rsidRPr="007B78B6">
        <w:rPr>
          <w:rFonts w:hint="eastAsia"/>
          <w:szCs w:val="21"/>
        </w:rPr>
        <w:t>rate</w:t>
      </w:r>
      <w:r w:rsidRPr="007B78B6">
        <w:rPr>
          <w:rFonts w:hint="eastAsia"/>
          <w:b/>
          <w:szCs w:val="21"/>
        </w:rPr>
        <w:t>:POS</w:t>
      </w:r>
      <w:r w:rsidRPr="007B78B6">
        <w:rPr>
          <w:rFonts w:hint="eastAsia"/>
          <w:szCs w:val="21"/>
        </w:rPr>
        <w:t>itive</w:t>
      </w:r>
    </w:p>
    <w:p w:rsidR="00000495" w:rsidRPr="007B78B6" w:rsidRDefault="00000495" w:rsidP="00000495">
      <w:pPr>
        <w:rPr>
          <w:szCs w:val="21"/>
        </w:rPr>
      </w:pPr>
      <w:r w:rsidRPr="007B78B6">
        <w:rPr>
          <w:rFonts w:hint="eastAsia"/>
          <w:szCs w:val="21"/>
        </w:rPr>
        <w:t>This command sets the current rise rate in CR mode. This command is valid only in CRH and CRL modes.</w:t>
      </w:r>
    </w:p>
    <w:p w:rsidR="006B37F2" w:rsidRPr="007B78B6" w:rsidRDefault="006B37F2" w:rsidP="006B37F2">
      <w:pPr>
        <w:rPr>
          <w:b/>
          <w:szCs w:val="21"/>
        </w:rPr>
      </w:pPr>
    </w:p>
    <w:p w:rsidR="006B37F2" w:rsidRPr="007B78B6" w:rsidRDefault="004A352E" w:rsidP="006B37F2">
      <w:pPr>
        <w:rPr>
          <w:b/>
          <w:szCs w:val="21"/>
        </w:rPr>
      </w:pPr>
      <w:r w:rsidRPr="007B78B6">
        <w:rPr>
          <w:rFonts w:hint="eastAsia"/>
          <w:b/>
          <w:szCs w:val="21"/>
        </w:rPr>
        <w:t>Command Syntax</w:t>
      </w:r>
      <w:r w:rsidR="006B37F2" w:rsidRPr="007B78B6">
        <w:rPr>
          <w:rFonts w:hint="eastAsia"/>
          <w:b/>
          <w:szCs w:val="21"/>
        </w:rPr>
        <w:t>：</w:t>
      </w:r>
      <w:r w:rsidR="006B37F2" w:rsidRPr="007B78B6">
        <w:rPr>
          <w:szCs w:val="21"/>
        </w:rPr>
        <w:t>[</w:t>
      </w:r>
      <w:r w:rsidR="006B37F2" w:rsidRPr="007B78B6">
        <w:rPr>
          <w:b/>
          <w:szCs w:val="21"/>
        </w:rPr>
        <w:t>SOUR</w:t>
      </w:r>
      <w:r w:rsidR="006B37F2" w:rsidRPr="007B78B6">
        <w:rPr>
          <w:szCs w:val="21"/>
        </w:rPr>
        <w:t>ce:]</w:t>
      </w:r>
      <w:r w:rsidR="006B37F2" w:rsidRPr="007B78B6">
        <w:rPr>
          <w:b/>
          <w:szCs w:val="21"/>
        </w:rPr>
        <w:t xml:space="preserve"> </w:t>
      </w:r>
      <w:r w:rsidR="006B37F2" w:rsidRPr="007B78B6">
        <w:rPr>
          <w:rFonts w:hint="eastAsia"/>
          <w:b/>
          <w:szCs w:val="21"/>
        </w:rPr>
        <w:t>RES</w:t>
      </w:r>
      <w:r w:rsidR="006B37F2" w:rsidRPr="007B78B6">
        <w:rPr>
          <w:rFonts w:hint="eastAsia"/>
          <w:szCs w:val="21"/>
        </w:rPr>
        <w:t>istance</w:t>
      </w:r>
      <w:r w:rsidR="006B37F2" w:rsidRPr="007B78B6">
        <w:rPr>
          <w:b/>
          <w:szCs w:val="21"/>
        </w:rPr>
        <w:t>:</w:t>
      </w:r>
      <w:r w:rsidR="006B37F2" w:rsidRPr="007B78B6">
        <w:rPr>
          <w:rFonts w:hint="eastAsia"/>
          <w:b/>
          <w:szCs w:val="21"/>
        </w:rPr>
        <w:t>SLEW</w:t>
      </w:r>
      <w:r w:rsidR="006B37F2" w:rsidRPr="007B78B6">
        <w:rPr>
          <w:rFonts w:hint="eastAsia"/>
          <w:szCs w:val="21"/>
        </w:rPr>
        <w:t>rate</w:t>
      </w:r>
      <w:r w:rsidR="006B37F2" w:rsidRPr="007B78B6">
        <w:rPr>
          <w:rFonts w:hint="eastAsia"/>
          <w:b/>
          <w:szCs w:val="21"/>
        </w:rPr>
        <w:t>:POS</w:t>
      </w:r>
      <w:r w:rsidR="006B37F2" w:rsidRPr="007B78B6">
        <w:rPr>
          <w:rFonts w:hint="eastAsia"/>
          <w:szCs w:val="21"/>
        </w:rPr>
        <w:t>itive &lt;NRf+&gt;</w:t>
      </w:r>
    </w:p>
    <w:p w:rsidR="006B37F2" w:rsidRPr="007B78B6" w:rsidRDefault="004A352E" w:rsidP="006B37F2">
      <w:pPr>
        <w:rPr>
          <w:szCs w:val="21"/>
        </w:rPr>
      </w:pPr>
      <w:r w:rsidRPr="007B78B6">
        <w:rPr>
          <w:rFonts w:hint="eastAsia"/>
          <w:b/>
          <w:szCs w:val="21"/>
        </w:rPr>
        <w:t>Parameter</w:t>
      </w:r>
      <w:r w:rsidR="006B37F2" w:rsidRPr="007B78B6">
        <w:rPr>
          <w:rFonts w:hint="eastAsia"/>
          <w:b/>
          <w:szCs w:val="21"/>
        </w:rPr>
        <w:t>：</w:t>
      </w:r>
      <w:r w:rsidRPr="007B78B6">
        <w:rPr>
          <w:rFonts w:hint="eastAsia"/>
          <w:szCs w:val="21"/>
        </w:rPr>
        <w:t>Figure</w:t>
      </w:r>
      <w:r w:rsidR="006B37F2" w:rsidRPr="007B78B6">
        <w:rPr>
          <w:rFonts w:hint="eastAsia"/>
          <w:szCs w:val="21"/>
        </w:rPr>
        <w:t>|MIN|MAX</w:t>
      </w:r>
    </w:p>
    <w:p w:rsidR="006B37F2" w:rsidRPr="007B78B6" w:rsidRDefault="004A352E" w:rsidP="006B37F2">
      <w:pPr>
        <w:rPr>
          <w:szCs w:val="21"/>
        </w:rPr>
      </w:pPr>
      <w:r w:rsidRPr="007B78B6">
        <w:rPr>
          <w:rFonts w:hint="eastAsia"/>
          <w:b/>
          <w:szCs w:val="21"/>
        </w:rPr>
        <w:t>Unit</w:t>
      </w:r>
      <w:r w:rsidR="006B37F2" w:rsidRPr="007B78B6">
        <w:rPr>
          <w:rFonts w:hint="eastAsia"/>
          <w:b/>
          <w:szCs w:val="21"/>
        </w:rPr>
        <w:t>：</w:t>
      </w:r>
      <w:r w:rsidR="006B37F2" w:rsidRPr="007B78B6">
        <w:rPr>
          <w:rFonts w:hint="eastAsia"/>
          <w:szCs w:val="21"/>
        </w:rPr>
        <w:t>A /us</w:t>
      </w:r>
    </w:p>
    <w:p w:rsidR="006B37F2" w:rsidRPr="007B78B6" w:rsidRDefault="004A352E" w:rsidP="006B37F2">
      <w:pPr>
        <w:rPr>
          <w:szCs w:val="21"/>
        </w:rPr>
      </w:pPr>
      <w:r w:rsidRPr="007B78B6">
        <w:rPr>
          <w:rFonts w:hint="eastAsia"/>
          <w:b/>
          <w:szCs w:val="21"/>
        </w:rPr>
        <w:t>Example</w:t>
      </w:r>
      <w:r w:rsidR="006B37F2" w:rsidRPr="007B78B6">
        <w:rPr>
          <w:rFonts w:hint="eastAsia"/>
          <w:b/>
          <w:szCs w:val="21"/>
        </w:rPr>
        <w:t>：</w:t>
      </w:r>
      <w:r w:rsidR="006B37F2" w:rsidRPr="007B78B6">
        <w:rPr>
          <w:rFonts w:hint="eastAsia"/>
          <w:b/>
          <w:szCs w:val="21"/>
        </w:rPr>
        <w:t xml:space="preserve">RES: SLEW: POS </w:t>
      </w:r>
      <w:r w:rsidR="006B37F2" w:rsidRPr="007B78B6">
        <w:rPr>
          <w:rFonts w:hint="eastAsia"/>
          <w:szCs w:val="21"/>
        </w:rPr>
        <w:t>0.2</w:t>
      </w:r>
      <w:r w:rsidR="006B37F2" w:rsidRPr="007B78B6">
        <w:rPr>
          <w:rFonts w:hint="eastAsia"/>
          <w:szCs w:val="21"/>
        </w:rPr>
        <w:tab/>
      </w:r>
      <w:r w:rsidR="006B37F2" w:rsidRPr="007B78B6">
        <w:rPr>
          <w:rFonts w:hint="eastAsia"/>
          <w:szCs w:val="21"/>
        </w:rPr>
        <w:tab/>
      </w:r>
      <w:r w:rsidR="006B37F2" w:rsidRPr="007B78B6">
        <w:rPr>
          <w:rFonts w:hint="eastAsia"/>
          <w:szCs w:val="21"/>
        </w:rPr>
        <w:tab/>
      </w:r>
      <w:r w:rsidR="00583BAB" w:rsidRPr="007B78B6">
        <w:rPr>
          <w:rFonts w:hint="eastAsia"/>
          <w:szCs w:val="21"/>
        </w:rPr>
        <w:t xml:space="preserve">Set the current rise rate of te transient resistance to </w:t>
      </w:r>
      <w:r w:rsidR="006B37F2" w:rsidRPr="007B78B6">
        <w:rPr>
          <w:rFonts w:hint="eastAsia"/>
          <w:szCs w:val="21"/>
        </w:rPr>
        <w:t>0.2A/us</w:t>
      </w:r>
      <w:r w:rsidR="00583BAB" w:rsidRPr="007B78B6">
        <w:rPr>
          <w:rFonts w:hint="eastAsia"/>
          <w:szCs w:val="21"/>
        </w:rPr>
        <w:t>;</w:t>
      </w:r>
    </w:p>
    <w:p w:rsidR="006B37F2" w:rsidRPr="007B78B6" w:rsidRDefault="004A352E" w:rsidP="006B37F2">
      <w:pPr>
        <w:rPr>
          <w:szCs w:val="21"/>
        </w:rPr>
      </w:pPr>
      <w:r w:rsidRPr="007B78B6">
        <w:rPr>
          <w:rFonts w:hint="eastAsia"/>
          <w:b/>
          <w:szCs w:val="21"/>
        </w:rPr>
        <w:t>Query Syntax</w:t>
      </w:r>
      <w:r w:rsidR="006B37F2" w:rsidRPr="007B78B6">
        <w:rPr>
          <w:rFonts w:hint="eastAsia"/>
          <w:b/>
          <w:szCs w:val="21"/>
        </w:rPr>
        <w:t>：</w:t>
      </w:r>
      <w:r w:rsidR="006B37F2" w:rsidRPr="007B78B6">
        <w:rPr>
          <w:szCs w:val="21"/>
        </w:rPr>
        <w:t>[</w:t>
      </w:r>
      <w:r w:rsidR="006B37F2" w:rsidRPr="007B78B6">
        <w:rPr>
          <w:b/>
          <w:szCs w:val="21"/>
        </w:rPr>
        <w:t>SOUR</w:t>
      </w:r>
      <w:r w:rsidR="006B37F2" w:rsidRPr="007B78B6">
        <w:rPr>
          <w:szCs w:val="21"/>
        </w:rPr>
        <w:t>ce:]</w:t>
      </w:r>
      <w:r w:rsidR="006B37F2" w:rsidRPr="007B78B6">
        <w:rPr>
          <w:b/>
          <w:szCs w:val="21"/>
        </w:rPr>
        <w:t xml:space="preserve"> </w:t>
      </w:r>
      <w:r w:rsidR="006B37F2" w:rsidRPr="007B78B6">
        <w:rPr>
          <w:rFonts w:hint="eastAsia"/>
          <w:b/>
          <w:szCs w:val="21"/>
        </w:rPr>
        <w:t>RES</w:t>
      </w:r>
      <w:r w:rsidR="006B37F2" w:rsidRPr="007B78B6">
        <w:rPr>
          <w:rFonts w:hint="eastAsia"/>
          <w:szCs w:val="21"/>
        </w:rPr>
        <w:t>istance</w:t>
      </w:r>
      <w:r w:rsidR="006B37F2" w:rsidRPr="007B78B6">
        <w:rPr>
          <w:b/>
          <w:szCs w:val="21"/>
        </w:rPr>
        <w:t>:</w:t>
      </w:r>
      <w:r w:rsidR="006B37F2" w:rsidRPr="007B78B6">
        <w:rPr>
          <w:rFonts w:hint="eastAsia"/>
          <w:b/>
          <w:szCs w:val="21"/>
        </w:rPr>
        <w:t>SLEW</w:t>
      </w:r>
      <w:r w:rsidR="006B37F2" w:rsidRPr="007B78B6">
        <w:rPr>
          <w:rFonts w:hint="eastAsia"/>
          <w:szCs w:val="21"/>
        </w:rPr>
        <w:t>rate</w:t>
      </w:r>
      <w:r w:rsidR="006B37F2" w:rsidRPr="007B78B6">
        <w:rPr>
          <w:rFonts w:hint="eastAsia"/>
          <w:b/>
          <w:szCs w:val="21"/>
        </w:rPr>
        <w:t>:POS</w:t>
      </w:r>
      <w:r w:rsidR="006B37F2" w:rsidRPr="007B78B6">
        <w:rPr>
          <w:rFonts w:hint="eastAsia"/>
          <w:szCs w:val="21"/>
        </w:rPr>
        <w:t>itive</w:t>
      </w:r>
      <w:r w:rsidR="006B37F2" w:rsidRPr="007B78B6">
        <w:rPr>
          <w:rFonts w:hint="eastAsia"/>
          <w:b/>
          <w:szCs w:val="21"/>
        </w:rPr>
        <w:t>?</w:t>
      </w:r>
    </w:p>
    <w:p w:rsidR="006B37F2" w:rsidRPr="007B78B6" w:rsidRDefault="004A352E" w:rsidP="006B37F2">
      <w:pPr>
        <w:rPr>
          <w:szCs w:val="21"/>
        </w:rPr>
      </w:pPr>
      <w:r w:rsidRPr="007B78B6">
        <w:rPr>
          <w:rFonts w:hint="eastAsia"/>
          <w:b/>
          <w:szCs w:val="21"/>
        </w:rPr>
        <w:t>Parameter</w:t>
      </w:r>
      <w:r w:rsidR="006B37F2" w:rsidRPr="007B78B6">
        <w:rPr>
          <w:rFonts w:hint="eastAsia"/>
          <w:b/>
          <w:szCs w:val="21"/>
        </w:rPr>
        <w:t>：</w:t>
      </w:r>
      <w:r w:rsidR="00AE4A8B" w:rsidRPr="007B78B6">
        <w:rPr>
          <w:rFonts w:hint="eastAsia"/>
          <w:szCs w:val="21"/>
        </w:rPr>
        <w:t>None</w:t>
      </w:r>
      <w:r w:rsidR="006B37F2" w:rsidRPr="007B78B6">
        <w:rPr>
          <w:rFonts w:hint="eastAsia"/>
          <w:szCs w:val="21"/>
        </w:rPr>
        <w:t>|MIN|MAX</w:t>
      </w:r>
    </w:p>
    <w:p w:rsidR="006B37F2" w:rsidRPr="00555559" w:rsidRDefault="004A352E" w:rsidP="006B37F2">
      <w:pPr>
        <w:rPr>
          <w:szCs w:val="21"/>
        </w:rPr>
      </w:pPr>
      <w:r>
        <w:rPr>
          <w:rFonts w:hint="eastAsia"/>
          <w:b/>
          <w:szCs w:val="21"/>
        </w:rPr>
        <w:t>Example</w:t>
      </w:r>
      <w:r w:rsidR="006B37F2" w:rsidRPr="00555559">
        <w:rPr>
          <w:rFonts w:hint="eastAsia"/>
          <w:b/>
          <w:szCs w:val="21"/>
        </w:rPr>
        <w:t>：</w:t>
      </w:r>
      <w:r w:rsidR="006B37F2" w:rsidRPr="00555559">
        <w:rPr>
          <w:rFonts w:hint="eastAsia"/>
          <w:b/>
          <w:szCs w:val="21"/>
        </w:rPr>
        <w:t>RES:SLEW:POS?</w:t>
      </w:r>
      <w:r w:rsidR="006B37F2" w:rsidRPr="00555559">
        <w:rPr>
          <w:rFonts w:hint="eastAsia"/>
          <w:szCs w:val="21"/>
        </w:rPr>
        <w:t xml:space="preserve"> </w:t>
      </w:r>
      <w:r w:rsidR="006B37F2" w:rsidRPr="00555559">
        <w:rPr>
          <w:rFonts w:hint="eastAsia"/>
          <w:szCs w:val="21"/>
        </w:rPr>
        <w:tab/>
      </w:r>
      <w:r w:rsidR="006B37F2" w:rsidRPr="00555559">
        <w:rPr>
          <w:rFonts w:hint="eastAsia"/>
          <w:szCs w:val="21"/>
        </w:rPr>
        <w:tab/>
      </w:r>
      <w:r w:rsidR="006B37F2" w:rsidRPr="00555559">
        <w:rPr>
          <w:rFonts w:hint="eastAsia"/>
          <w:szCs w:val="21"/>
        </w:rPr>
        <w:tab/>
      </w:r>
      <w:r w:rsidR="006B37F2" w:rsidRPr="00555559">
        <w:rPr>
          <w:rFonts w:hint="eastAsia"/>
          <w:szCs w:val="21"/>
        </w:rPr>
        <w:tab/>
      </w:r>
      <w:r w:rsidR="00AB0250">
        <w:rPr>
          <w:rFonts w:hint="eastAsia"/>
          <w:szCs w:val="21"/>
        </w:rPr>
        <w:t>Query the current rise rate of the transient resistance;</w:t>
      </w:r>
    </w:p>
    <w:p w:rsidR="006B37F2" w:rsidRPr="00555559" w:rsidRDefault="006B37F2" w:rsidP="006B37F2">
      <w:pPr>
        <w:ind w:left="1080"/>
        <w:rPr>
          <w:szCs w:val="21"/>
        </w:rPr>
      </w:pPr>
      <w:r w:rsidRPr="00555559">
        <w:rPr>
          <w:rFonts w:hint="eastAsia"/>
          <w:b/>
          <w:szCs w:val="21"/>
        </w:rPr>
        <w:t>RES:SLEW:POS?</w:t>
      </w:r>
      <w:r w:rsidRPr="00555559">
        <w:rPr>
          <w:rFonts w:hint="eastAsia"/>
          <w:szCs w:val="21"/>
        </w:rPr>
        <w:t xml:space="preserve">MIN </w:t>
      </w:r>
      <w:r w:rsidRPr="00555559">
        <w:rPr>
          <w:rFonts w:hint="eastAsia"/>
          <w:szCs w:val="21"/>
        </w:rPr>
        <w:tab/>
      </w:r>
      <w:r w:rsidRPr="00555559">
        <w:rPr>
          <w:rFonts w:hint="eastAsia"/>
          <w:szCs w:val="21"/>
        </w:rPr>
        <w:tab/>
      </w:r>
      <w:r w:rsidRPr="00555559">
        <w:rPr>
          <w:rFonts w:hint="eastAsia"/>
          <w:szCs w:val="21"/>
        </w:rPr>
        <w:tab/>
      </w:r>
      <w:r w:rsidR="00AB0250">
        <w:rPr>
          <w:rFonts w:hint="eastAsia"/>
          <w:szCs w:val="21"/>
        </w:rPr>
        <w:t xml:space="preserve">Query the </w:t>
      </w:r>
      <w:r w:rsidR="005577FE">
        <w:rPr>
          <w:rFonts w:hint="eastAsia"/>
          <w:szCs w:val="21"/>
        </w:rPr>
        <w:t xml:space="preserve">minimum </w:t>
      </w:r>
      <w:r w:rsidR="00AB0250">
        <w:rPr>
          <w:rFonts w:hint="eastAsia"/>
          <w:szCs w:val="21"/>
        </w:rPr>
        <w:t>current rise rate of the transient resistance;</w:t>
      </w:r>
    </w:p>
    <w:p w:rsidR="006B37F2" w:rsidRPr="00555559" w:rsidRDefault="006B37F2" w:rsidP="006B37F2">
      <w:pPr>
        <w:ind w:left="1080"/>
        <w:rPr>
          <w:szCs w:val="21"/>
        </w:rPr>
      </w:pPr>
      <w:r w:rsidRPr="00555559">
        <w:rPr>
          <w:rFonts w:hint="eastAsia"/>
          <w:b/>
          <w:szCs w:val="21"/>
        </w:rPr>
        <w:t>RES:SLEW:POS?</w:t>
      </w:r>
      <w:r w:rsidRPr="00555559">
        <w:rPr>
          <w:rFonts w:hint="eastAsia"/>
          <w:szCs w:val="21"/>
        </w:rPr>
        <w:t>MAX</w:t>
      </w:r>
      <w:r w:rsidRPr="00555559">
        <w:rPr>
          <w:rFonts w:hint="eastAsia"/>
          <w:szCs w:val="21"/>
        </w:rPr>
        <w:tab/>
      </w:r>
      <w:r w:rsidRPr="00555559">
        <w:rPr>
          <w:rFonts w:hint="eastAsia"/>
          <w:szCs w:val="21"/>
        </w:rPr>
        <w:tab/>
      </w:r>
      <w:r w:rsidRPr="00555559">
        <w:rPr>
          <w:rFonts w:hint="eastAsia"/>
          <w:szCs w:val="21"/>
        </w:rPr>
        <w:tab/>
      </w:r>
      <w:r w:rsidR="00AB0250">
        <w:rPr>
          <w:rFonts w:hint="eastAsia"/>
          <w:szCs w:val="21"/>
        </w:rPr>
        <w:t xml:space="preserve">Query the </w:t>
      </w:r>
      <w:r w:rsidR="005577FE">
        <w:rPr>
          <w:rFonts w:hint="eastAsia"/>
          <w:szCs w:val="21"/>
        </w:rPr>
        <w:t xml:space="preserve">maximum </w:t>
      </w:r>
      <w:r w:rsidR="00AB0250">
        <w:rPr>
          <w:rFonts w:hint="eastAsia"/>
          <w:szCs w:val="21"/>
        </w:rPr>
        <w:t>current rise rate of the transient resistance;</w:t>
      </w:r>
    </w:p>
    <w:p w:rsidR="006B37F2" w:rsidRPr="00555559" w:rsidRDefault="004A352E" w:rsidP="006B37F2">
      <w:pPr>
        <w:rPr>
          <w:szCs w:val="21"/>
        </w:rPr>
      </w:pPr>
      <w:r>
        <w:rPr>
          <w:rFonts w:hint="eastAsia"/>
          <w:b/>
          <w:szCs w:val="21"/>
        </w:rPr>
        <w:t>Returned Parameter</w:t>
      </w:r>
      <w:r w:rsidR="006B37F2" w:rsidRPr="00555559">
        <w:rPr>
          <w:rFonts w:hint="eastAsia"/>
          <w:b/>
          <w:szCs w:val="21"/>
        </w:rPr>
        <w:t>：</w:t>
      </w:r>
      <w:r w:rsidR="006B37F2" w:rsidRPr="00555559">
        <w:rPr>
          <w:rFonts w:hint="eastAsia"/>
          <w:szCs w:val="21"/>
        </w:rPr>
        <w:t>&lt;NR3&gt;</w:t>
      </w:r>
    </w:p>
    <w:p w:rsidR="006B37F2" w:rsidRPr="00555559" w:rsidRDefault="004A352E" w:rsidP="006B37F2">
      <w:pPr>
        <w:rPr>
          <w:b/>
          <w:szCs w:val="21"/>
        </w:rPr>
      </w:pPr>
      <w:r>
        <w:rPr>
          <w:rFonts w:hint="eastAsia"/>
          <w:b/>
          <w:szCs w:val="21"/>
        </w:rPr>
        <w:t>Related Command</w:t>
      </w:r>
      <w:r w:rsidR="006B37F2" w:rsidRPr="00555559">
        <w:rPr>
          <w:rFonts w:hint="eastAsia"/>
          <w:b/>
          <w:szCs w:val="21"/>
        </w:rPr>
        <w:t>：</w:t>
      </w:r>
      <w:r w:rsidR="006B37F2" w:rsidRPr="00555559">
        <w:rPr>
          <w:rFonts w:hint="eastAsia"/>
          <w:b/>
          <w:szCs w:val="21"/>
        </w:rPr>
        <w:t>RES:SLEW:NEG</w:t>
      </w:r>
    </w:p>
    <w:p w:rsidR="006B37F2" w:rsidRPr="009C3ED5" w:rsidRDefault="006B37F2" w:rsidP="006B37F2">
      <w:pPr>
        <w:rPr>
          <w:b/>
          <w:szCs w:val="21"/>
        </w:rPr>
      </w:pPr>
    </w:p>
    <w:p w:rsidR="006B37F2" w:rsidRPr="00AF4A46" w:rsidRDefault="006B37F2" w:rsidP="006B37F2">
      <w:r w:rsidRPr="00441805">
        <w:rPr>
          <w:rFonts w:hAnsi="宋体" w:cs="宋体" w:hint="eastAsia"/>
        </w:rPr>
        <w:t>[</w:t>
      </w:r>
      <w:r w:rsidRPr="00441805">
        <w:rPr>
          <w:rFonts w:hAnsi="宋体" w:cs="宋体" w:hint="eastAsia"/>
          <w:b/>
        </w:rPr>
        <w:t>SOUR</w:t>
      </w:r>
      <w:r w:rsidRPr="00441805">
        <w:rPr>
          <w:rFonts w:hAnsi="宋体" w:cs="宋体" w:hint="eastAsia"/>
        </w:rPr>
        <w:t>ce:]</w:t>
      </w:r>
      <w:r w:rsidRPr="00441805">
        <w:rPr>
          <w:b/>
        </w:rPr>
        <w:t>RES</w:t>
      </w:r>
      <w:r w:rsidRPr="00441805">
        <w:t>istance[</w:t>
      </w:r>
      <w:r w:rsidRPr="00441805">
        <w:rPr>
          <w:b/>
        </w:rPr>
        <w:t>:LEV</w:t>
      </w:r>
      <w:r w:rsidRPr="00441805">
        <w:t>eI]</w:t>
      </w:r>
      <w:r w:rsidRPr="00441805">
        <w:rPr>
          <w:b/>
        </w:rPr>
        <w:t>:TRIG</w:t>
      </w:r>
      <w:r w:rsidRPr="00441805">
        <w:t>gered</w:t>
      </w:r>
      <w:r w:rsidRPr="00441805">
        <w:rPr>
          <w:rFonts w:hint="eastAsia"/>
        </w:rPr>
        <w:t>[</w:t>
      </w:r>
      <w:r w:rsidRPr="00441805">
        <w:rPr>
          <w:rFonts w:hint="eastAsia"/>
          <w:b/>
        </w:rPr>
        <w:t>:AMPL</w:t>
      </w:r>
      <w:r w:rsidRPr="00441805">
        <w:rPr>
          <w:rFonts w:hint="eastAsia"/>
        </w:rPr>
        <w:t>itude]</w:t>
      </w:r>
    </w:p>
    <w:p w:rsidR="005C7579" w:rsidRDefault="005C7579" w:rsidP="005C7579">
      <w:r>
        <w:rPr>
          <w:rFonts w:hint="eastAsia"/>
        </w:rPr>
        <w:t xml:space="preserve">This command specifies the trigger resistance value. After the trigger system is initialized, the electronic load automatically sets the immediate resistance value as the trigger resistance level once a trigger signal received. When the input of electronic load is turn on, if the load is in CR mode, the command changes the input resistance immediately. If the load is in other modes, the programmed values are saved for the time the load is placed in CR mode. </w:t>
      </w:r>
    </w:p>
    <w:p w:rsidR="006B37F2" w:rsidRPr="00441805" w:rsidRDefault="005C7579" w:rsidP="005C7579">
      <w:r>
        <w:rPr>
          <w:rFonts w:hint="eastAsia"/>
        </w:rPr>
        <w:t xml:space="preserve">Before the trigger, it need to initialize the system via </w:t>
      </w:r>
      <w:r w:rsidRPr="00886E08">
        <w:rPr>
          <w:b/>
        </w:rPr>
        <w:t>INITiate[:IMMediate]</w:t>
      </w:r>
      <w:r>
        <w:rPr>
          <w:rFonts w:hint="eastAsia"/>
        </w:rPr>
        <w:t xml:space="preserve"> or </w:t>
      </w:r>
      <w:r w:rsidRPr="00886E08">
        <w:rPr>
          <w:b/>
        </w:rPr>
        <w:t>INITiate:CONTinuous</w:t>
      </w:r>
      <w:r>
        <w:rPr>
          <w:rFonts w:hint="eastAsia"/>
          <w:b/>
        </w:rPr>
        <w:t xml:space="preserve">. </w:t>
      </w:r>
      <w:r w:rsidRPr="00886E08">
        <w:rPr>
          <w:rFonts w:hint="eastAsia"/>
        </w:rPr>
        <w:t>Otherwise it wo</w:t>
      </w:r>
      <w:r>
        <w:rPr>
          <w:rFonts w:hint="eastAsia"/>
        </w:rPr>
        <w:t>n</w:t>
      </w:r>
      <w:r w:rsidRPr="00886E08">
        <w:t>’</w:t>
      </w:r>
      <w:r w:rsidRPr="00886E08">
        <w:rPr>
          <w:rFonts w:hint="eastAsia"/>
        </w:rPr>
        <w:t>t trigger.</w:t>
      </w:r>
      <w:r w:rsidRPr="00441805">
        <w:t xml:space="preserve"> </w:t>
      </w:r>
    </w:p>
    <w:p w:rsidR="006B37F2" w:rsidRPr="00441805" w:rsidRDefault="006B37F2" w:rsidP="006B37F2">
      <w:pPr>
        <w:rPr>
          <w:rFonts w:hAnsi="宋体" w:cs="宋体"/>
          <w:b/>
        </w:rPr>
      </w:pPr>
    </w:p>
    <w:p w:rsidR="006B37F2" w:rsidRPr="00441805" w:rsidRDefault="004A352E" w:rsidP="006B37F2">
      <w:r>
        <w:rPr>
          <w:rFonts w:hAnsi="宋体" w:cs="宋体" w:hint="eastAsia"/>
          <w:b/>
        </w:rPr>
        <w:t>Command Syntax</w:t>
      </w:r>
      <w:r w:rsidR="006B37F2" w:rsidRPr="00441805">
        <w:rPr>
          <w:rFonts w:hAnsi="宋体" w:cs="宋体" w:hint="eastAsia"/>
          <w:b/>
        </w:rPr>
        <w:t>：</w:t>
      </w:r>
      <w:r w:rsidR="006B37F2" w:rsidRPr="00441805">
        <w:rPr>
          <w:rFonts w:hAnsi="宋体" w:cs="宋体" w:hint="eastAsia"/>
        </w:rPr>
        <w:t>[</w:t>
      </w:r>
      <w:r w:rsidR="006B37F2" w:rsidRPr="00441805">
        <w:rPr>
          <w:rFonts w:hAnsi="宋体" w:cs="宋体" w:hint="eastAsia"/>
          <w:b/>
        </w:rPr>
        <w:t>SOUR</w:t>
      </w:r>
      <w:r w:rsidR="006B37F2" w:rsidRPr="00441805">
        <w:rPr>
          <w:rFonts w:hAnsi="宋体" w:cs="宋体" w:hint="eastAsia"/>
        </w:rPr>
        <w:t>ce:]</w:t>
      </w:r>
      <w:r w:rsidR="006B37F2" w:rsidRPr="00441805">
        <w:rPr>
          <w:b/>
        </w:rPr>
        <w:t>RES</w:t>
      </w:r>
      <w:r w:rsidR="006B37F2" w:rsidRPr="00441805">
        <w:t>istance[</w:t>
      </w:r>
      <w:r w:rsidR="006B37F2" w:rsidRPr="00441805">
        <w:rPr>
          <w:b/>
        </w:rPr>
        <w:t>:LEV</w:t>
      </w:r>
      <w:r w:rsidR="006B37F2" w:rsidRPr="00441805">
        <w:t>eI]</w:t>
      </w:r>
      <w:r w:rsidR="006B37F2" w:rsidRPr="00441805">
        <w:rPr>
          <w:b/>
        </w:rPr>
        <w:t>:TRIG</w:t>
      </w:r>
      <w:r w:rsidR="006B37F2" w:rsidRPr="00441805">
        <w:t>gered</w:t>
      </w:r>
      <w:r w:rsidR="006B37F2" w:rsidRPr="00441805">
        <w:rPr>
          <w:rFonts w:hint="eastAsia"/>
        </w:rPr>
        <w:t>[</w:t>
      </w:r>
      <w:r w:rsidR="006B37F2" w:rsidRPr="00441805">
        <w:rPr>
          <w:rFonts w:hint="eastAsia"/>
          <w:b/>
        </w:rPr>
        <w:t>:AMPL</w:t>
      </w:r>
      <w:r w:rsidR="006B37F2" w:rsidRPr="00441805">
        <w:rPr>
          <w:rFonts w:hint="eastAsia"/>
        </w:rPr>
        <w:t>itude] &lt;NRf+&gt;</w:t>
      </w:r>
    </w:p>
    <w:p w:rsidR="006B37F2" w:rsidRPr="00441805" w:rsidRDefault="004A352E" w:rsidP="006B37F2">
      <w:r>
        <w:rPr>
          <w:rFonts w:hAnsi="宋体" w:cs="宋体" w:hint="eastAsia"/>
          <w:b/>
        </w:rPr>
        <w:t>Parameter</w:t>
      </w:r>
      <w:r w:rsidR="006B37F2" w:rsidRPr="00441805">
        <w:rPr>
          <w:rFonts w:hAnsi="宋体" w:cs="宋体" w:hint="eastAsia"/>
          <w:b/>
        </w:rPr>
        <w:t>：</w:t>
      </w:r>
      <w:r>
        <w:rPr>
          <w:rFonts w:hint="eastAsia"/>
        </w:rPr>
        <w:t>Figure</w:t>
      </w:r>
      <w:r w:rsidR="006B37F2" w:rsidRPr="00441805">
        <w:rPr>
          <w:rFonts w:hint="eastAsia"/>
        </w:rPr>
        <w:t>|MIN|MAX</w:t>
      </w:r>
    </w:p>
    <w:p w:rsidR="006B37F2" w:rsidRPr="00441805" w:rsidRDefault="004A352E" w:rsidP="006B37F2">
      <w:pPr>
        <w:tabs>
          <w:tab w:val="left" w:pos="2477"/>
        </w:tabs>
      </w:pPr>
      <w:r>
        <w:rPr>
          <w:rFonts w:hAnsi="宋体" w:cs="宋体" w:hint="eastAsia"/>
          <w:b/>
        </w:rPr>
        <w:t>Unit</w:t>
      </w:r>
      <w:r w:rsidR="006B37F2" w:rsidRPr="00441805">
        <w:rPr>
          <w:rFonts w:hAnsi="宋体" w:cs="宋体" w:hint="eastAsia"/>
          <w:b/>
        </w:rPr>
        <w:t>：</w:t>
      </w:r>
      <w:r w:rsidR="006B37F2" w:rsidRPr="00441805">
        <w:t>Ω</w:t>
      </w:r>
      <w:r w:rsidR="006B37F2" w:rsidRPr="00441805">
        <w:rPr>
          <w:rFonts w:hint="eastAsia"/>
        </w:rPr>
        <w:t xml:space="preserve"> | k</w:t>
      </w:r>
      <w:r w:rsidR="006B37F2" w:rsidRPr="00441805">
        <w:t>Ω</w:t>
      </w:r>
      <w:r w:rsidR="006B37F2" w:rsidRPr="00441805">
        <w:tab/>
      </w:r>
    </w:p>
    <w:p w:rsidR="006B37F2" w:rsidRPr="00441805" w:rsidRDefault="004A352E" w:rsidP="006B37F2">
      <w:pPr>
        <w:tabs>
          <w:tab w:val="left" w:pos="2477"/>
        </w:tabs>
      </w:pPr>
      <w:r>
        <w:rPr>
          <w:rFonts w:hAnsi="宋体" w:cs="宋体" w:hint="eastAsia"/>
          <w:b/>
        </w:rPr>
        <w:t>Example</w:t>
      </w:r>
      <w:r w:rsidR="006B37F2" w:rsidRPr="00441805">
        <w:rPr>
          <w:rFonts w:hAnsi="宋体" w:cs="宋体" w:hint="eastAsia"/>
          <w:b/>
        </w:rPr>
        <w:t>：</w:t>
      </w:r>
      <w:r w:rsidR="006B37F2" w:rsidRPr="00441805">
        <w:rPr>
          <w:rFonts w:hint="eastAsia"/>
          <w:b/>
        </w:rPr>
        <w:t>RES:TRIG</w:t>
      </w:r>
      <w:r w:rsidR="006B37F2" w:rsidRPr="00441805">
        <w:rPr>
          <w:rFonts w:hint="eastAsia"/>
        </w:rPr>
        <w:t xml:space="preserve"> 3                </w:t>
      </w:r>
      <w:r w:rsidR="00A321A2">
        <w:rPr>
          <w:rFonts w:hint="eastAsia"/>
        </w:rPr>
        <w:t xml:space="preserve">  </w:t>
      </w:r>
      <w:r w:rsidR="006B37F2" w:rsidRPr="00441805">
        <w:rPr>
          <w:rFonts w:hint="eastAsia"/>
        </w:rPr>
        <w:t xml:space="preserve">     </w:t>
      </w:r>
      <w:r w:rsidR="00A321A2">
        <w:rPr>
          <w:rFonts w:hint="eastAsia"/>
        </w:rPr>
        <w:t>Set the trigger resistance level;</w:t>
      </w:r>
    </w:p>
    <w:p w:rsidR="006B37F2" w:rsidRPr="00441805" w:rsidRDefault="004A352E" w:rsidP="006B37F2">
      <w:r>
        <w:rPr>
          <w:rFonts w:hint="eastAsia"/>
          <w:b/>
        </w:rPr>
        <w:lastRenderedPageBreak/>
        <w:t>Query Syntax</w:t>
      </w:r>
      <w:r w:rsidR="006B37F2" w:rsidRPr="00441805">
        <w:rPr>
          <w:rFonts w:hAnsi="宋体" w:cs="宋体" w:hint="eastAsia"/>
          <w:b/>
        </w:rPr>
        <w:t>：</w:t>
      </w:r>
      <w:r w:rsidR="006B37F2" w:rsidRPr="00441805">
        <w:rPr>
          <w:rFonts w:hAnsi="宋体" w:cs="宋体" w:hint="eastAsia"/>
        </w:rPr>
        <w:t>[</w:t>
      </w:r>
      <w:r w:rsidR="006B37F2" w:rsidRPr="00441805">
        <w:rPr>
          <w:rFonts w:hAnsi="宋体" w:cs="宋体" w:hint="eastAsia"/>
          <w:b/>
        </w:rPr>
        <w:t>SOUR</w:t>
      </w:r>
      <w:r w:rsidR="006B37F2" w:rsidRPr="00441805">
        <w:rPr>
          <w:rFonts w:hAnsi="宋体" w:cs="宋体" w:hint="eastAsia"/>
        </w:rPr>
        <w:t>ce:]</w:t>
      </w:r>
      <w:r w:rsidR="006B37F2" w:rsidRPr="00441805">
        <w:rPr>
          <w:b/>
        </w:rPr>
        <w:t>RES</w:t>
      </w:r>
      <w:r w:rsidR="006B37F2" w:rsidRPr="00441805">
        <w:t>istance[</w:t>
      </w:r>
      <w:r w:rsidR="006B37F2" w:rsidRPr="00441805">
        <w:rPr>
          <w:b/>
        </w:rPr>
        <w:t>:LEV</w:t>
      </w:r>
      <w:r w:rsidR="006B37F2" w:rsidRPr="00441805">
        <w:t>eI]</w:t>
      </w:r>
      <w:r w:rsidR="006B37F2" w:rsidRPr="00441805">
        <w:rPr>
          <w:b/>
        </w:rPr>
        <w:t>:TRIG</w:t>
      </w:r>
      <w:r w:rsidR="006B37F2" w:rsidRPr="00441805">
        <w:t>gered</w:t>
      </w:r>
      <w:r w:rsidR="006B37F2" w:rsidRPr="00441805">
        <w:rPr>
          <w:rFonts w:hint="eastAsia"/>
        </w:rPr>
        <w:t>[</w:t>
      </w:r>
      <w:r w:rsidR="006B37F2" w:rsidRPr="00441805">
        <w:rPr>
          <w:rFonts w:hint="eastAsia"/>
          <w:b/>
        </w:rPr>
        <w:t>:AMPL</w:t>
      </w:r>
      <w:r w:rsidR="006B37F2" w:rsidRPr="00441805">
        <w:rPr>
          <w:rFonts w:hint="eastAsia"/>
        </w:rPr>
        <w:t>itude]?</w:t>
      </w:r>
    </w:p>
    <w:p w:rsidR="006B37F2" w:rsidRPr="00441805" w:rsidRDefault="004A352E" w:rsidP="006B37F2">
      <w:r>
        <w:rPr>
          <w:rFonts w:hAnsi="宋体" w:cs="宋体" w:hint="eastAsia"/>
          <w:b/>
        </w:rPr>
        <w:t>Parameter</w:t>
      </w:r>
      <w:r w:rsidR="006B37F2" w:rsidRPr="00441805">
        <w:rPr>
          <w:rFonts w:hAnsi="宋体" w:cs="宋体" w:hint="eastAsia"/>
          <w:b/>
        </w:rPr>
        <w:t>：</w:t>
      </w:r>
      <w:r w:rsidR="00AE4A8B">
        <w:rPr>
          <w:rFonts w:hint="eastAsia"/>
        </w:rPr>
        <w:t>None</w:t>
      </w:r>
      <w:r w:rsidR="006B37F2" w:rsidRPr="00441805">
        <w:rPr>
          <w:rFonts w:hint="eastAsia"/>
        </w:rPr>
        <w:t>|MIN|MAX</w:t>
      </w:r>
    </w:p>
    <w:p w:rsidR="006B37F2" w:rsidRPr="00441805" w:rsidRDefault="004A352E" w:rsidP="006B37F2">
      <w:r>
        <w:rPr>
          <w:rFonts w:hAnsi="宋体" w:cs="宋体" w:hint="eastAsia"/>
          <w:b/>
        </w:rPr>
        <w:t>Example</w:t>
      </w:r>
      <w:r w:rsidR="006B37F2" w:rsidRPr="00441805">
        <w:rPr>
          <w:rFonts w:hAnsi="宋体" w:cs="宋体" w:hint="eastAsia"/>
          <w:b/>
        </w:rPr>
        <w:t>：</w:t>
      </w:r>
      <w:r w:rsidR="006B37F2" w:rsidRPr="00441805">
        <w:rPr>
          <w:rFonts w:hint="eastAsia"/>
          <w:b/>
        </w:rPr>
        <w:t>RES:TRIG?</w:t>
      </w:r>
      <w:r w:rsidR="006B37F2">
        <w:rPr>
          <w:rFonts w:hint="eastAsia"/>
        </w:rPr>
        <w:tab/>
      </w:r>
      <w:r w:rsidR="006B37F2">
        <w:rPr>
          <w:rFonts w:hint="eastAsia"/>
        </w:rPr>
        <w:tab/>
      </w:r>
      <w:r w:rsidR="006B37F2">
        <w:rPr>
          <w:rFonts w:hint="eastAsia"/>
        </w:rPr>
        <w:tab/>
      </w:r>
      <w:r w:rsidR="006B37F2">
        <w:rPr>
          <w:rFonts w:hint="eastAsia"/>
        </w:rPr>
        <w:tab/>
      </w:r>
      <w:r w:rsidR="006B37F2">
        <w:rPr>
          <w:rFonts w:hint="eastAsia"/>
        </w:rPr>
        <w:tab/>
      </w:r>
      <w:r w:rsidR="006B37F2">
        <w:rPr>
          <w:rFonts w:hint="eastAsia"/>
        </w:rPr>
        <w:tab/>
      </w:r>
      <w:r w:rsidR="00A321A2">
        <w:rPr>
          <w:rFonts w:hint="eastAsia"/>
        </w:rPr>
        <w:t>Query the trigger resistance level;</w:t>
      </w:r>
    </w:p>
    <w:p w:rsidR="006B37F2" w:rsidRPr="00441805" w:rsidRDefault="006B37F2" w:rsidP="006B37F2">
      <w:pPr>
        <w:ind w:leftChars="514" w:left="1079"/>
      </w:pPr>
      <w:r w:rsidRPr="00441805">
        <w:rPr>
          <w:rFonts w:hint="eastAsia"/>
          <w:b/>
        </w:rPr>
        <w:t xml:space="preserve">RES:TRIG? </w:t>
      </w:r>
      <w:r w:rsidRPr="00441805">
        <w:rPr>
          <w:rFonts w:hint="eastAsia"/>
        </w:rPr>
        <w:t xml:space="preserve">MIN                </w:t>
      </w:r>
      <w:r w:rsidR="00A321A2">
        <w:rPr>
          <w:rFonts w:hint="eastAsia"/>
        </w:rPr>
        <w:t xml:space="preserve"> </w:t>
      </w:r>
      <w:r w:rsidRPr="00441805">
        <w:rPr>
          <w:rFonts w:hint="eastAsia"/>
        </w:rPr>
        <w:t xml:space="preserve">  </w:t>
      </w:r>
      <w:r w:rsidR="00A321A2">
        <w:rPr>
          <w:rFonts w:hint="eastAsia"/>
        </w:rPr>
        <w:t>Query the minimum trigger resistance level;</w:t>
      </w:r>
    </w:p>
    <w:p w:rsidR="006B37F2" w:rsidRPr="00441805" w:rsidRDefault="006B37F2" w:rsidP="006B37F2">
      <w:pPr>
        <w:ind w:leftChars="513" w:left="1077" w:firstLine="1"/>
      </w:pPr>
      <w:r w:rsidRPr="00441805">
        <w:rPr>
          <w:rFonts w:hint="eastAsia"/>
          <w:b/>
        </w:rPr>
        <w:t xml:space="preserve">RES:TRIG? </w:t>
      </w:r>
      <w:r w:rsidRPr="00441805">
        <w:rPr>
          <w:rFonts w:hint="eastAsia"/>
        </w:rPr>
        <w:t xml:space="preserve">MAX                 </w:t>
      </w:r>
      <w:r w:rsidR="00A321A2">
        <w:rPr>
          <w:rFonts w:hint="eastAsia"/>
        </w:rPr>
        <w:t xml:space="preserve"> Query the maximum trigger resistance level;</w:t>
      </w:r>
    </w:p>
    <w:p w:rsidR="006B37F2" w:rsidRPr="00441805" w:rsidRDefault="004A352E" w:rsidP="006B37F2">
      <w:r>
        <w:rPr>
          <w:rFonts w:hAnsi="宋体" w:cs="宋体" w:hint="eastAsia"/>
          <w:b/>
        </w:rPr>
        <w:t>Returned Parameter</w:t>
      </w:r>
      <w:r w:rsidR="006B37F2" w:rsidRPr="00441805">
        <w:rPr>
          <w:rFonts w:hAnsi="宋体" w:cs="宋体" w:hint="eastAsia"/>
          <w:b/>
        </w:rPr>
        <w:t>：</w:t>
      </w:r>
      <w:r w:rsidR="006B37F2" w:rsidRPr="00441805">
        <w:rPr>
          <w:rFonts w:hint="eastAsia"/>
        </w:rPr>
        <w:t>&lt;NR3&gt;</w:t>
      </w:r>
    </w:p>
    <w:p w:rsidR="006B37F2" w:rsidRPr="00441805" w:rsidRDefault="004A352E" w:rsidP="006B37F2">
      <w:r>
        <w:rPr>
          <w:rFonts w:hint="eastAsia"/>
          <w:b/>
          <w:szCs w:val="21"/>
        </w:rPr>
        <w:t>Related Command</w:t>
      </w:r>
      <w:r w:rsidR="006B37F2" w:rsidRPr="00441805">
        <w:rPr>
          <w:rFonts w:hint="eastAsia"/>
          <w:b/>
          <w:szCs w:val="21"/>
        </w:rPr>
        <w:t>：</w:t>
      </w:r>
      <w:r w:rsidR="006B37F2" w:rsidRPr="00441805">
        <w:rPr>
          <w:rFonts w:hint="eastAsia"/>
          <w:b/>
        </w:rPr>
        <w:t>INIT</w:t>
      </w:r>
      <w:r w:rsidR="006B37F2" w:rsidRPr="00441805">
        <w:rPr>
          <w:rFonts w:hint="eastAsia"/>
          <w:b/>
        </w:rPr>
        <w:t>，</w:t>
      </w:r>
      <w:r w:rsidR="006B37F2" w:rsidRPr="00441805">
        <w:rPr>
          <w:rFonts w:hint="eastAsia"/>
          <w:b/>
        </w:rPr>
        <w:t>INIT:CONT</w:t>
      </w:r>
    </w:p>
    <w:p w:rsidR="0030107C" w:rsidRPr="009C3ED5" w:rsidRDefault="0030107C" w:rsidP="006B37F2">
      <w:pPr>
        <w:rPr>
          <w:b/>
          <w:szCs w:val="21"/>
        </w:rPr>
      </w:pPr>
    </w:p>
    <w:p w:rsidR="006B37F2" w:rsidRPr="007B78B6" w:rsidRDefault="006B37F2" w:rsidP="006B37F2">
      <w:pPr>
        <w:rPr>
          <w:b/>
          <w:sz w:val="28"/>
          <w:szCs w:val="28"/>
        </w:rPr>
      </w:pPr>
      <w:smartTag w:uri="urn:schemas-microsoft-com:office:smarttags" w:element="chsdate">
        <w:smartTagPr>
          <w:attr w:name="Year" w:val="1899"/>
          <w:attr w:name="Month" w:val="12"/>
          <w:attr w:name="Day" w:val="30"/>
          <w:attr w:name="IsLunarDate" w:val="False"/>
          <w:attr w:name="IsROCDate" w:val="False"/>
        </w:smartTagPr>
        <w:r w:rsidRPr="007B78B6">
          <w:rPr>
            <w:rFonts w:hint="eastAsia"/>
            <w:b/>
            <w:sz w:val="28"/>
            <w:szCs w:val="28"/>
          </w:rPr>
          <w:t>3.3.5</w:t>
        </w:r>
        <w:r w:rsidRPr="007B78B6">
          <w:rPr>
            <w:rFonts w:hint="eastAsia"/>
            <w:sz w:val="28"/>
            <w:szCs w:val="28"/>
          </w:rPr>
          <w:t xml:space="preserve"> </w:t>
        </w:r>
        <w:r w:rsidRPr="007B78B6">
          <w:rPr>
            <w:b/>
            <w:sz w:val="28"/>
            <w:szCs w:val="28"/>
          </w:rPr>
          <w:t>P</w:t>
        </w:r>
      </w:smartTag>
      <w:r w:rsidRPr="007B78B6">
        <w:rPr>
          <w:rFonts w:hint="eastAsia"/>
          <w:b/>
          <w:sz w:val="28"/>
          <w:szCs w:val="28"/>
        </w:rPr>
        <w:t>ow</w:t>
      </w:r>
      <w:r w:rsidRPr="007B78B6">
        <w:rPr>
          <w:b/>
          <w:sz w:val="28"/>
          <w:szCs w:val="28"/>
        </w:rPr>
        <w:t>er</w:t>
      </w:r>
      <w:r w:rsidR="006422B0" w:rsidRPr="007B78B6">
        <w:rPr>
          <w:rFonts w:hint="eastAsia"/>
          <w:b/>
          <w:sz w:val="28"/>
          <w:szCs w:val="28"/>
        </w:rPr>
        <w:t xml:space="preserve"> Subsystem</w:t>
      </w:r>
    </w:p>
    <w:p w:rsidR="006B37F2" w:rsidRPr="007B78B6" w:rsidRDefault="002F44E8" w:rsidP="002F44E8">
      <w:pPr>
        <w:rPr>
          <w:szCs w:val="21"/>
        </w:rPr>
      </w:pPr>
      <w:r w:rsidRPr="007B78B6">
        <w:rPr>
          <w:rFonts w:hint="eastAsia"/>
          <w:szCs w:val="21"/>
        </w:rPr>
        <w:t>This subsystem controls functions related to power mode.</w:t>
      </w:r>
    </w:p>
    <w:p w:rsidR="006B37F2" w:rsidRPr="007B78B6" w:rsidRDefault="006B37F2" w:rsidP="006B37F2">
      <w:pPr>
        <w:ind w:firstLine="435"/>
        <w:rPr>
          <w:b/>
          <w:szCs w:val="21"/>
        </w:rPr>
      </w:pPr>
      <w:r w:rsidRPr="007B78B6">
        <w:rPr>
          <w:rFonts w:hint="eastAsia"/>
          <w:szCs w:val="21"/>
        </w:rPr>
        <w:t xml:space="preserve">          </w:t>
      </w:r>
      <w:r w:rsidRPr="007B78B6">
        <w:rPr>
          <w:rFonts w:hint="eastAsia"/>
          <w:b/>
          <w:szCs w:val="21"/>
        </w:rPr>
        <w:t xml:space="preserve">  </w:t>
      </w:r>
      <w:r w:rsidR="002F44E8" w:rsidRPr="007B78B6">
        <w:rPr>
          <w:rFonts w:hint="eastAsia"/>
          <w:b/>
          <w:szCs w:val="21"/>
        </w:rPr>
        <w:t>Command</w:t>
      </w:r>
      <w:r w:rsidRPr="007B78B6">
        <w:rPr>
          <w:rFonts w:hint="eastAsia"/>
          <w:b/>
          <w:szCs w:val="21"/>
        </w:rPr>
        <w:t xml:space="preserve"> </w:t>
      </w:r>
      <w:r w:rsidRPr="007B78B6">
        <w:rPr>
          <w:rFonts w:hint="eastAsia"/>
          <w:szCs w:val="21"/>
        </w:rPr>
        <w:t xml:space="preserve">                                     </w:t>
      </w:r>
      <w:r w:rsidR="002F44E8" w:rsidRPr="007B78B6">
        <w:rPr>
          <w:rFonts w:hint="eastAsia"/>
          <w:b/>
          <w:szCs w:val="21"/>
        </w:rPr>
        <w:t>Function</w:t>
      </w:r>
    </w:p>
    <w:p w:rsidR="006B37F2" w:rsidRPr="007B78B6" w:rsidRDefault="006B37F2" w:rsidP="006B37F2">
      <w:pPr>
        <w:rPr>
          <w:szCs w:val="21"/>
        </w:rPr>
      </w:pPr>
      <w:r w:rsidRPr="007B78B6">
        <w:rPr>
          <w:rFonts w:hAnsi="宋体" w:cs="宋体" w:hint="eastAsia"/>
          <w:szCs w:val="21"/>
        </w:rPr>
        <w:t>[</w:t>
      </w:r>
      <w:r w:rsidRPr="007B78B6">
        <w:rPr>
          <w:rFonts w:hAnsi="宋体" w:cs="宋体" w:hint="eastAsia"/>
          <w:b/>
          <w:szCs w:val="21"/>
        </w:rPr>
        <w:t>SOUR</w:t>
      </w:r>
      <w:r w:rsidRPr="007B78B6">
        <w:rPr>
          <w:rFonts w:hAnsi="宋体" w:cs="宋体" w:hint="eastAsia"/>
          <w:szCs w:val="21"/>
        </w:rPr>
        <w:t>ce:]</w:t>
      </w:r>
      <w:r w:rsidRPr="007B78B6">
        <w:rPr>
          <w:b/>
          <w:szCs w:val="21"/>
        </w:rPr>
        <w:t>POW</w:t>
      </w:r>
      <w:r w:rsidRPr="007B78B6">
        <w:rPr>
          <w:szCs w:val="21"/>
        </w:rPr>
        <w:t>er[</w:t>
      </w:r>
      <w:r w:rsidRPr="007B78B6">
        <w:rPr>
          <w:b/>
          <w:szCs w:val="21"/>
        </w:rPr>
        <w:t>:LEV</w:t>
      </w:r>
      <w:r w:rsidRPr="007B78B6">
        <w:rPr>
          <w:szCs w:val="21"/>
        </w:rPr>
        <w:t>eI] [</w:t>
      </w:r>
      <w:r w:rsidRPr="007B78B6">
        <w:rPr>
          <w:b/>
          <w:szCs w:val="21"/>
        </w:rPr>
        <w:t>:IMM</w:t>
      </w:r>
      <w:r w:rsidRPr="007B78B6">
        <w:rPr>
          <w:szCs w:val="21"/>
        </w:rPr>
        <w:t>ediate]</w:t>
      </w:r>
      <w:r w:rsidRPr="007B78B6">
        <w:rPr>
          <w:rFonts w:hint="eastAsia"/>
          <w:szCs w:val="21"/>
        </w:rPr>
        <w:t>[</w:t>
      </w:r>
      <w:r w:rsidRPr="007B78B6">
        <w:rPr>
          <w:rFonts w:hint="eastAsia"/>
          <w:b/>
          <w:szCs w:val="21"/>
        </w:rPr>
        <w:t>:AMPL</w:t>
      </w:r>
      <w:r w:rsidRPr="007B78B6">
        <w:rPr>
          <w:rFonts w:hint="eastAsia"/>
          <w:szCs w:val="21"/>
        </w:rPr>
        <w:t>itude]</w:t>
      </w:r>
      <w:r w:rsidRPr="007B78B6">
        <w:rPr>
          <w:rFonts w:hint="eastAsia"/>
          <w:szCs w:val="21"/>
        </w:rPr>
        <w:tab/>
      </w:r>
      <w:r w:rsidRPr="007B78B6">
        <w:rPr>
          <w:rFonts w:hint="eastAsia"/>
          <w:szCs w:val="21"/>
        </w:rPr>
        <w:tab/>
      </w:r>
      <w:r w:rsidRPr="007B78B6">
        <w:rPr>
          <w:rFonts w:hint="eastAsia"/>
          <w:szCs w:val="21"/>
        </w:rPr>
        <w:tab/>
      </w:r>
      <w:r w:rsidR="00AC2E6B" w:rsidRPr="007B78B6">
        <w:rPr>
          <w:rFonts w:hint="eastAsia"/>
          <w:szCs w:val="21"/>
        </w:rPr>
        <w:t>Set the immediate power level;</w:t>
      </w:r>
    </w:p>
    <w:p w:rsidR="006B37F2" w:rsidRPr="007B78B6" w:rsidRDefault="006B37F2" w:rsidP="006B37F2">
      <w:pPr>
        <w:rPr>
          <w:szCs w:val="21"/>
        </w:rPr>
      </w:pPr>
      <w:r w:rsidRPr="007B78B6">
        <w:rPr>
          <w:rFonts w:hAnsi="宋体" w:cs="宋体" w:hint="eastAsia"/>
          <w:szCs w:val="21"/>
        </w:rPr>
        <w:t>[</w:t>
      </w:r>
      <w:r w:rsidRPr="007B78B6">
        <w:rPr>
          <w:rFonts w:hAnsi="宋体" w:cs="宋体" w:hint="eastAsia"/>
          <w:b/>
          <w:szCs w:val="21"/>
        </w:rPr>
        <w:t>SOUR</w:t>
      </w:r>
      <w:r w:rsidRPr="007B78B6">
        <w:rPr>
          <w:rFonts w:hAnsi="宋体" w:cs="宋体" w:hint="eastAsia"/>
          <w:szCs w:val="21"/>
        </w:rPr>
        <w:t>ce:]</w:t>
      </w:r>
      <w:r w:rsidRPr="007B78B6">
        <w:rPr>
          <w:b/>
          <w:szCs w:val="21"/>
        </w:rPr>
        <w:t>POW</w:t>
      </w:r>
      <w:r w:rsidRPr="007B78B6">
        <w:rPr>
          <w:szCs w:val="21"/>
        </w:rPr>
        <w:t>er[</w:t>
      </w:r>
      <w:r w:rsidRPr="007B78B6">
        <w:rPr>
          <w:b/>
          <w:szCs w:val="21"/>
        </w:rPr>
        <w:t>:LEV</w:t>
      </w:r>
      <w:r w:rsidRPr="007B78B6">
        <w:rPr>
          <w:szCs w:val="21"/>
        </w:rPr>
        <w:t>eI] [</w:t>
      </w:r>
      <w:r w:rsidRPr="007B78B6">
        <w:rPr>
          <w:b/>
          <w:szCs w:val="21"/>
        </w:rPr>
        <w:t>:IMM</w:t>
      </w:r>
      <w:r w:rsidRPr="007B78B6">
        <w:rPr>
          <w:szCs w:val="21"/>
        </w:rPr>
        <w:t>ediate]</w:t>
      </w:r>
      <w:r w:rsidRPr="007B78B6">
        <w:rPr>
          <w:rFonts w:hint="eastAsia"/>
          <w:szCs w:val="21"/>
        </w:rPr>
        <w:t>[</w:t>
      </w:r>
      <w:r w:rsidRPr="007B78B6">
        <w:rPr>
          <w:rFonts w:hint="eastAsia"/>
          <w:b/>
          <w:szCs w:val="21"/>
        </w:rPr>
        <w:t>:AMPL</w:t>
      </w:r>
      <w:r w:rsidRPr="007B78B6">
        <w:rPr>
          <w:rFonts w:hint="eastAsia"/>
          <w:szCs w:val="21"/>
        </w:rPr>
        <w:t>itude]</w:t>
      </w:r>
      <w:r w:rsidRPr="007B78B6">
        <w:rPr>
          <w:rFonts w:hint="eastAsia"/>
          <w:b/>
          <w:szCs w:val="21"/>
        </w:rPr>
        <w:t>？</w:t>
      </w:r>
      <w:r w:rsidRPr="007B78B6">
        <w:rPr>
          <w:rFonts w:hint="eastAsia"/>
          <w:szCs w:val="21"/>
        </w:rPr>
        <w:tab/>
      </w:r>
      <w:r w:rsidRPr="007B78B6">
        <w:rPr>
          <w:rFonts w:hint="eastAsia"/>
          <w:szCs w:val="21"/>
        </w:rPr>
        <w:tab/>
      </w:r>
      <w:r w:rsidR="00AC2E6B" w:rsidRPr="007B78B6">
        <w:rPr>
          <w:rFonts w:hint="eastAsia"/>
          <w:szCs w:val="21"/>
        </w:rPr>
        <w:t>Query the immediate power level;</w:t>
      </w:r>
    </w:p>
    <w:p w:rsidR="006B37F2" w:rsidRPr="007B78B6" w:rsidRDefault="006B37F2" w:rsidP="006B37F2">
      <w:pPr>
        <w:rPr>
          <w:szCs w:val="21"/>
        </w:rPr>
      </w:pPr>
      <w:r w:rsidRPr="007B78B6">
        <w:rPr>
          <w:rFonts w:hAnsi="宋体" w:cs="宋体" w:hint="eastAsia"/>
          <w:szCs w:val="21"/>
        </w:rPr>
        <w:t>[</w:t>
      </w:r>
      <w:r w:rsidRPr="007B78B6">
        <w:rPr>
          <w:rFonts w:hAnsi="宋体" w:cs="宋体" w:hint="eastAsia"/>
          <w:b/>
          <w:szCs w:val="21"/>
        </w:rPr>
        <w:t>SOUR</w:t>
      </w:r>
      <w:r w:rsidRPr="007B78B6">
        <w:rPr>
          <w:rFonts w:hAnsi="宋体" w:cs="宋体" w:hint="eastAsia"/>
          <w:szCs w:val="21"/>
        </w:rPr>
        <w:t>ce:]</w:t>
      </w:r>
      <w:r w:rsidRPr="007B78B6">
        <w:rPr>
          <w:b/>
          <w:szCs w:val="21"/>
        </w:rPr>
        <w:t>POW</w:t>
      </w:r>
      <w:r w:rsidRPr="007B78B6">
        <w:rPr>
          <w:szCs w:val="21"/>
        </w:rPr>
        <w:t>er</w:t>
      </w:r>
      <w:r w:rsidRPr="007B78B6">
        <w:rPr>
          <w:rFonts w:hint="eastAsia"/>
          <w:b/>
          <w:szCs w:val="21"/>
        </w:rPr>
        <w:t>:LIM</w:t>
      </w:r>
      <w:r w:rsidRPr="007B78B6">
        <w:rPr>
          <w:rFonts w:hint="eastAsia"/>
          <w:szCs w:val="21"/>
        </w:rPr>
        <w:t>it</w:t>
      </w:r>
      <w:r w:rsidRPr="007B78B6">
        <w:rPr>
          <w:rFonts w:hint="eastAsia"/>
          <w:szCs w:val="21"/>
        </w:rPr>
        <w:tab/>
      </w:r>
      <w:r w:rsidRPr="007B78B6">
        <w:rPr>
          <w:rFonts w:hint="eastAsia"/>
          <w:szCs w:val="21"/>
        </w:rPr>
        <w:tab/>
      </w:r>
      <w:r w:rsidRPr="007B78B6">
        <w:rPr>
          <w:rFonts w:hint="eastAsia"/>
          <w:szCs w:val="21"/>
        </w:rPr>
        <w:tab/>
      </w:r>
      <w:r w:rsidRPr="007B78B6">
        <w:rPr>
          <w:rFonts w:hint="eastAsia"/>
          <w:szCs w:val="21"/>
        </w:rPr>
        <w:tab/>
      </w:r>
      <w:r w:rsidRPr="007B78B6">
        <w:rPr>
          <w:rFonts w:hint="eastAsia"/>
          <w:szCs w:val="21"/>
        </w:rPr>
        <w:tab/>
      </w:r>
      <w:r w:rsidRPr="007B78B6">
        <w:rPr>
          <w:rFonts w:hint="eastAsia"/>
          <w:szCs w:val="21"/>
        </w:rPr>
        <w:tab/>
      </w:r>
      <w:r w:rsidRPr="007B78B6">
        <w:rPr>
          <w:rFonts w:hint="eastAsia"/>
          <w:szCs w:val="21"/>
        </w:rPr>
        <w:tab/>
      </w:r>
      <w:r w:rsidRPr="007B78B6">
        <w:rPr>
          <w:rFonts w:hint="eastAsia"/>
          <w:szCs w:val="21"/>
        </w:rPr>
        <w:tab/>
      </w:r>
      <w:r w:rsidRPr="007B78B6">
        <w:rPr>
          <w:rFonts w:hint="eastAsia"/>
          <w:szCs w:val="21"/>
        </w:rPr>
        <w:tab/>
      </w:r>
      <w:r w:rsidR="00AC2E6B" w:rsidRPr="007B78B6">
        <w:rPr>
          <w:rFonts w:hint="eastAsia"/>
          <w:szCs w:val="21"/>
        </w:rPr>
        <w:t>Set the maximum power limit level;</w:t>
      </w:r>
    </w:p>
    <w:p w:rsidR="006B37F2" w:rsidRPr="007B78B6" w:rsidRDefault="006B37F2" w:rsidP="006B37F2">
      <w:pPr>
        <w:rPr>
          <w:szCs w:val="21"/>
        </w:rPr>
      </w:pPr>
      <w:r w:rsidRPr="007B78B6">
        <w:rPr>
          <w:rFonts w:hAnsi="宋体" w:cs="宋体" w:hint="eastAsia"/>
          <w:szCs w:val="21"/>
        </w:rPr>
        <w:t>[</w:t>
      </w:r>
      <w:r w:rsidRPr="007B78B6">
        <w:rPr>
          <w:rFonts w:hAnsi="宋体" w:cs="宋体" w:hint="eastAsia"/>
          <w:b/>
          <w:szCs w:val="21"/>
        </w:rPr>
        <w:t>SOUR</w:t>
      </w:r>
      <w:r w:rsidRPr="007B78B6">
        <w:rPr>
          <w:rFonts w:hAnsi="宋体" w:cs="宋体" w:hint="eastAsia"/>
          <w:szCs w:val="21"/>
        </w:rPr>
        <w:t>ce:]</w:t>
      </w:r>
      <w:r w:rsidRPr="007B78B6">
        <w:rPr>
          <w:b/>
          <w:szCs w:val="21"/>
        </w:rPr>
        <w:t>POW</w:t>
      </w:r>
      <w:r w:rsidRPr="007B78B6">
        <w:rPr>
          <w:szCs w:val="21"/>
        </w:rPr>
        <w:t>er</w:t>
      </w:r>
      <w:r w:rsidRPr="007B78B6">
        <w:rPr>
          <w:rFonts w:hint="eastAsia"/>
          <w:b/>
          <w:szCs w:val="21"/>
        </w:rPr>
        <w:t>:LIM</w:t>
      </w:r>
      <w:r w:rsidRPr="007B78B6">
        <w:rPr>
          <w:rFonts w:hint="eastAsia"/>
          <w:szCs w:val="21"/>
        </w:rPr>
        <w:t>it</w:t>
      </w:r>
      <w:r w:rsidRPr="007B78B6">
        <w:rPr>
          <w:rFonts w:hint="eastAsia"/>
          <w:b/>
          <w:szCs w:val="21"/>
        </w:rPr>
        <w:t>?</w:t>
      </w:r>
      <w:r w:rsidRPr="007B78B6">
        <w:rPr>
          <w:rFonts w:hint="eastAsia"/>
          <w:szCs w:val="21"/>
        </w:rPr>
        <w:tab/>
      </w:r>
      <w:r w:rsidRPr="007B78B6">
        <w:rPr>
          <w:rFonts w:hint="eastAsia"/>
          <w:szCs w:val="21"/>
        </w:rPr>
        <w:tab/>
      </w:r>
      <w:r w:rsidRPr="007B78B6">
        <w:rPr>
          <w:rFonts w:hint="eastAsia"/>
          <w:szCs w:val="21"/>
        </w:rPr>
        <w:tab/>
      </w:r>
      <w:r w:rsidRPr="007B78B6">
        <w:rPr>
          <w:rFonts w:hint="eastAsia"/>
          <w:szCs w:val="21"/>
        </w:rPr>
        <w:tab/>
      </w:r>
      <w:r w:rsidRPr="007B78B6">
        <w:rPr>
          <w:rFonts w:hint="eastAsia"/>
          <w:szCs w:val="21"/>
        </w:rPr>
        <w:tab/>
      </w:r>
      <w:r w:rsidRPr="007B78B6">
        <w:rPr>
          <w:rFonts w:hint="eastAsia"/>
          <w:szCs w:val="21"/>
        </w:rPr>
        <w:tab/>
      </w:r>
      <w:r w:rsidRPr="007B78B6">
        <w:rPr>
          <w:rFonts w:hint="eastAsia"/>
          <w:szCs w:val="21"/>
        </w:rPr>
        <w:tab/>
      </w:r>
      <w:r w:rsidRPr="007B78B6">
        <w:rPr>
          <w:rFonts w:hint="eastAsia"/>
          <w:szCs w:val="21"/>
        </w:rPr>
        <w:tab/>
      </w:r>
      <w:r w:rsidRPr="007B78B6">
        <w:rPr>
          <w:rFonts w:hint="eastAsia"/>
          <w:szCs w:val="21"/>
        </w:rPr>
        <w:tab/>
      </w:r>
      <w:r w:rsidR="00AC2E6B" w:rsidRPr="007B78B6">
        <w:rPr>
          <w:rFonts w:hint="eastAsia"/>
          <w:szCs w:val="21"/>
        </w:rPr>
        <w:t>Query the maximum power limit level;</w:t>
      </w:r>
    </w:p>
    <w:p w:rsidR="006B37F2" w:rsidRPr="007B78B6" w:rsidRDefault="006B37F2" w:rsidP="006B37F2">
      <w:pPr>
        <w:rPr>
          <w:szCs w:val="21"/>
        </w:rPr>
      </w:pPr>
      <w:r w:rsidRPr="007B78B6">
        <w:rPr>
          <w:rFonts w:hAnsi="宋体" w:cs="宋体" w:hint="eastAsia"/>
          <w:szCs w:val="21"/>
        </w:rPr>
        <w:t>[</w:t>
      </w:r>
      <w:r w:rsidRPr="007B78B6">
        <w:rPr>
          <w:rFonts w:hAnsi="宋体" w:cs="宋体" w:hint="eastAsia"/>
          <w:b/>
          <w:szCs w:val="21"/>
        </w:rPr>
        <w:t>SOUR</w:t>
      </w:r>
      <w:r w:rsidRPr="007B78B6">
        <w:rPr>
          <w:rFonts w:hAnsi="宋体" w:cs="宋体" w:hint="eastAsia"/>
          <w:szCs w:val="21"/>
        </w:rPr>
        <w:t>ce:]</w:t>
      </w:r>
      <w:r w:rsidRPr="007B78B6">
        <w:rPr>
          <w:b/>
          <w:szCs w:val="21"/>
        </w:rPr>
        <w:t>POW</w:t>
      </w:r>
      <w:r w:rsidRPr="007B78B6">
        <w:rPr>
          <w:szCs w:val="21"/>
        </w:rPr>
        <w:t>er</w:t>
      </w:r>
      <w:r w:rsidRPr="007B78B6">
        <w:rPr>
          <w:rFonts w:hint="eastAsia"/>
          <w:b/>
          <w:szCs w:val="21"/>
        </w:rPr>
        <w:t>:SLEW</w:t>
      </w:r>
      <w:r w:rsidRPr="007B78B6">
        <w:rPr>
          <w:rFonts w:hint="eastAsia"/>
          <w:szCs w:val="21"/>
        </w:rPr>
        <w:t>rate</w:t>
      </w:r>
      <w:r w:rsidRPr="007B78B6">
        <w:rPr>
          <w:rFonts w:hint="eastAsia"/>
          <w:b/>
          <w:szCs w:val="21"/>
        </w:rPr>
        <w:t>:NEG</w:t>
      </w:r>
      <w:r w:rsidRPr="007B78B6">
        <w:rPr>
          <w:rFonts w:hint="eastAsia"/>
          <w:szCs w:val="21"/>
        </w:rPr>
        <w:t>ative</w:t>
      </w:r>
      <w:r w:rsidRPr="007B78B6">
        <w:rPr>
          <w:rFonts w:hint="eastAsia"/>
          <w:szCs w:val="21"/>
        </w:rPr>
        <w:tab/>
      </w:r>
      <w:r w:rsidRPr="007B78B6">
        <w:rPr>
          <w:rFonts w:hint="eastAsia"/>
          <w:szCs w:val="21"/>
        </w:rPr>
        <w:tab/>
      </w:r>
      <w:r w:rsidRPr="007B78B6">
        <w:rPr>
          <w:rFonts w:hint="eastAsia"/>
          <w:szCs w:val="21"/>
        </w:rPr>
        <w:tab/>
      </w:r>
      <w:r w:rsidRPr="007B78B6">
        <w:rPr>
          <w:rFonts w:hint="eastAsia"/>
          <w:szCs w:val="21"/>
        </w:rPr>
        <w:tab/>
      </w:r>
      <w:r w:rsidRPr="007B78B6">
        <w:rPr>
          <w:rFonts w:hint="eastAsia"/>
          <w:szCs w:val="21"/>
        </w:rPr>
        <w:tab/>
      </w:r>
      <w:r w:rsidRPr="007B78B6">
        <w:rPr>
          <w:rFonts w:hint="eastAsia"/>
          <w:szCs w:val="21"/>
        </w:rPr>
        <w:tab/>
      </w:r>
      <w:r w:rsidR="006422B0" w:rsidRPr="007B78B6">
        <w:rPr>
          <w:rFonts w:hint="eastAsia"/>
          <w:szCs w:val="21"/>
        </w:rPr>
        <w:t>Set the current fall rate in CP mode;</w:t>
      </w:r>
    </w:p>
    <w:p w:rsidR="006B37F2" w:rsidRPr="007B78B6" w:rsidRDefault="006B37F2" w:rsidP="006B37F2">
      <w:pPr>
        <w:rPr>
          <w:szCs w:val="21"/>
        </w:rPr>
      </w:pPr>
      <w:r w:rsidRPr="007B78B6">
        <w:rPr>
          <w:rFonts w:hAnsi="宋体" w:cs="宋体" w:hint="eastAsia"/>
          <w:szCs w:val="21"/>
        </w:rPr>
        <w:t>[</w:t>
      </w:r>
      <w:r w:rsidRPr="007B78B6">
        <w:rPr>
          <w:rFonts w:hAnsi="宋体" w:cs="宋体" w:hint="eastAsia"/>
          <w:b/>
          <w:szCs w:val="21"/>
        </w:rPr>
        <w:t>SOUR</w:t>
      </w:r>
      <w:r w:rsidRPr="007B78B6">
        <w:rPr>
          <w:rFonts w:hAnsi="宋体" w:cs="宋体" w:hint="eastAsia"/>
          <w:szCs w:val="21"/>
        </w:rPr>
        <w:t>ce:]</w:t>
      </w:r>
      <w:r w:rsidRPr="007B78B6">
        <w:rPr>
          <w:b/>
          <w:szCs w:val="21"/>
        </w:rPr>
        <w:t>POW</w:t>
      </w:r>
      <w:r w:rsidRPr="007B78B6">
        <w:rPr>
          <w:szCs w:val="21"/>
        </w:rPr>
        <w:t>er</w:t>
      </w:r>
      <w:r w:rsidRPr="007B78B6">
        <w:rPr>
          <w:rFonts w:hint="eastAsia"/>
          <w:b/>
          <w:szCs w:val="21"/>
        </w:rPr>
        <w:t>:SLEW</w:t>
      </w:r>
      <w:r w:rsidRPr="007B78B6">
        <w:rPr>
          <w:rFonts w:hint="eastAsia"/>
          <w:szCs w:val="21"/>
        </w:rPr>
        <w:t>rate</w:t>
      </w:r>
      <w:r w:rsidRPr="007B78B6">
        <w:rPr>
          <w:rFonts w:hint="eastAsia"/>
          <w:b/>
          <w:szCs w:val="21"/>
        </w:rPr>
        <w:t>:NEG</w:t>
      </w:r>
      <w:r w:rsidRPr="007B78B6">
        <w:rPr>
          <w:rFonts w:hint="eastAsia"/>
          <w:szCs w:val="21"/>
        </w:rPr>
        <w:t>ative</w:t>
      </w:r>
      <w:r w:rsidRPr="007B78B6">
        <w:rPr>
          <w:rFonts w:hint="eastAsia"/>
          <w:b/>
          <w:szCs w:val="21"/>
        </w:rPr>
        <w:t>?</w:t>
      </w:r>
      <w:r w:rsidRPr="007B78B6">
        <w:rPr>
          <w:rFonts w:hint="eastAsia"/>
          <w:szCs w:val="21"/>
        </w:rPr>
        <w:tab/>
      </w:r>
      <w:r w:rsidRPr="007B78B6">
        <w:rPr>
          <w:rFonts w:hint="eastAsia"/>
          <w:szCs w:val="21"/>
        </w:rPr>
        <w:tab/>
      </w:r>
      <w:r w:rsidRPr="007B78B6">
        <w:rPr>
          <w:rFonts w:hint="eastAsia"/>
          <w:szCs w:val="21"/>
        </w:rPr>
        <w:tab/>
      </w:r>
      <w:r w:rsidRPr="007B78B6">
        <w:rPr>
          <w:rFonts w:hint="eastAsia"/>
          <w:szCs w:val="21"/>
        </w:rPr>
        <w:tab/>
      </w:r>
      <w:r w:rsidRPr="007B78B6">
        <w:rPr>
          <w:rFonts w:hint="eastAsia"/>
          <w:szCs w:val="21"/>
        </w:rPr>
        <w:tab/>
      </w:r>
      <w:r w:rsidRPr="007B78B6">
        <w:rPr>
          <w:rFonts w:hint="eastAsia"/>
          <w:szCs w:val="21"/>
        </w:rPr>
        <w:tab/>
      </w:r>
      <w:r w:rsidR="006422B0" w:rsidRPr="007B78B6">
        <w:rPr>
          <w:rFonts w:hint="eastAsia"/>
          <w:szCs w:val="21"/>
        </w:rPr>
        <w:t>Query the current fall rate in CP mode;</w:t>
      </w:r>
    </w:p>
    <w:p w:rsidR="006B37F2" w:rsidRPr="007B78B6" w:rsidRDefault="006B37F2" w:rsidP="006B37F2">
      <w:pPr>
        <w:rPr>
          <w:szCs w:val="21"/>
        </w:rPr>
      </w:pPr>
      <w:r w:rsidRPr="007B78B6">
        <w:rPr>
          <w:rFonts w:hAnsi="宋体" w:cs="宋体" w:hint="eastAsia"/>
          <w:szCs w:val="21"/>
        </w:rPr>
        <w:t>[</w:t>
      </w:r>
      <w:r w:rsidRPr="007B78B6">
        <w:rPr>
          <w:rFonts w:hAnsi="宋体" w:cs="宋体" w:hint="eastAsia"/>
          <w:b/>
          <w:szCs w:val="21"/>
        </w:rPr>
        <w:t>SOUR</w:t>
      </w:r>
      <w:r w:rsidRPr="007B78B6">
        <w:rPr>
          <w:rFonts w:hAnsi="宋体" w:cs="宋体" w:hint="eastAsia"/>
          <w:szCs w:val="21"/>
        </w:rPr>
        <w:t>ce:]</w:t>
      </w:r>
      <w:r w:rsidRPr="007B78B6">
        <w:rPr>
          <w:b/>
          <w:szCs w:val="21"/>
        </w:rPr>
        <w:t>POW</w:t>
      </w:r>
      <w:r w:rsidRPr="007B78B6">
        <w:rPr>
          <w:szCs w:val="21"/>
        </w:rPr>
        <w:t>er</w:t>
      </w:r>
      <w:r w:rsidRPr="007B78B6">
        <w:rPr>
          <w:rFonts w:hint="eastAsia"/>
          <w:b/>
          <w:szCs w:val="21"/>
        </w:rPr>
        <w:t>:SLEW</w:t>
      </w:r>
      <w:r w:rsidRPr="007B78B6">
        <w:rPr>
          <w:rFonts w:hint="eastAsia"/>
          <w:szCs w:val="21"/>
        </w:rPr>
        <w:t>rate</w:t>
      </w:r>
      <w:r w:rsidRPr="007B78B6">
        <w:rPr>
          <w:rFonts w:hint="eastAsia"/>
          <w:b/>
          <w:szCs w:val="21"/>
        </w:rPr>
        <w:t>:POS</w:t>
      </w:r>
      <w:r w:rsidRPr="007B78B6">
        <w:rPr>
          <w:rFonts w:hint="eastAsia"/>
          <w:szCs w:val="21"/>
        </w:rPr>
        <w:t>itive</w:t>
      </w:r>
      <w:r w:rsidRPr="007B78B6">
        <w:rPr>
          <w:rFonts w:hint="eastAsia"/>
          <w:szCs w:val="21"/>
        </w:rPr>
        <w:tab/>
      </w:r>
      <w:r w:rsidRPr="007B78B6">
        <w:rPr>
          <w:rFonts w:hint="eastAsia"/>
          <w:szCs w:val="21"/>
        </w:rPr>
        <w:tab/>
      </w:r>
      <w:r w:rsidRPr="007B78B6">
        <w:rPr>
          <w:rFonts w:hint="eastAsia"/>
          <w:szCs w:val="21"/>
        </w:rPr>
        <w:tab/>
      </w:r>
      <w:r w:rsidRPr="007B78B6">
        <w:rPr>
          <w:rFonts w:hint="eastAsia"/>
          <w:szCs w:val="21"/>
        </w:rPr>
        <w:tab/>
      </w:r>
      <w:r w:rsidRPr="007B78B6">
        <w:rPr>
          <w:rFonts w:hint="eastAsia"/>
          <w:szCs w:val="21"/>
        </w:rPr>
        <w:tab/>
      </w:r>
      <w:r w:rsidRPr="007B78B6">
        <w:rPr>
          <w:rFonts w:hint="eastAsia"/>
          <w:szCs w:val="21"/>
        </w:rPr>
        <w:tab/>
      </w:r>
      <w:r w:rsidR="006422B0" w:rsidRPr="007B78B6">
        <w:rPr>
          <w:rFonts w:hint="eastAsia"/>
          <w:szCs w:val="21"/>
        </w:rPr>
        <w:t>Set the current rise rate in CP mode;</w:t>
      </w:r>
    </w:p>
    <w:p w:rsidR="006B37F2" w:rsidRPr="007B78B6" w:rsidRDefault="006B37F2" w:rsidP="006B37F2">
      <w:pPr>
        <w:rPr>
          <w:szCs w:val="21"/>
        </w:rPr>
      </w:pPr>
      <w:r w:rsidRPr="007B78B6">
        <w:rPr>
          <w:rFonts w:hAnsi="宋体" w:cs="宋体" w:hint="eastAsia"/>
          <w:szCs w:val="21"/>
        </w:rPr>
        <w:t>[</w:t>
      </w:r>
      <w:r w:rsidRPr="007B78B6">
        <w:rPr>
          <w:rFonts w:hAnsi="宋体" w:cs="宋体" w:hint="eastAsia"/>
          <w:b/>
          <w:szCs w:val="21"/>
        </w:rPr>
        <w:t>SOUR</w:t>
      </w:r>
      <w:r w:rsidRPr="007B78B6">
        <w:rPr>
          <w:rFonts w:hAnsi="宋体" w:cs="宋体" w:hint="eastAsia"/>
          <w:szCs w:val="21"/>
        </w:rPr>
        <w:t>ce:]</w:t>
      </w:r>
      <w:r w:rsidRPr="007B78B6">
        <w:rPr>
          <w:b/>
          <w:szCs w:val="21"/>
        </w:rPr>
        <w:t>POW</w:t>
      </w:r>
      <w:r w:rsidRPr="007B78B6">
        <w:rPr>
          <w:szCs w:val="21"/>
        </w:rPr>
        <w:t>er</w:t>
      </w:r>
      <w:r w:rsidRPr="007B78B6">
        <w:rPr>
          <w:rFonts w:hint="eastAsia"/>
          <w:b/>
          <w:szCs w:val="21"/>
        </w:rPr>
        <w:t>:SLEW</w:t>
      </w:r>
      <w:r w:rsidRPr="007B78B6">
        <w:rPr>
          <w:rFonts w:hint="eastAsia"/>
          <w:szCs w:val="21"/>
        </w:rPr>
        <w:t>rate</w:t>
      </w:r>
      <w:r w:rsidRPr="007B78B6">
        <w:rPr>
          <w:rFonts w:hint="eastAsia"/>
          <w:b/>
          <w:szCs w:val="21"/>
        </w:rPr>
        <w:t>:POS</w:t>
      </w:r>
      <w:r w:rsidRPr="007B78B6">
        <w:rPr>
          <w:rFonts w:hint="eastAsia"/>
          <w:szCs w:val="21"/>
        </w:rPr>
        <w:t>itive</w:t>
      </w:r>
      <w:r w:rsidRPr="007B78B6">
        <w:rPr>
          <w:rFonts w:hint="eastAsia"/>
          <w:b/>
          <w:szCs w:val="21"/>
        </w:rPr>
        <w:t>?</w:t>
      </w:r>
      <w:r w:rsidRPr="007B78B6">
        <w:rPr>
          <w:rFonts w:hint="eastAsia"/>
          <w:szCs w:val="21"/>
        </w:rPr>
        <w:tab/>
      </w:r>
      <w:r w:rsidRPr="007B78B6">
        <w:rPr>
          <w:rFonts w:hint="eastAsia"/>
          <w:szCs w:val="21"/>
        </w:rPr>
        <w:tab/>
      </w:r>
      <w:r w:rsidRPr="007B78B6">
        <w:rPr>
          <w:rFonts w:hint="eastAsia"/>
          <w:szCs w:val="21"/>
        </w:rPr>
        <w:tab/>
      </w:r>
      <w:r w:rsidRPr="007B78B6">
        <w:rPr>
          <w:rFonts w:hint="eastAsia"/>
          <w:szCs w:val="21"/>
        </w:rPr>
        <w:tab/>
      </w:r>
      <w:r w:rsidRPr="007B78B6">
        <w:rPr>
          <w:rFonts w:hint="eastAsia"/>
          <w:szCs w:val="21"/>
        </w:rPr>
        <w:tab/>
      </w:r>
      <w:r w:rsidRPr="007B78B6">
        <w:rPr>
          <w:rFonts w:hint="eastAsia"/>
          <w:szCs w:val="21"/>
        </w:rPr>
        <w:tab/>
      </w:r>
      <w:r w:rsidR="006422B0" w:rsidRPr="007B78B6">
        <w:rPr>
          <w:rFonts w:hint="eastAsia"/>
          <w:szCs w:val="21"/>
        </w:rPr>
        <w:t>Query the current rise rate in CP mode;</w:t>
      </w:r>
    </w:p>
    <w:p w:rsidR="006B37F2" w:rsidRPr="007B78B6" w:rsidRDefault="006B37F2" w:rsidP="006B37F2">
      <w:pPr>
        <w:rPr>
          <w:szCs w:val="21"/>
        </w:rPr>
      </w:pPr>
      <w:r w:rsidRPr="007B78B6">
        <w:rPr>
          <w:rFonts w:hAnsi="宋体" w:cs="宋体" w:hint="eastAsia"/>
          <w:szCs w:val="21"/>
        </w:rPr>
        <w:t>[</w:t>
      </w:r>
      <w:r w:rsidRPr="007B78B6">
        <w:rPr>
          <w:rFonts w:hAnsi="宋体" w:cs="宋体" w:hint="eastAsia"/>
          <w:b/>
          <w:szCs w:val="21"/>
        </w:rPr>
        <w:t>SOUR</w:t>
      </w:r>
      <w:r w:rsidRPr="007B78B6">
        <w:rPr>
          <w:rFonts w:hAnsi="宋体" w:cs="宋体" w:hint="eastAsia"/>
          <w:szCs w:val="21"/>
        </w:rPr>
        <w:t>ce:]</w:t>
      </w:r>
      <w:r w:rsidRPr="007B78B6">
        <w:rPr>
          <w:b/>
          <w:szCs w:val="21"/>
        </w:rPr>
        <w:t>POW</w:t>
      </w:r>
      <w:r w:rsidRPr="007B78B6">
        <w:rPr>
          <w:szCs w:val="21"/>
        </w:rPr>
        <w:t>er</w:t>
      </w:r>
      <w:r w:rsidRPr="007B78B6">
        <w:rPr>
          <w:rFonts w:hint="eastAsia"/>
          <w:b/>
          <w:szCs w:val="21"/>
        </w:rPr>
        <w:t>:TLEV</w:t>
      </w:r>
      <w:r w:rsidRPr="007B78B6">
        <w:rPr>
          <w:rFonts w:hint="eastAsia"/>
          <w:szCs w:val="21"/>
        </w:rPr>
        <w:t>el</w:t>
      </w:r>
      <w:r w:rsidR="006422B0" w:rsidRPr="007B78B6">
        <w:rPr>
          <w:rFonts w:hint="eastAsia"/>
          <w:b/>
          <w:szCs w:val="21"/>
        </w:rPr>
        <w:tab/>
      </w:r>
      <w:r w:rsidR="006422B0" w:rsidRPr="007B78B6">
        <w:rPr>
          <w:rFonts w:hint="eastAsia"/>
          <w:b/>
          <w:szCs w:val="21"/>
        </w:rPr>
        <w:tab/>
      </w:r>
      <w:r w:rsidR="006422B0" w:rsidRPr="007B78B6">
        <w:rPr>
          <w:rFonts w:hint="eastAsia"/>
          <w:b/>
          <w:szCs w:val="21"/>
        </w:rPr>
        <w:tab/>
        <w:t xml:space="preserve">    </w:t>
      </w:r>
      <w:r w:rsidR="006422B0" w:rsidRPr="007B78B6">
        <w:rPr>
          <w:rFonts w:hint="eastAsia"/>
          <w:b/>
          <w:szCs w:val="21"/>
        </w:rPr>
        <w:tab/>
      </w:r>
      <w:r w:rsidR="006422B0" w:rsidRPr="007B78B6">
        <w:rPr>
          <w:rFonts w:hint="eastAsia"/>
          <w:b/>
          <w:szCs w:val="21"/>
        </w:rPr>
        <w:tab/>
        <w:t xml:space="preserve">      </w:t>
      </w:r>
      <w:r w:rsidR="006422B0" w:rsidRPr="007B78B6">
        <w:rPr>
          <w:rFonts w:hint="eastAsia"/>
          <w:szCs w:val="21"/>
        </w:rPr>
        <w:t>Set the power high level in transient power mode;</w:t>
      </w:r>
    </w:p>
    <w:p w:rsidR="006B37F2" w:rsidRPr="007B78B6" w:rsidRDefault="006B37F2" w:rsidP="006B37F2">
      <w:pPr>
        <w:rPr>
          <w:szCs w:val="21"/>
        </w:rPr>
      </w:pPr>
      <w:r w:rsidRPr="007B78B6">
        <w:rPr>
          <w:rFonts w:hAnsi="宋体" w:cs="宋体" w:hint="eastAsia"/>
          <w:szCs w:val="21"/>
        </w:rPr>
        <w:t>[</w:t>
      </w:r>
      <w:r w:rsidRPr="007B78B6">
        <w:rPr>
          <w:rFonts w:hAnsi="宋体" w:cs="宋体" w:hint="eastAsia"/>
          <w:b/>
          <w:szCs w:val="21"/>
        </w:rPr>
        <w:t>SOUR</w:t>
      </w:r>
      <w:r w:rsidRPr="007B78B6">
        <w:rPr>
          <w:rFonts w:hAnsi="宋体" w:cs="宋体" w:hint="eastAsia"/>
          <w:szCs w:val="21"/>
        </w:rPr>
        <w:t>ce:]</w:t>
      </w:r>
      <w:r w:rsidRPr="007B78B6">
        <w:rPr>
          <w:b/>
          <w:szCs w:val="21"/>
        </w:rPr>
        <w:t>POW</w:t>
      </w:r>
      <w:r w:rsidRPr="007B78B6">
        <w:rPr>
          <w:szCs w:val="21"/>
        </w:rPr>
        <w:t>er</w:t>
      </w:r>
      <w:r w:rsidRPr="007B78B6">
        <w:rPr>
          <w:rFonts w:hint="eastAsia"/>
          <w:b/>
          <w:szCs w:val="21"/>
        </w:rPr>
        <w:t>:TLEV</w:t>
      </w:r>
      <w:r w:rsidRPr="007B78B6">
        <w:rPr>
          <w:rFonts w:hint="eastAsia"/>
          <w:szCs w:val="21"/>
        </w:rPr>
        <w:t>el</w:t>
      </w:r>
      <w:r w:rsidRPr="007B78B6">
        <w:rPr>
          <w:rFonts w:hint="eastAsia"/>
          <w:b/>
          <w:szCs w:val="21"/>
        </w:rPr>
        <w:t>?</w:t>
      </w:r>
      <w:r w:rsidRPr="007B78B6">
        <w:rPr>
          <w:rFonts w:hint="eastAsia"/>
          <w:b/>
          <w:szCs w:val="21"/>
        </w:rPr>
        <w:tab/>
      </w:r>
      <w:r w:rsidRPr="007B78B6">
        <w:rPr>
          <w:rFonts w:hint="eastAsia"/>
          <w:b/>
          <w:szCs w:val="21"/>
        </w:rPr>
        <w:tab/>
      </w:r>
      <w:r w:rsidRPr="007B78B6">
        <w:rPr>
          <w:rFonts w:hint="eastAsia"/>
          <w:b/>
          <w:szCs w:val="21"/>
        </w:rPr>
        <w:tab/>
      </w:r>
      <w:r w:rsidRPr="007B78B6">
        <w:rPr>
          <w:rFonts w:hint="eastAsia"/>
          <w:b/>
          <w:szCs w:val="21"/>
        </w:rPr>
        <w:tab/>
      </w:r>
      <w:r w:rsidRPr="007B78B6">
        <w:rPr>
          <w:rFonts w:hint="eastAsia"/>
          <w:b/>
          <w:szCs w:val="21"/>
        </w:rPr>
        <w:tab/>
      </w:r>
      <w:r w:rsidRPr="007B78B6">
        <w:rPr>
          <w:rFonts w:hint="eastAsia"/>
          <w:b/>
          <w:szCs w:val="21"/>
        </w:rPr>
        <w:tab/>
      </w:r>
      <w:r w:rsidR="006422B0" w:rsidRPr="007B78B6">
        <w:rPr>
          <w:rFonts w:hint="eastAsia"/>
          <w:szCs w:val="21"/>
        </w:rPr>
        <w:t>Query the power high level in transient power mode;</w:t>
      </w:r>
    </w:p>
    <w:p w:rsidR="006B37F2" w:rsidRPr="007B78B6" w:rsidRDefault="006B37F2" w:rsidP="006B37F2">
      <w:pPr>
        <w:rPr>
          <w:szCs w:val="21"/>
        </w:rPr>
      </w:pPr>
      <w:r w:rsidRPr="007B78B6">
        <w:rPr>
          <w:rFonts w:hAnsi="宋体" w:cs="宋体" w:hint="eastAsia"/>
          <w:szCs w:val="21"/>
        </w:rPr>
        <w:t>[</w:t>
      </w:r>
      <w:r w:rsidRPr="007B78B6">
        <w:rPr>
          <w:rFonts w:hAnsi="宋体" w:cs="宋体" w:hint="eastAsia"/>
          <w:b/>
          <w:szCs w:val="21"/>
        </w:rPr>
        <w:t>SOUR</w:t>
      </w:r>
      <w:r w:rsidRPr="007B78B6">
        <w:rPr>
          <w:rFonts w:hAnsi="宋体" w:cs="宋体" w:hint="eastAsia"/>
          <w:szCs w:val="21"/>
        </w:rPr>
        <w:t>ce:]</w:t>
      </w:r>
      <w:r w:rsidRPr="007B78B6">
        <w:rPr>
          <w:b/>
          <w:szCs w:val="21"/>
        </w:rPr>
        <w:t>POW</w:t>
      </w:r>
      <w:r w:rsidRPr="007B78B6">
        <w:rPr>
          <w:szCs w:val="21"/>
        </w:rPr>
        <w:t>er[</w:t>
      </w:r>
      <w:r w:rsidRPr="007B78B6">
        <w:rPr>
          <w:b/>
          <w:szCs w:val="21"/>
        </w:rPr>
        <w:t>:LEV</w:t>
      </w:r>
      <w:r w:rsidRPr="007B78B6">
        <w:rPr>
          <w:szCs w:val="21"/>
        </w:rPr>
        <w:t>eI</w:t>
      </w:r>
      <w:r w:rsidRPr="007B78B6">
        <w:rPr>
          <w:rFonts w:hint="eastAsia"/>
          <w:szCs w:val="21"/>
        </w:rPr>
        <w:t>]</w:t>
      </w:r>
      <w:r w:rsidRPr="007B78B6">
        <w:rPr>
          <w:b/>
          <w:szCs w:val="21"/>
        </w:rPr>
        <w:t>:TRIG</w:t>
      </w:r>
      <w:r w:rsidRPr="007B78B6">
        <w:rPr>
          <w:szCs w:val="21"/>
        </w:rPr>
        <w:t>gered</w:t>
      </w:r>
      <w:r w:rsidRPr="007B78B6">
        <w:rPr>
          <w:rFonts w:hint="eastAsia"/>
          <w:szCs w:val="21"/>
        </w:rPr>
        <w:t>[</w:t>
      </w:r>
      <w:r w:rsidRPr="007B78B6">
        <w:rPr>
          <w:rFonts w:hint="eastAsia"/>
          <w:b/>
          <w:szCs w:val="21"/>
        </w:rPr>
        <w:t>:AMPL</w:t>
      </w:r>
      <w:r w:rsidRPr="007B78B6">
        <w:rPr>
          <w:rFonts w:hint="eastAsia"/>
          <w:szCs w:val="21"/>
        </w:rPr>
        <w:t>itude]</w:t>
      </w:r>
      <w:r w:rsidRPr="007B78B6">
        <w:rPr>
          <w:rFonts w:hint="eastAsia"/>
          <w:szCs w:val="21"/>
        </w:rPr>
        <w:tab/>
      </w:r>
      <w:r w:rsidRPr="007B78B6">
        <w:rPr>
          <w:rFonts w:hint="eastAsia"/>
          <w:szCs w:val="21"/>
        </w:rPr>
        <w:tab/>
      </w:r>
      <w:r w:rsidRPr="007B78B6">
        <w:rPr>
          <w:rFonts w:hint="eastAsia"/>
          <w:szCs w:val="21"/>
        </w:rPr>
        <w:tab/>
      </w:r>
      <w:r w:rsidR="006422B0" w:rsidRPr="007B78B6">
        <w:rPr>
          <w:rFonts w:hint="eastAsia"/>
          <w:szCs w:val="21"/>
        </w:rPr>
        <w:t>Set the trigger power level;</w:t>
      </w:r>
    </w:p>
    <w:p w:rsidR="006B37F2" w:rsidRPr="007B78B6" w:rsidRDefault="006B37F2" w:rsidP="006B37F2">
      <w:pPr>
        <w:rPr>
          <w:szCs w:val="21"/>
        </w:rPr>
      </w:pPr>
      <w:r w:rsidRPr="007B78B6">
        <w:rPr>
          <w:rFonts w:hAnsi="宋体" w:cs="宋体" w:hint="eastAsia"/>
          <w:szCs w:val="21"/>
        </w:rPr>
        <w:t>[</w:t>
      </w:r>
      <w:r w:rsidRPr="007B78B6">
        <w:rPr>
          <w:rFonts w:hAnsi="宋体" w:cs="宋体" w:hint="eastAsia"/>
          <w:b/>
          <w:szCs w:val="21"/>
        </w:rPr>
        <w:t>SOUR</w:t>
      </w:r>
      <w:r w:rsidRPr="007B78B6">
        <w:rPr>
          <w:rFonts w:hAnsi="宋体" w:cs="宋体" w:hint="eastAsia"/>
          <w:szCs w:val="21"/>
        </w:rPr>
        <w:t>ce:]</w:t>
      </w:r>
      <w:r w:rsidRPr="007B78B6">
        <w:rPr>
          <w:b/>
          <w:szCs w:val="21"/>
        </w:rPr>
        <w:t>POW</w:t>
      </w:r>
      <w:r w:rsidRPr="007B78B6">
        <w:rPr>
          <w:szCs w:val="21"/>
        </w:rPr>
        <w:t>er[</w:t>
      </w:r>
      <w:r w:rsidRPr="007B78B6">
        <w:rPr>
          <w:b/>
          <w:szCs w:val="21"/>
        </w:rPr>
        <w:t>:LEV</w:t>
      </w:r>
      <w:r w:rsidRPr="007B78B6">
        <w:rPr>
          <w:szCs w:val="21"/>
        </w:rPr>
        <w:t>eI</w:t>
      </w:r>
      <w:r w:rsidRPr="007B78B6">
        <w:rPr>
          <w:rFonts w:hint="eastAsia"/>
          <w:szCs w:val="21"/>
        </w:rPr>
        <w:t>]</w:t>
      </w:r>
      <w:r w:rsidRPr="007B78B6">
        <w:rPr>
          <w:b/>
          <w:szCs w:val="21"/>
        </w:rPr>
        <w:t>:TRIG</w:t>
      </w:r>
      <w:r w:rsidRPr="007B78B6">
        <w:rPr>
          <w:szCs w:val="21"/>
        </w:rPr>
        <w:t>gered</w:t>
      </w:r>
      <w:r w:rsidRPr="007B78B6">
        <w:rPr>
          <w:rFonts w:hint="eastAsia"/>
          <w:szCs w:val="21"/>
        </w:rPr>
        <w:t>[</w:t>
      </w:r>
      <w:r w:rsidRPr="007B78B6">
        <w:rPr>
          <w:rFonts w:hint="eastAsia"/>
          <w:b/>
          <w:szCs w:val="21"/>
        </w:rPr>
        <w:t>:AMPL</w:t>
      </w:r>
      <w:r w:rsidRPr="007B78B6">
        <w:rPr>
          <w:rFonts w:hint="eastAsia"/>
          <w:szCs w:val="21"/>
        </w:rPr>
        <w:t>itude]</w:t>
      </w:r>
      <w:r w:rsidRPr="007B78B6">
        <w:rPr>
          <w:rFonts w:hint="eastAsia"/>
          <w:b/>
          <w:szCs w:val="21"/>
        </w:rPr>
        <w:t>？</w:t>
      </w:r>
      <w:r w:rsidRPr="007B78B6">
        <w:rPr>
          <w:rFonts w:hint="eastAsia"/>
          <w:szCs w:val="21"/>
        </w:rPr>
        <w:tab/>
      </w:r>
      <w:r w:rsidRPr="007B78B6">
        <w:rPr>
          <w:rFonts w:hint="eastAsia"/>
          <w:szCs w:val="21"/>
        </w:rPr>
        <w:tab/>
      </w:r>
      <w:r w:rsidRPr="007B78B6">
        <w:rPr>
          <w:rFonts w:hint="eastAsia"/>
          <w:szCs w:val="21"/>
        </w:rPr>
        <w:tab/>
      </w:r>
      <w:r w:rsidR="006422B0" w:rsidRPr="007B78B6">
        <w:rPr>
          <w:rFonts w:hint="eastAsia"/>
          <w:szCs w:val="21"/>
        </w:rPr>
        <w:t>Query the trigger power level;</w:t>
      </w:r>
    </w:p>
    <w:p w:rsidR="006B37F2" w:rsidRPr="007B78B6" w:rsidRDefault="006B37F2" w:rsidP="006B37F2">
      <w:pPr>
        <w:rPr>
          <w:szCs w:val="21"/>
        </w:rPr>
      </w:pPr>
    </w:p>
    <w:p w:rsidR="006B37F2" w:rsidRPr="007B78B6" w:rsidRDefault="006422B0" w:rsidP="006B37F2">
      <w:pPr>
        <w:rPr>
          <w:rFonts w:hAnsi="宋体" w:cs="宋体"/>
          <w:szCs w:val="21"/>
        </w:rPr>
      </w:pPr>
      <w:r w:rsidRPr="007B78B6">
        <w:rPr>
          <w:rFonts w:hAnsi="宋体" w:cs="宋体" w:hint="eastAsia"/>
          <w:b/>
          <w:szCs w:val="21"/>
        </w:rPr>
        <w:t>Related System</w:t>
      </w:r>
      <w:r w:rsidR="006B37F2" w:rsidRPr="007B78B6">
        <w:rPr>
          <w:rFonts w:hAnsi="宋体" w:cs="宋体" w:hint="eastAsia"/>
          <w:b/>
          <w:szCs w:val="21"/>
        </w:rPr>
        <w:t>：</w:t>
      </w:r>
      <w:r w:rsidR="006B37F2" w:rsidRPr="007B78B6">
        <w:rPr>
          <w:rFonts w:hAnsi="宋体" w:cs="宋体" w:hint="eastAsia"/>
          <w:szCs w:val="21"/>
        </w:rPr>
        <w:t>CURRent</w:t>
      </w:r>
      <w:r w:rsidR="006B37F2" w:rsidRPr="007B78B6">
        <w:rPr>
          <w:rFonts w:hAnsi="宋体" w:cs="宋体" w:hint="eastAsia"/>
          <w:szCs w:val="21"/>
        </w:rPr>
        <w:t>，</w:t>
      </w:r>
      <w:r w:rsidR="006B37F2" w:rsidRPr="007B78B6">
        <w:rPr>
          <w:rFonts w:hAnsi="宋体" w:cs="宋体" w:hint="eastAsia"/>
          <w:szCs w:val="21"/>
        </w:rPr>
        <w:t>VOLTage</w:t>
      </w:r>
      <w:r w:rsidR="006B37F2" w:rsidRPr="007B78B6">
        <w:rPr>
          <w:rFonts w:hAnsi="宋体" w:cs="宋体" w:hint="eastAsia"/>
          <w:szCs w:val="21"/>
        </w:rPr>
        <w:t>，</w:t>
      </w:r>
      <w:r w:rsidR="006B37F2" w:rsidRPr="007B78B6">
        <w:rPr>
          <w:rFonts w:hint="eastAsia"/>
          <w:szCs w:val="21"/>
        </w:rPr>
        <w:t>RESistance</w:t>
      </w:r>
    </w:p>
    <w:p w:rsidR="00EC6807" w:rsidRPr="007B78B6" w:rsidRDefault="00EC6807" w:rsidP="006B37F2">
      <w:pPr>
        <w:rPr>
          <w:szCs w:val="21"/>
        </w:rPr>
      </w:pPr>
    </w:p>
    <w:p w:rsidR="006B37F2" w:rsidRPr="007B78B6" w:rsidRDefault="006B37F2" w:rsidP="006B37F2">
      <w:pPr>
        <w:rPr>
          <w:b/>
          <w:szCs w:val="21"/>
        </w:rPr>
      </w:pPr>
      <w:r w:rsidRPr="007B78B6">
        <w:rPr>
          <w:rFonts w:hAnsi="宋体" w:cs="宋体" w:hint="eastAsia"/>
          <w:szCs w:val="21"/>
        </w:rPr>
        <w:t>[</w:t>
      </w:r>
      <w:r w:rsidRPr="007B78B6">
        <w:rPr>
          <w:rFonts w:hAnsi="宋体" w:cs="宋体" w:hint="eastAsia"/>
          <w:b/>
          <w:szCs w:val="21"/>
        </w:rPr>
        <w:t>SOUR</w:t>
      </w:r>
      <w:r w:rsidRPr="007B78B6">
        <w:rPr>
          <w:rFonts w:hAnsi="宋体" w:cs="宋体" w:hint="eastAsia"/>
          <w:szCs w:val="21"/>
        </w:rPr>
        <w:t>ce:]</w:t>
      </w:r>
      <w:r w:rsidRPr="007B78B6">
        <w:rPr>
          <w:b/>
          <w:szCs w:val="21"/>
        </w:rPr>
        <w:t>POW</w:t>
      </w:r>
      <w:r w:rsidRPr="007B78B6">
        <w:rPr>
          <w:szCs w:val="21"/>
        </w:rPr>
        <w:t>er[</w:t>
      </w:r>
      <w:r w:rsidRPr="007B78B6">
        <w:rPr>
          <w:b/>
          <w:szCs w:val="21"/>
        </w:rPr>
        <w:t>:LEV</w:t>
      </w:r>
      <w:r w:rsidRPr="007B78B6">
        <w:rPr>
          <w:szCs w:val="21"/>
        </w:rPr>
        <w:t>eI] [</w:t>
      </w:r>
      <w:r w:rsidRPr="007B78B6">
        <w:rPr>
          <w:b/>
          <w:szCs w:val="21"/>
        </w:rPr>
        <w:t>:IMM</w:t>
      </w:r>
      <w:r w:rsidRPr="007B78B6">
        <w:rPr>
          <w:szCs w:val="21"/>
        </w:rPr>
        <w:t>ediate]</w:t>
      </w:r>
      <w:r w:rsidRPr="007B78B6">
        <w:rPr>
          <w:rFonts w:hint="eastAsia"/>
          <w:szCs w:val="21"/>
        </w:rPr>
        <w:t>[</w:t>
      </w:r>
      <w:r w:rsidRPr="007B78B6">
        <w:rPr>
          <w:rFonts w:hint="eastAsia"/>
          <w:b/>
          <w:szCs w:val="21"/>
        </w:rPr>
        <w:t>:AMPL</w:t>
      </w:r>
      <w:r w:rsidRPr="007B78B6">
        <w:rPr>
          <w:rFonts w:hint="eastAsia"/>
          <w:szCs w:val="21"/>
        </w:rPr>
        <w:t>itude]</w:t>
      </w:r>
    </w:p>
    <w:p w:rsidR="006422B0" w:rsidRPr="007B78B6" w:rsidRDefault="00EC6807" w:rsidP="00835FF3">
      <w:pPr>
        <w:rPr>
          <w:szCs w:val="21"/>
        </w:rPr>
      </w:pPr>
      <w:r w:rsidRPr="007B78B6">
        <w:rPr>
          <w:rFonts w:hint="eastAsia"/>
          <w:szCs w:val="21"/>
        </w:rPr>
        <w:t>This command set the immediate power level in CP mode.</w:t>
      </w:r>
    </w:p>
    <w:p w:rsidR="006B37F2" w:rsidRPr="007B78B6" w:rsidRDefault="006B37F2" w:rsidP="00835FF3">
      <w:pPr>
        <w:rPr>
          <w:szCs w:val="21"/>
        </w:rPr>
      </w:pPr>
    </w:p>
    <w:p w:rsidR="006B37F2" w:rsidRPr="007B78B6" w:rsidRDefault="004A352E" w:rsidP="006B37F2">
      <w:pPr>
        <w:rPr>
          <w:szCs w:val="21"/>
        </w:rPr>
      </w:pPr>
      <w:r w:rsidRPr="007B78B6">
        <w:rPr>
          <w:rFonts w:hAnsi="宋体" w:cs="宋体" w:hint="eastAsia"/>
          <w:b/>
          <w:szCs w:val="21"/>
        </w:rPr>
        <w:t>Command Syntax</w:t>
      </w:r>
      <w:r w:rsidR="006B37F2" w:rsidRPr="007B78B6">
        <w:rPr>
          <w:rFonts w:hAnsi="宋体" w:cs="宋体" w:hint="eastAsia"/>
          <w:b/>
          <w:szCs w:val="21"/>
        </w:rPr>
        <w:t>：</w:t>
      </w:r>
      <w:r w:rsidR="006B37F2" w:rsidRPr="007B78B6">
        <w:rPr>
          <w:rFonts w:hAnsi="宋体" w:cs="宋体" w:hint="eastAsia"/>
          <w:szCs w:val="21"/>
        </w:rPr>
        <w:t>[</w:t>
      </w:r>
      <w:r w:rsidR="006B37F2" w:rsidRPr="007B78B6">
        <w:rPr>
          <w:rFonts w:hAnsi="宋体" w:cs="宋体" w:hint="eastAsia"/>
          <w:b/>
          <w:szCs w:val="21"/>
        </w:rPr>
        <w:t>SOUR</w:t>
      </w:r>
      <w:r w:rsidR="006B37F2" w:rsidRPr="007B78B6">
        <w:rPr>
          <w:rFonts w:hAnsi="宋体" w:cs="宋体" w:hint="eastAsia"/>
          <w:szCs w:val="21"/>
        </w:rPr>
        <w:t>ce:]</w:t>
      </w:r>
      <w:r w:rsidR="006B37F2" w:rsidRPr="007B78B6">
        <w:rPr>
          <w:b/>
          <w:szCs w:val="21"/>
        </w:rPr>
        <w:t>POW</w:t>
      </w:r>
      <w:r w:rsidR="006B37F2" w:rsidRPr="007B78B6">
        <w:rPr>
          <w:szCs w:val="21"/>
        </w:rPr>
        <w:t>er[</w:t>
      </w:r>
      <w:r w:rsidR="006B37F2" w:rsidRPr="007B78B6">
        <w:rPr>
          <w:b/>
          <w:szCs w:val="21"/>
        </w:rPr>
        <w:t>:LEV</w:t>
      </w:r>
      <w:r w:rsidR="006B37F2" w:rsidRPr="007B78B6">
        <w:rPr>
          <w:szCs w:val="21"/>
        </w:rPr>
        <w:t>eI] [</w:t>
      </w:r>
      <w:r w:rsidR="006B37F2" w:rsidRPr="007B78B6">
        <w:rPr>
          <w:b/>
          <w:szCs w:val="21"/>
        </w:rPr>
        <w:t>:IMM</w:t>
      </w:r>
      <w:r w:rsidR="006B37F2" w:rsidRPr="007B78B6">
        <w:rPr>
          <w:szCs w:val="21"/>
        </w:rPr>
        <w:t>ediate]</w:t>
      </w:r>
      <w:r w:rsidR="006B37F2" w:rsidRPr="007B78B6">
        <w:rPr>
          <w:rFonts w:hint="eastAsia"/>
          <w:szCs w:val="21"/>
        </w:rPr>
        <w:t>[</w:t>
      </w:r>
      <w:r w:rsidR="006B37F2" w:rsidRPr="007B78B6">
        <w:rPr>
          <w:rFonts w:hint="eastAsia"/>
          <w:b/>
          <w:szCs w:val="21"/>
        </w:rPr>
        <w:t>:AMPL</w:t>
      </w:r>
      <w:r w:rsidR="006B37F2" w:rsidRPr="007B78B6">
        <w:rPr>
          <w:rFonts w:hint="eastAsia"/>
          <w:szCs w:val="21"/>
        </w:rPr>
        <w:t>itude] &lt;NRf+&gt;</w:t>
      </w:r>
    </w:p>
    <w:p w:rsidR="006B37F2" w:rsidRPr="007B78B6" w:rsidRDefault="004A352E" w:rsidP="006B37F2">
      <w:pPr>
        <w:rPr>
          <w:szCs w:val="21"/>
        </w:rPr>
      </w:pPr>
      <w:r w:rsidRPr="007B78B6">
        <w:rPr>
          <w:rFonts w:hAnsi="宋体" w:cs="宋体" w:hint="eastAsia"/>
          <w:b/>
          <w:szCs w:val="21"/>
        </w:rPr>
        <w:t>Parameter</w:t>
      </w:r>
      <w:r w:rsidR="006B37F2" w:rsidRPr="007B78B6">
        <w:rPr>
          <w:rFonts w:hAnsi="宋体" w:cs="宋体" w:hint="eastAsia"/>
          <w:b/>
          <w:szCs w:val="21"/>
        </w:rPr>
        <w:t>：</w:t>
      </w:r>
      <w:r w:rsidRPr="007B78B6">
        <w:rPr>
          <w:rFonts w:hint="eastAsia"/>
          <w:szCs w:val="21"/>
        </w:rPr>
        <w:t>Figure</w:t>
      </w:r>
      <w:r w:rsidR="006B37F2" w:rsidRPr="007B78B6">
        <w:rPr>
          <w:rFonts w:hint="eastAsia"/>
          <w:szCs w:val="21"/>
        </w:rPr>
        <w:t>|MIN|MAX</w:t>
      </w:r>
    </w:p>
    <w:p w:rsidR="006B37F2" w:rsidRPr="007B78B6" w:rsidRDefault="004A352E" w:rsidP="006B37F2">
      <w:pPr>
        <w:rPr>
          <w:szCs w:val="21"/>
        </w:rPr>
      </w:pPr>
      <w:r w:rsidRPr="007B78B6">
        <w:rPr>
          <w:rFonts w:hAnsi="宋体" w:cs="宋体" w:hint="eastAsia"/>
          <w:b/>
          <w:szCs w:val="21"/>
        </w:rPr>
        <w:t>Unit</w:t>
      </w:r>
      <w:r w:rsidR="006B37F2" w:rsidRPr="007B78B6">
        <w:rPr>
          <w:rFonts w:hAnsi="宋体" w:cs="宋体" w:hint="eastAsia"/>
          <w:b/>
          <w:szCs w:val="21"/>
        </w:rPr>
        <w:t>：</w:t>
      </w:r>
      <w:r w:rsidR="006B37F2" w:rsidRPr="007B78B6">
        <w:rPr>
          <w:rFonts w:hint="eastAsia"/>
          <w:szCs w:val="21"/>
        </w:rPr>
        <w:t>W</w:t>
      </w:r>
    </w:p>
    <w:p w:rsidR="006B37F2" w:rsidRPr="007B78B6" w:rsidRDefault="004A352E" w:rsidP="006B37F2">
      <w:pPr>
        <w:rPr>
          <w:szCs w:val="21"/>
        </w:rPr>
      </w:pPr>
      <w:r w:rsidRPr="007B78B6">
        <w:rPr>
          <w:rFonts w:hAnsi="宋体" w:cs="宋体" w:hint="eastAsia"/>
          <w:b/>
          <w:szCs w:val="21"/>
        </w:rPr>
        <w:t>Example</w:t>
      </w:r>
      <w:r w:rsidR="006B37F2" w:rsidRPr="007B78B6">
        <w:rPr>
          <w:rFonts w:hAnsi="宋体" w:cs="宋体" w:hint="eastAsia"/>
          <w:b/>
          <w:szCs w:val="21"/>
        </w:rPr>
        <w:t>：</w:t>
      </w:r>
      <w:r w:rsidR="006B37F2" w:rsidRPr="007B78B6">
        <w:rPr>
          <w:rFonts w:hint="eastAsia"/>
          <w:b/>
          <w:szCs w:val="21"/>
        </w:rPr>
        <w:t>POW</w:t>
      </w:r>
      <w:r w:rsidR="006B37F2" w:rsidRPr="007B78B6">
        <w:rPr>
          <w:rFonts w:hint="eastAsia"/>
          <w:szCs w:val="21"/>
        </w:rPr>
        <w:t xml:space="preserve"> 10</w:t>
      </w:r>
      <w:r w:rsidR="006B37F2" w:rsidRPr="007B78B6">
        <w:rPr>
          <w:rFonts w:hint="eastAsia"/>
          <w:szCs w:val="21"/>
        </w:rPr>
        <w:tab/>
      </w:r>
      <w:r w:rsidR="006B37F2" w:rsidRPr="007B78B6">
        <w:rPr>
          <w:rFonts w:hint="eastAsia"/>
          <w:szCs w:val="21"/>
        </w:rPr>
        <w:tab/>
      </w:r>
      <w:r w:rsidR="006B37F2" w:rsidRPr="007B78B6">
        <w:rPr>
          <w:rFonts w:hint="eastAsia"/>
          <w:szCs w:val="21"/>
        </w:rPr>
        <w:tab/>
      </w:r>
      <w:r w:rsidR="006B37F2" w:rsidRPr="007B78B6">
        <w:rPr>
          <w:rFonts w:hint="eastAsia"/>
          <w:szCs w:val="21"/>
        </w:rPr>
        <w:tab/>
      </w:r>
      <w:r w:rsidR="006B37F2" w:rsidRPr="007B78B6">
        <w:rPr>
          <w:rFonts w:hint="eastAsia"/>
          <w:szCs w:val="21"/>
        </w:rPr>
        <w:tab/>
      </w:r>
      <w:r w:rsidR="006B37F2" w:rsidRPr="007B78B6">
        <w:rPr>
          <w:rFonts w:hint="eastAsia"/>
          <w:szCs w:val="21"/>
        </w:rPr>
        <w:tab/>
      </w:r>
      <w:r w:rsidR="006B37F2" w:rsidRPr="007B78B6">
        <w:rPr>
          <w:rFonts w:hint="eastAsia"/>
          <w:szCs w:val="21"/>
        </w:rPr>
        <w:tab/>
      </w:r>
      <w:r w:rsidR="00EC6807" w:rsidRPr="007B78B6">
        <w:rPr>
          <w:rFonts w:hint="eastAsia"/>
          <w:szCs w:val="21"/>
        </w:rPr>
        <w:t xml:space="preserve">Set the immediate power level to </w:t>
      </w:r>
      <w:r w:rsidR="006B37F2" w:rsidRPr="007B78B6">
        <w:rPr>
          <w:rFonts w:hint="eastAsia"/>
          <w:szCs w:val="21"/>
        </w:rPr>
        <w:t>10W</w:t>
      </w:r>
      <w:r w:rsidR="00EC6807" w:rsidRPr="007B78B6">
        <w:rPr>
          <w:rFonts w:hint="eastAsia"/>
          <w:szCs w:val="21"/>
        </w:rPr>
        <w:t>;</w:t>
      </w:r>
    </w:p>
    <w:p w:rsidR="006B37F2" w:rsidRPr="007B78B6" w:rsidRDefault="004A352E" w:rsidP="006B37F2">
      <w:pPr>
        <w:rPr>
          <w:szCs w:val="21"/>
        </w:rPr>
      </w:pPr>
      <w:r w:rsidRPr="007B78B6">
        <w:rPr>
          <w:rFonts w:hint="eastAsia"/>
          <w:b/>
          <w:szCs w:val="21"/>
        </w:rPr>
        <w:t>Query Syntax</w:t>
      </w:r>
      <w:r w:rsidR="006B37F2" w:rsidRPr="007B78B6">
        <w:rPr>
          <w:rFonts w:hAnsi="宋体" w:cs="宋体" w:hint="eastAsia"/>
          <w:b/>
          <w:szCs w:val="21"/>
        </w:rPr>
        <w:t>：</w:t>
      </w:r>
      <w:r w:rsidR="006B37F2" w:rsidRPr="007B78B6">
        <w:rPr>
          <w:rFonts w:hAnsi="宋体" w:cs="宋体" w:hint="eastAsia"/>
          <w:szCs w:val="21"/>
        </w:rPr>
        <w:t>[</w:t>
      </w:r>
      <w:r w:rsidR="006B37F2" w:rsidRPr="007B78B6">
        <w:rPr>
          <w:rFonts w:hAnsi="宋体" w:cs="宋体" w:hint="eastAsia"/>
          <w:b/>
          <w:szCs w:val="21"/>
        </w:rPr>
        <w:t>SOUR</w:t>
      </w:r>
      <w:r w:rsidR="006B37F2" w:rsidRPr="007B78B6">
        <w:rPr>
          <w:rFonts w:hAnsi="宋体" w:cs="宋体" w:hint="eastAsia"/>
          <w:szCs w:val="21"/>
        </w:rPr>
        <w:t>ce:]</w:t>
      </w:r>
      <w:r w:rsidR="006B37F2" w:rsidRPr="007B78B6">
        <w:rPr>
          <w:b/>
          <w:szCs w:val="21"/>
        </w:rPr>
        <w:t>POW</w:t>
      </w:r>
      <w:r w:rsidR="006B37F2" w:rsidRPr="007B78B6">
        <w:rPr>
          <w:szCs w:val="21"/>
        </w:rPr>
        <w:t>er[</w:t>
      </w:r>
      <w:r w:rsidR="006B37F2" w:rsidRPr="007B78B6">
        <w:rPr>
          <w:b/>
          <w:szCs w:val="21"/>
        </w:rPr>
        <w:t>:LEV</w:t>
      </w:r>
      <w:r w:rsidR="006B37F2" w:rsidRPr="007B78B6">
        <w:rPr>
          <w:szCs w:val="21"/>
        </w:rPr>
        <w:t>eI] [</w:t>
      </w:r>
      <w:r w:rsidR="006B37F2" w:rsidRPr="007B78B6">
        <w:rPr>
          <w:b/>
          <w:szCs w:val="21"/>
        </w:rPr>
        <w:t>:IMM</w:t>
      </w:r>
      <w:r w:rsidR="006B37F2" w:rsidRPr="007B78B6">
        <w:rPr>
          <w:szCs w:val="21"/>
        </w:rPr>
        <w:t>ediate]</w:t>
      </w:r>
      <w:r w:rsidR="006B37F2" w:rsidRPr="007B78B6">
        <w:rPr>
          <w:rFonts w:hint="eastAsia"/>
          <w:szCs w:val="21"/>
        </w:rPr>
        <w:t>[</w:t>
      </w:r>
      <w:r w:rsidR="006B37F2" w:rsidRPr="007B78B6">
        <w:rPr>
          <w:rFonts w:hint="eastAsia"/>
          <w:b/>
          <w:szCs w:val="21"/>
        </w:rPr>
        <w:t>:AMPL</w:t>
      </w:r>
      <w:r w:rsidR="006B37F2" w:rsidRPr="007B78B6">
        <w:rPr>
          <w:rFonts w:hint="eastAsia"/>
          <w:szCs w:val="21"/>
        </w:rPr>
        <w:t>itude]?</w:t>
      </w:r>
    </w:p>
    <w:p w:rsidR="006B37F2" w:rsidRPr="007B78B6" w:rsidRDefault="004A352E" w:rsidP="006B37F2">
      <w:pPr>
        <w:rPr>
          <w:szCs w:val="21"/>
        </w:rPr>
      </w:pPr>
      <w:r w:rsidRPr="007B78B6">
        <w:rPr>
          <w:rFonts w:hAnsi="宋体" w:cs="宋体" w:hint="eastAsia"/>
          <w:b/>
          <w:szCs w:val="21"/>
        </w:rPr>
        <w:t>Parameter</w:t>
      </w:r>
      <w:r w:rsidR="006B37F2" w:rsidRPr="007B78B6">
        <w:rPr>
          <w:rFonts w:hAnsi="宋体" w:cs="宋体" w:hint="eastAsia"/>
          <w:b/>
          <w:szCs w:val="21"/>
        </w:rPr>
        <w:t>：</w:t>
      </w:r>
      <w:r w:rsidR="00AE4A8B" w:rsidRPr="007B78B6">
        <w:rPr>
          <w:rFonts w:hint="eastAsia"/>
          <w:szCs w:val="21"/>
        </w:rPr>
        <w:t>None</w:t>
      </w:r>
      <w:r w:rsidR="006B37F2" w:rsidRPr="007B78B6">
        <w:rPr>
          <w:rFonts w:hint="eastAsia"/>
          <w:szCs w:val="21"/>
        </w:rPr>
        <w:t>|MIN|MAX</w:t>
      </w:r>
    </w:p>
    <w:p w:rsidR="006B37F2" w:rsidRPr="007B78B6" w:rsidRDefault="004A352E" w:rsidP="006B37F2">
      <w:pPr>
        <w:rPr>
          <w:szCs w:val="21"/>
        </w:rPr>
      </w:pPr>
      <w:r w:rsidRPr="007B78B6">
        <w:rPr>
          <w:rFonts w:hAnsi="宋体" w:cs="宋体" w:hint="eastAsia"/>
          <w:b/>
          <w:szCs w:val="21"/>
        </w:rPr>
        <w:t>Example</w:t>
      </w:r>
      <w:r w:rsidR="006B37F2" w:rsidRPr="007B78B6">
        <w:rPr>
          <w:rFonts w:hAnsi="宋体" w:cs="宋体" w:hint="eastAsia"/>
          <w:b/>
          <w:szCs w:val="21"/>
        </w:rPr>
        <w:t>：</w:t>
      </w:r>
      <w:r w:rsidR="006B37F2" w:rsidRPr="007B78B6">
        <w:rPr>
          <w:rFonts w:hint="eastAsia"/>
          <w:b/>
          <w:szCs w:val="21"/>
        </w:rPr>
        <w:t>POW?</w:t>
      </w:r>
      <w:r w:rsidR="006B37F2" w:rsidRPr="007B78B6">
        <w:rPr>
          <w:rFonts w:hint="eastAsia"/>
          <w:szCs w:val="21"/>
        </w:rPr>
        <w:tab/>
      </w:r>
      <w:r w:rsidR="006B37F2" w:rsidRPr="007B78B6">
        <w:rPr>
          <w:rFonts w:hint="eastAsia"/>
          <w:szCs w:val="21"/>
        </w:rPr>
        <w:tab/>
      </w:r>
      <w:r w:rsidR="006B37F2" w:rsidRPr="007B78B6">
        <w:rPr>
          <w:rFonts w:hint="eastAsia"/>
          <w:szCs w:val="21"/>
        </w:rPr>
        <w:tab/>
      </w:r>
      <w:r w:rsidR="006B37F2" w:rsidRPr="007B78B6">
        <w:rPr>
          <w:rFonts w:hint="eastAsia"/>
          <w:szCs w:val="21"/>
        </w:rPr>
        <w:tab/>
      </w:r>
      <w:r w:rsidR="006B37F2" w:rsidRPr="007B78B6">
        <w:rPr>
          <w:rFonts w:hint="eastAsia"/>
          <w:szCs w:val="21"/>
        </w:rPr>
        <w:tab/>
      </w:r>
      <w:r w:rsidR="006B37F2" w:rsidRPr="007B78B6">
        <w:rPr>
          <w:rFonts w:hint="eastAsia"/>
          <w:szCs w:val="21"/>
        </w:rPr>
        <w:tab/>
      </w:r>
      <w:r w:rsidR="006B37F2" w:rsidRPr="007B78B6">
        <w:rPr>
          <w:rFonts w:hint="eastAsia"/>
          <w:szCs w:val="21"/>
        </w:rPr>
        <w:tab/>
      </w:r>
      <w:r w:rsidR="006B37F2" w:rsidRPr="007B78B6">
        <w:rPr>
          <w:rFonts w:hint="eastAsia"/>
          <w:szCs w:val="21"/>
        </w:rPr>
        <w:tab/>
      </w:r>
      <w:r w:rsidR="00EC6807" w:rsidRPr="007B78B6">
        <w:rPr>
          <w:rFonts w:hint="eastAsia"/>
          <w:szCs w:val="21"/>
        </w:rPr>
        <w:t>Query the immediate power level;</w:t>
      </w:r>
    </w:p>
    <w:p w:rsidR="006B37F2" w:rsidRPr="007B78B6" w:rsidRDefault="006B37F2" w:rsidP="006B37F2">
      <w:pPr>
        <w:ind w:leftChars="514" w:left="1079"/>
        <w:rPr>
          <w:szCs w:val="21"/>
        </w:rPr>
      </w:pPr>
      <w:r w:rsidRPr="007B78B6">
        <w:rPr>
          <w:rFonts w:hint="eastAsia"/>
          <w:b/>
          <w:szCs w:val="21"/>
        </w:rPr>
        <w:t xml:space="preserve">POW? </w:t>
      </w:r>
      <w:r w:rsidRPr="007B78B6">
        <w:rPr>
          <w:rFonts w:hint="eastAsia"/>
          <w:szCs w:val="21"/>
        </w:rPr>
        <w:t>MIN</w:t>
      </w:r>
      <w:r w:rsidRPr="007B78B6">
        <w:rPr>
          <w:rFonts w:hint="eastAsia"/>
          <w:szCs w:val="21"/>
        </w:rPr>
        <w:tab/>
      </w:r>
      <w:r w:rsidRPr="007B78B6">
        <w:rPr>
          <w:rFonts w:hint="eastAsia"/>
          <w:szCs w:val="21"/>
        </w:rPr>
        <w:tab/>
      </w:r>
      <w:r w:rsidRPr="007B78B6">
        <w:rPr>
          <w:rFonts w:hint="eastAsia"/>
          <w:szCs w:val="21"/>
        </w:rPr>
        <w:tab/>
      </w:r>
      <w:r w:rsidRPr="007B78B6">
        <w:rPr>
          <w:rFonts w:hint="eastAsia"/>
          <w:szCs w:val="21"/>
        </w:rPr>
        <w:tab/>
      </w:r>
      <w:r w:rsidRPr="007B78B6">
        <w:rPr>
          <w:rFonts w:hint="eastAsia"/>
          <w:szCs w:val="21"/>
        </w:rPr>
        <w:tab/>
      </w:r>
      <w:r w:rsidRPr="007B78B6">
        <w:rPr>
          <w:rFonts w:hint="eastAsia"/>
          <w:szCs w:val="21"/>
        </w:rPr>
        <w:tab/>
      </w:r>
      <w:r w:rsidR="00EC6807" w:rsidRPr="007B78B6">
        <w:rPr>
          <w:rFonts w:hint="eastAsia"/>
          <w:szCs w:val="21"/>
        </w:rPr>
        <w:t>Query the minimum immediate power level;</w:t>
      </w:r>
    </w:p>
    <w:p w:rsidR="006B37F2" w:rsidRPr="007B78B6" w:rsidRDefault="006B37F2" w:rsidP="006B37F2">
      <w:pPr>
        <w:ind w:leftChars="514" w:left="1079"/>
        <w:rPr>
          <w:szCs w:val="21"/>
        </w:rPr>
      </w:pPr>
      <w:r w:rsidRPr="007B78B6">
        <w:rPr>
          <w:rFonts w:hint="eastAsia"/>
          <w:b/>
          <w:szCs w:val="21"/>
        </w:rPr>
        <w:t xml:space="preserve">POW? </w:t>
      </w:r>
      <w:r w:rsidRPr="007B78B6">
        <w:rPr>
          <w:rFonts w:hint="eastAsia"/>
          <w:szCs w:val="21"/>
        </w:rPr>
        <w:t>MAX</w:t>
      </w:r>
      <w:r w:rsidRPr="007B78B6">
        <w:rPr>
          <w:rFonts w:hint="eastAsia"/>
          <w:szCs w:val="21"/>
        </w:rPr>
        <w:tab/>
      </w:r>
      <w:r w:rsidRPr="007B78B6">
        <w:rPr>
          <w:rFonts w:hint="eastAsia"/>
          <w:szCs w:val="21"/>
        </w:rPr>
        <w:tab/>
      </w:r>
      <w:r w:rsidRPr="007B78B6">
        <w:rPr>
          <w:rFonts w:hint="eastAsia"/>
          <w:szCs w:val="21"/>
        </w:rPr>
        <w:tab/>
      </w:r>
      <w:r w:rsidRPr="007B78B6">
        <w:rPr>
          <w:rFonts w:hint="eastAsia"/>
          <w:szCs w:val="21"/>
        </w:rPr>
        <w:tab/>
      </w:r>
      <w:r w:rsidRPr="007B78B6">
        <w:rPr>
          <w:rFonts w:hint="eastAsia"/>
          <w:szCs w:val="21"/>
        </w:rPr>
        <w:tab/>
      </w:r>
      <w:r w:rsidRPr="007B78B6">
        <w:rPr>
          <w:rFonts w:hint="eastAsia"/>
          <w:szCs w:val="21"/>
        </w:rPr>
        <w:tab/>
      </w:r>
      <w:r w:rsidR="00EC6807" w:rsidRPr="007B78B6">
        <w:rPr>
          <w:rFonts w:hint="eastAsia"/>
          <w:szCs w:val="21"/>
        </w:rPr>
        <w:t>Query the maximum immediate power level;</w:t>
      </w:r>
    </w:p>
    <w:p w:rsidR="006B37F2" w:rsidRPr="007B78B6" w:rsidRDefault="004A352E" w:rsidP="006B37F2">
      <w:pPr>
        <w:rPr>
          <w:szCs w:val="21"/>
        </w:rPr>
      </w:pPr>
      <w:r w:rsidRPr="007B78B6">
        <w:rPr>
          <w:rFonts w:hAnsi="宋体" w:cs="宋体" w:hint="eastAsia"/>
          <w:b/>
          <w:szCs w:val="21"/>
        </w:rPr>
        <w:t>Returned Parameter</w:t>
      </w:r>
      <w:r w:rsidR="006B37F2" w:rsidRPr="007B78B6">
        <w:rPr>
          <w:rFonts w:hAnsi="宋体" w:cs="宋体" w:hint="eastAsia"/>
          <w:b/>
          <w:szCs w:val="21"/>
        </w:rPr>
        <w:t>：</w:t>
      </w:r>
      <w:r w:rsidR="006B37F2" w:rsidRPr="007B78B6">
        <w:rPr>
          <w:rFonts w:hint="eastAsia"/>
          <w:szCs w:val="21"/>
        </w:rPr>
        <w:t>&lt;NR3&gt;</w:t>
      </w:r>
    </w:p>
    <w:p w:rsidR="006B37F2" w:rsidRPr="007B78B6" w:rsidRDefault="004A352E" w:rsidP="006B37F2">
      <w:pPr>
        <w:rPr>
          <w:b/>
          <w:szCs w:val="21"/>
        </w:rPr>
      </w:pPr>
      <w:r w:rsidRPr="007B78B6">
        <w:rPr>
          <w:rFonts w:hint="eastAsia"/>
          <w:b/>
          <w:szCs w:val="21"/>
        </w:rPr>
        <w:t>Related Command</w:t>
      </w:r>
      <w:r w:rsidR="006B37F2" w:rsidRPr="007B78B6">
        <w:rPr>
          <w:rFonts w:hint="eastAsia"/>
          <w:b/>
          <w:szCs w:val="21"/>
        </w:rPr>
        <w:t>：</w:t>
      </w:r>
      <w:r w:rsidR="006B37F2" w:rsidRPr="007B78B6">
        <w:rPr>
          <w:rFonts w:hint="eastAsia"/>
          <w:b/>
          <w:szCs w:val="21"/>
        </w:rPr>
        <w:t>POW:TRIG</w:t>
      </w:r>
    </w:p>
    <w:p w:rsidR="0030107C" w:rsidRPr="007B78B6" w:rsidRDefault="0030107C" w:rsidP="006B37F2">
      <w:pPr>
        <w:rPr>
          <w:b/>
          <w:szCs w:val="21"/>
        </w:rPr>
      </w:pPr>
    </w:p>
    <w:p w:rsidR="006B37F2" w:rsidRPr="007B78B6" w:rsidRDefault="006B37F2" w:rsidP="006B37F2">
      <w:pPr>
        <w:rPr>
          <w:szCs w:val="21"/>
        </w:rPr>
      </w:pPr>
      <w:r w:rsidRPr="007B78B6">
        <w:rPr>
          <w:szCs w:val="21"/>
        </w:rPr>
        <w:t>[</w:t>
      </w:r>
      <w:r w:rsidRPr="007B78B6">
        <w:rPr>
          <w:b/>
          <w:szCs w:val="21"/>
        </w:rPr>
        <w:t>SOUR</w:t>
      </w:r>
      <w:r w:rsidRPr="007B78B6">
        <w:rPr>
          <w:szCs w:val="21"/>
        </w:rPr>
        <w:t>ce:]</w:t>
      </w:r>
      <w:r w:rsidRPr="007B78B6">
        <w:rPr>
          <w:b/>
          <w:szCs w:val="21"/>
        </w:rPr>
        <w:t xml:space="preserve"> POW</w:t>
      </w:r>
      <w:r w:rsidRPr="007B78B6">
        <w:rPr>
          <w:szCs w:val="21"/>
        </w:rPr>
        <w:t>er</w:t>
      </w:r>
      <w:r w:rsidRPr="007B78B6">
        <w:rPr>
          <w:b/>
          <w:szCs w:val="21"/>
        </w:rPr>
        <w:t>:</w:t>
      </w:r>
      <w:r w:rsidRPr="007B78B6">
        <w:rPr>
          <w:rFonts w:hint="eastAsia"/>
          <w:b/>
          <w:szCs w:val="21"/>
        </w:rPr>
        <w:t>LIM</w:t>
      </w:r>
      <w:r w:rsidRPr="007B78B6">
        <w:rPr>
          <w:rFonts w:hint="eastAsia"/>
          <w:szCs w:val="21"/>
        </w:rPr>
        <w:t>it</w:t>
      </w:r>
      <w:r w:rsidRPr="007B78B6">
        <w:rPr>
          <w:rFonts w:hint="eastAsia"/>
          <w:szCs w:val="21"/>
        </w:rPr>
        <w:tab/>
      </w:r>
      <w:r w:rsidRPr="007B78B6">
        <w:rPr>
          <w:rFonts w:hint="eastAsia"/>
          <w:szCs w:val="21"/>
        </w:rPr>
        <w:tab/>
      </w:r>
      <w:r w:rsidRPr="007B78B6">
        <w:rPr>
          <w:rFonts w:hint="eastAsia"/>
          <w:szCs w:val="21"/>
        </w:rPr>
        <w:tab/>
      </w:r>
      <w:r w:rsidRPr="007B78B6">
        <w:rPr>
          <w:rFonts w:hint="eastAsia"/>
          <w:szCs w:val="21"/>
        </w:rPr>
        <w:tab/>
      </w:r>
      <w:r w:rsidRPr="007B78B6">
        <w:rPr>
          <w:rFonts w:hint="eastAsia"/>
          <w:szCs w:val="21"/>
        </w:rPr>
        <w:tab/>
      </w:r>
      <w:r w:rsidRPr="007B78B6">
        <w:rPr>
          <w:rFonts w:hint="eastAsia"/>
          <w:szCs w:val="21"/>
        </w:rPr>
        <w:tab/>
      </w:r>
      <w:r w:rsidRPr="007B78B6">
        <w:rPr>
          <w:rFonts w:hint="eastAsia"/>
          <w:szCs w:val="21"/>
        </w:rPr>
        <w:tab/>
      </w:r>
    </w:p>
    <w:p w:rsidR="006B37F2" w:rsidRPr="00034A61" w:rsidRDefault="002D1B37" w:rsidP="006B37F2">
      <w:pPr>
        <w:rPr>
          <w:szCs w:val="21"/>
        </w:rPr>
      </w:pPr>
      <w:r w:rsidRPr="007B78B6">
        <w:rPr>
          <w:rFonts w:hint="eastAsia"/>
          <w:szCs w:val="21"/>
        </w:rPr>
        <w:t xml:space="preserve">This command sets the power limit level of the electronic load. During the power setting operation, if the </w:t>
      </w:r>
      <w:r w:rsidRPr="007B78B6">
        <w:rPr>
          <w:rFonts w:hint="eastAsia"/>
          <w:szCs w:val="21"/>
        </w:rPr>
        <w:lastRenderedPageBreak/>
        <w:t>programmed power level exceeds the current limit level, the system will take the power limit level as the programmed power level.</w:t>
      </w:r>
    </w:p>
    <w:p w:rsidR="006B37F2" w:rsidRPr="007B78B6" w:rsidRDefault="004A352E" w:rsidP="006B37F2">
      <w:pPr>
        <w:rPr>
          <w:szCs w:val="21"/>
        </w:rPr>
      </w:pPr>
      <w:r w:rsidRPr="007B78B6">
        <w:rPr>
          <w:rFonts w:hint="eastAsia"/>
          <w:b/>
          <w:szCs w:val="21"/>
        </w:rPr>
        <w:t>Command Syntax</w:t>
      </w:r>
      <w:r w:rsidR="006B37F2" w:rsidRPr="007B78B6">
        <w:rPr>
          <w:rFonts w:hint="eastAsia"/>
          <w:b/>
          <w:szCs w:val="21"/>
        </w:rPr>
        <w:t>：</w:t>
      </w:r>
      <w:r w:rsidR="006B37F2" w:rsidRPr="007B78B6">
        <w:rPr>
          <w:szCs w:val="21"/>
        </w:rPr>
        <w:t>[</w:t>
      </w:r>
      <w:r w:rsidR="006B37F2" w:rsidRPr="007B78B6">
        <w:rPr>
          <w:b/>
          <w:szCs w:val="21"/>
        </w:rPr>
        <w:t>SOUR</w:t>
      </w:r>
      <w:r w:rsidR="006B37F2" w:rsidRPr="007B78B6">
        <w:rPr>
          <w:szCs w:val="21"/>
        </w:rPr>
        <w:t>ce:]</w:t>
      </w:r>
      <w:r w:rsidR="006B37F2" w:rsidRPr="007B78B6">
        <w:rPr>
          <w:b/>
          <w:szCs w:val="21"/>
        </w:rPr>
        <w:t xml:space="preserve"> POW</w:t>
      </w:r>
      <w:r w:rsidR="006B37F2" w:rsidRPr="007B78B6">
        <w:rPr>
          <w:szCs w:val="21"/>
        </w:rPr>
        <w:t>er</w:t>
      </w:r>
      <w:r w:rsidR="006B37F2" w:rsidRPr="007B78B6">
        <w:rPr>
          <w:b/>
          <w:szCs w:val="21"/>
        </w:rPr>
        <w:t>:</w:t>
      </w:r>
      <w:r w:rsidR="006B37F2" w:rsidRPr="007B78B6">
        <w:rPr>
          <w:rFonts w:hint="eastAsia"/>
          <w:b/>
          <w:szCs w:val="21"/>
        </w:rPr>
        <w:t>LIM</w:t>
      </w:r>
      <w:r w:rsidR="006B37F2" w:rsidRPr="007B78B6">
        <w:rPr>
          <w:rFonts w:hint="eastAsia"/>
          <w:szCs w:val="21"/>
        </w:rPr>
        <w:t>it &lt;NRf+&gt;</w:t>
      </w:r>
    </w:p>
    <w:p w:rsidR="006B37F2" w:rsidRPr="007B78B6" w:rsidRDefault="004A352E" w:rsidP="006B37F2">
      <w:pPr>
        <w:rPr>
          <w:szCs w:val="21"/>
        </w:rPr>
      </w:pPr>
      <w:r w:rsidRPr="007B78B6">
        <w:rPr>
          <w:rFonts w:hint="eastAsia"/>
          <w:b/>
          <w:szCs w:val="21"/>
        </w:rPr>
        <w:t>Unit</w:t>
      </w:r>
      <w:r w:rsidR="006B37F2" w:rsidRPr="007B78B6">
        <w:rPr>
          <w:rFonts w:hint="eastAsia"/>
          <w:b/>
          <w:szCs w:val="21"/>
        </w:rPr>
        <w:t>：</w:t>
      </w:r>
      <w:r w:rsidR="006B37F2" w:rsidRPr="007B78B6">
        <w:rPr>
          <w:rFonts w:hint="eastAsia"/>
          <w:szCs w:val="21"/>
        </w:rPr>
        <w:t>W</w:t>
      </w:r>
    </w:p>
    <w:p w:rsidR="006B37F2" w:rsidRPr="007B78B6" w:rsidRDefault="004A352E" w:rsidP="006B37F2">
      <w:pPr>
        <w:rPr>
          <w:szCs w:val="21"/>
        </w:rPr>
      </w:pPr>
      <w:r w:rsidRPr="007B78B6">
        <w:rPr>
          <w:rFonts w:hint="eastAsia"/>
          <w:b/>
          <w:szCs w:val="21"/>
        </w:rPr>
        <w:t>Example</w:t>
      </w:r>
      <w:r w:rsidR="006B37F2" w:rsidRPr="007B78B6">
        <w:rPr>
          <w:rFonts w:hint="eastAsia"/>
          <w:b/>
          <w:szCs w:val="21"/>
        </w:rPr>
        <w:t>：</w:t>
      </w:r>
      <w:r w:rsidR="006B37F2" w:rsidRPr="007B78B6">
        <w:rPr>
          <w:b/>
          <w:szCs w:val="21"/>
        </w:rPr>
        <w:t>POW</w:t>
      </w:r>
      <w:r w:rsidR="006B37F2" w:rsidRPr="007B78B6">
        <w:rPr>
          <w:rFonts w:hint="eastAsia"/>
          <w:b/>
          <w:szCs w:val="21"/>
        </w:rPr>
        <w:t>:LIM</w:t>
      </w:r>
      <w:r w:rsidR="002D1B37" w:rsidRPr="007B78B6">
        <w:rPr>
          <w:rFonts w:hint="eastAsia"/>
          <w:szCs w:val="21"/>
        </w:rPr>
        <w:t xml:space="preserve"> 100</w:t>
      </w:r>
      <w:r w:rsidR="002D1B37" w:rsidRPr="007B78B6">
        <w:rPr>
          <w:rFonts w:hint="eastAsia"/>
          <w:szCs w:val="21"/>
        </w:rPr>
        <w:tab/>
      </w:r>
      <w:r w:rsidR="002D1B37" w:rsidRPr="007B78B6">
        <w:rPr>
          <w:rFonts w:hint="eastAsia"/>
          <w:szCs w:val="21"/>
        </w:rPr>
        <w:tab/>
      </w:r>
      <w:r w:rsidR="002D1B37" w:rsidRPr="007B78B6">
        <w:rPr>
          <w:rFonts w:hint="eastAsia"/>
          <w:szCs w:val="21"/>
        </w:rPr>
        <w:tab/>
      </w:r>
      <w:r w:rsidR="002D1B37" w:rsidRPr="007B78B6">
        <w:rPr>
          <w:rFonts w:hint="eastAsia"/>
          <w:szCs w:val="21"/>
        </w:rPr>
        <w:tab/>
      </w:r>
      <w:r w:rsidR="002D1B37" w:rsidRPr="007B78B6">
        <w:rPr>
          <w:rFonts w:hint="eastAsia"/>
          <w:szCs w:val="21"/>
        </w:rPr>
        <w:tab/>
      </w:r>
      <w:r w:rsidR="002D1B37" w:rsidRPr="007B78B6">
        <w:rPr>
          <w:rFonts w:hint="eastAsia"/>
          <w:szCs w:val="21"/>
        </w:rPr>
        <w:tab/>
      </w:r>
      <w:r w:rsidR="002D1B37" w:rsidRPr="007B78B6">
        <w:rPr>
          <w:rFonts w:hint="eastAsia"/>
          <w:szCs w:val="21"/>
        </w:rPr>
        <w:tab/>
        <w:t xml:space="preserve">Set the power limit level to </w:t>
      </w:r>
      <w:r w:rsidR="006B37F2" w:rsidRPr="007B78B6">
        <w:rPr>
          <w:rFonts w:hint="eastAsia"/>
          <w:szCs w:val="21"/>
        </w:rPr>
        <w:t>100W</w:t>
      </w:r>
      <w:r w:rsidR="002D1B37" w:rsidRPr="007B78B6">
        <w:rPr>
          <w:rFonts w:hint="eastAsia"/>
          <w:szCs w:val="21"/>
        </w:rPr>
        <w:t>;</w:t>
      </w:r>
    </w:p>
    <w:p w:rsidR="006B37F2" w:rsidRPr="007B78B6" w:rsidRDefault="004A352E" w:rsidP="006B37F2">
      <w:pPr>
        <w:rPr>
          <w:szCs w:val="21"/>
        </w:rPr>
      </w:pPr>
      <w:r w:rsidRPr="007B78B6">
        <w:rPr>
          <w:rFonts w:hint="eastAsia"/>
          <w:b/>
          <w:bCs/>
          <w:szCs w:val="21"/>
        </w:rPr>
        <w:t>Query Syntax</w:t>
      </w:r>
      <w:r w:rsidR="006B37F2" w:rsidRPr="007B78B6">
        <w:rPr>
          <w:rFonts w:hint="eastAsia"/>
          <w:b/>
          <w:szCs w:val="21"/>
        </w:rPr>
        <w:t>：</w:t>
      </w:r>
      <w:r w:rsidR="006B37F2" w:rsidRPr="007B78B6">
        <w:rPr>
          <w:szCs w:val="21"/>
        </w:rPr>
        <w:t>[</w:t>
      </w:r>
      <w:r w:rsidR="006B37F2" w:rsidRPr="007B78B6">
        <w:rPr>
          <w:b/>
          <w:szCs w:val="21"/>
        </w:rPr>
        <w:t>SOUR</w:t>
      </w:r>
      <w:r w:rsidR="006B37F2" w:rsidRPr="007B78B6">
        <w:rPr>
          <w:szCs w:val="21"/>
        </w:rPr>
        <w:t>ce:]</w:t>
      </w:r>
      <w:r w:rsidR="006B37F2" w:rsidRPr="007B78B6">
        <w:rPr>
          <w:b/>
          <w:szCs w:val="21"/>
        </w:rPr>
        <w:t xml:space="preserve"> POW</w:t>
      </w:r>
      <w:r w:rsidR="006B37F2" w:rsidRPr="007B78B6">
        <w:rPr>
          <w:szCs w:val="21"/>
        </w:rPr>
        <w:t>er</w:t>
      </w:r>
      <w:r w:rsidR="006B37F2" w:rsidRPr="007B78B6">
        <w:rPr>
          <w:b/>
          <w:szCs w:val="21"/>
        </w:rPr>
        <w:t>:L</w:t>
      </w:r>
      <w:r w:rsidR="006B37F2" w:rsidRPr="007B78B6">
        <w:rPr>
          <w:rFonts w:hint="eastAsia"/>
          <w:b/>
          <w:szCs w:val="21"/>
        </w:rPr>
        <w:t>IM</w:t>
      </w:r>
      <w:r w:rsidR="006B37F2" w:rsidRPr="007B78B6">
        <w:rPr>
          <w:rFonts w:hint="eastAsia"/>
          <w:szCs w:val="21"/>
        </w:rPr>
        <w:t>?</w:t>
      </w:r>
    </w:p>
    <w:p w:rsidR="006B37F2" w:rsidRPr="007B78B6" w:rsidRDefault="004A352E" w:rsidP="006B37F2">
      <w:pPr>
        <w:rPr>
          <w:szCs w:val="21"/>
        </w:rPr>
      </w:pPr>
      <w:r w:rsidRPr="007B78B6">
        <w:rPr>
          <w:rFonts w:hint="eastAsia"/>
          <w:b/>
          <w:szCs w:val="21"/>
        </w:rPr>
        <w:t>Parameter</w:t>
      </w:r>
      <w:r w:rsidR="006B37F2" w:rsidRPr="007B78B6">
        <w:rPr>
          <w:rFonts w:hint="eastAsia"/>
          <w:b/>
          <w:szCs w:val="21"/>
        </w:rPr>
        <w:t>：</w:t>
      </w:r>
      <w:r w:rsidR="00AE4A8B" w:rsidRPr="007B78B6">
        <w:rPr>
          <w:rFonts w:hint="eastAsia"/>
          <w:szCs w:val="21"/>
        </w:rPr>
        <w:t>None</w:t>
      </w:r>
    </w:p>
    <w:p w:rsidR="006B37F2" w:rsidRPr="007B78B6" w:rsidRDefault="004A352E" w:rsidP="006B37F2">
      <w:pPr>
        <w:rPr>
          <w:szCs w:val="21"/>
        </w:rPr>
      </w:pPr>
      <w:r w:rsidRPr="007B78B6">
        <w:rPr>
          <w:rFonts w:hint="eastAsia"/>
          <w:b/>
          <w:szCs w:val="21"/>
        </w:rPr>
        <w:t>Example</w:t>
      </w:r>
      <w:r w:rsidR="006B37F2" w:rsidRPr="007B78B6">
        <w:rPr>
          <w:rFonts w:hint="eastAsia"/>
          <w:b/>
          <w:szCs w:val="21"/>
        </w:rPr>
        <w:t>：</w:t>
      </w:r>
      <w:r w:rsidR="006B37F2" w:rsidRPr="007B78B6">
        <w:rPr>
          <w:b/>
          <w:szCs w:val="21"/>
        </w:rPr>
        <w:t>POW</w:t>
      </w:r>
      <w:r w:rsidR="006B37F2" w:rsidRPr="007B78B6">
        <w:rPr>
          <w:rFonts w:hint="eastAsia"/>
          <w:b/>
          <w:szCs w:val="21"/>
        </w:rPr>
        <w:t xml:space="preserve">: </w:t>
      </w:r>
      <w:r w:rsidR="006B37F2" w:rsidRPr="007B78B6">
        <w:rPr>
          <w:b/>
          <w:szCs w:val="21"/>
        </w:rPr>
        <w:t>L</w:t>
      </w:r>
      <w:r w:rsidR="006B37F2" w:rsidRPr="007B78B6">
        <w:rPr>
          <w:rFonts w:hint="eastAsia"/>
          <w:b/>
          <w:szCs w:val="21"/>
        </w:rPr>
        <w:t>IM</w:t>
      </w:r>
      <w:r w:rsidR="006B37F2" w:rsidRPr="007B78B6">
        <w:rPr>
          <w:rFonts w:hint="eastAsia"/>
          <w:szCs w:val="21"/>
        </w:rPr>
        <w:t>?</w:t>
      </w:r>
      <w:r w:rsidR="006B37F2" w:rsidRPr="007B78B6">
        <w:rPr>
          <w:rFonts w:hint="eastAsia"/>
          <w:szCs w:val="21"/>
        </w:rPr>
        <w:tab/>
      </w:r>
      <w:r w:rsidR="006B37F2" w:rsidRPr="007B78B6">
        <w:rPr>
          <w:rFonts w:hint="eastAsia"/>
          <w:szCs w:val="21"/>
        </w:rPr>
        <w:tab/>
      </w:r>
      <w:r w:rsidR="006B37F2" w:rsidRPr="007B78B6">
        <w:rPr>
          <w:rFonts w:hint="eastAsia"/>
          <w:szCs w:val="21"/>
        </w:rPr>
        <w:tab/>
      </w:r>
      <w:r w:rsidR="006B37F2" w:rsidRPr="007B78B6">
        <w:rPr>
          <w:rFonts w:hint="eastAsia"/>
          <w:szCs w:val="21"/>
        </w:rPr>
        <w:tab/>
      </w:r>
      <w:r w:rsidR="006B37F2" w:rsidRPr="007B78B6">
        <w:rPr>
          <w:rFonts w:hint="eastAsia"/>
          <w:szCs w:val="21"/>
        </w:rPr>
        <w:tab/>
      </w:r>
      <w:r w:rsidR="006B37F2" w:rsidRPr="007B78B6">
        <w:rPr>
          <w:rFonts w:hint="eastAsia"/>
          <w:szCs w:val="21"/>
        </w:rPr>
        <w:tab/>
      </w:r>
      <w:r w:rsidR="006B37F2" w:rsidRPr="007B78B6">
        <w:rPr>
          <w:rFonts w:hint="eastAsia"/>
          <w:szCs w:val="21"/>
        </w:rPr>
        <w:tab/>
      </w:r>
      <w:r w:rsidR="002D1B37" w:rsidRPr="007B78B6">
        <w:rPr>
          <w:rFonts w:hint="eastAsia"/>
          <w:szCs w:val="21"/>
        </w:rPr>
        <w:t>Query the power limit level;</w:t>
      </w:r>
    </w:p>
    <w:p w:rsidR="006B37F2" w:rsidRPr="007B78B6" w:rsidRDefault="004A352E" w:rsidP="006B37F2">
      <w:pPr>
        <w:rPr>
          <w:szCs w:val="21"/>
        </w:rPr>
      </w:pPr>
      <w:r w:rsidRPr="007B78B6">
        <w:rPr>
          <w:rFonts w:hint="eastAsia"/>
          <w:b/>
          <w:szCs w:val="21"/>
        </w:rPr>
        <w:t>Returned Parameter</w:t>
      </w:r>
      <w:r w:rsidR="006B37F2" w:rsidRPr="007B78B6">
        <w:rPr>
          <w:rFonts w:hint="eastAsia"/>
          <w:b/>
          <w:szCs w:val="21"/>
        </w:rPr>
        <w:t>：</w:t>
      </w:r>
      <w:r w:rsidR="006B37F2" w:rsidRPr="007B78B6">
        <w:rPr>
          <w:rFonts w:hint="eastAsia"/>
          <w:szCs w:val="21"/>
        </w:rPr>
        <w:t>&lt;NR3&gt;</w:t>
      </w:r>
    </w:p>
    <w:p w:rsidR="0030107C" w:rsidRPr="007B78B6" w:rsidRDefault="0030107C" w:rsidP="006B37F2">
      <w:pPr>
        <w:rPr>
          <w:b/>
          <w:szCs w:val="21"/>
        </w:rPr>
      </w:pPr>
    </w:p>
    <w:p w:rsidR="006B37F2" w:rsidRPr="007B78B6" w:rsidRDefault="006B37F2" w:rsidP="006B37F2">
      <w:pPr>
        <w:rPr>
          <w:b/>
          <w:szCs w:val="21"/>
        </w:rPr>
      </w:pPr>
      <w:r w:rsidRPr="007B78B6">
        <w:rPr>
          <w:szCs w:val="21"/>
        </w:rPr>
        <w:t>[</w:t>
      </w:r>
      <w:r w:rsidRPr="007B78B6">
        <w:rPr>
          <w:b/>
          <w:szCs w:val="21"/>
        </w:rPr>
        <w:t>SOUR</w:t>
      </w:r>
      <w:r w:rsidRPr="007B78B6">
        <w:rPr>
          <w:szCs w:val="21"/>
        </w:rPr>
        <w:t>ce:]</w:t>
      </w:r>
      <w:r w:rsidRPr="007B78B6">
        <w:rPr>
          <w:b/>
          <w:szCs w:val="21"/>
        </w:rPr>
        <w:t xml:space="preserve"> POW</w:t>
      </w:r>
      <w:r w:rsidRPr="007B78B6">
        <w:rPr>
          <w:szCs w:val="21"/>
        </w:rPr>
        <w:t>er</w:t>
      </w:r>
      <w:r w:rsidRPr="007B78B6">
        <w:rPr>
          <w:b/>
          <w:szCs w:val="21"/>
        </w:rPr>
        <w:t>:</w:t>
      </w:r>
      <w:r w:rsidRPr="007B78B6">
        <w:rPr>
          <w:rFonts w:hint="eastAsia"/>
          <w:b/>
          <w:szCs w:val="21"/>
        </w:rPr>
        <w:t>SLEW</w:t>
      </w:r>
      <w:r w:rsidRPr="007B78B6">
        <w:rPr>
          <w:rFonts w:hint="eastAsia"/>
          <w:szCs w:val="21"/>
        </w:rPr>
        <w:t>rate</w:t>
      </w:r>
      <w:r w:rsidRPr="007B78B6">
        <w:rPr>
          <w:rFonts w:hint="eastAsia"/>
          <w:b/>
          <w:szCs w:val="21"/>
        </w:rPr>
        <w:t>:NEG</w:t>
      </w:r>
      <w:r w:rsidRPr="007B78B6">
        <w:rPr>
          <w:rFonts w:hint="eastAsia"/>
          <w:szCs w:val="21"/>
        </w:rPr>
        <w:t>ative</w:t>
      </w:r>
    </w:p>
    <w:p w:rsidR="002D1B37" w:rsidRPr="007B78B6" w:rsidRDefault="002D1B37" w:rsidP="002D1B37">
      <w:pPr>
        <w:rPr>
          <w:szCs w:val="21"/>
        </w:rPr>
      </w:pPr>
      <w:r w:rsidRPr="007B78B6">
        <w:rPr>
          <w:rFonts w:hint="eastAsia"/>
          <w:szCs w:val="21"/>
        </w:rPr>
        <w:t xml:space="preserve">This command sets the current fall rate when the current changes from high level to low level in the transient power operation </w:t>
      </w:r>
      <w:r w:rsidRPr="007B78B6">
        <w:rPr>
          <w:szCs w:val="21"/>
        </w:rPr>
        <w:t>of the</w:t>
      </w:r>
      <w:r w:rsidRPr="007B78B6">
        <w:rPr>
          <w:rFonts w:hint="eastAsia"/>
          <w:szCs w:val="21"/>
        </w:rPr>
        <w:t xml:space="preserve"> electronic. This command is valid only in CP mode</w:t>
      </w:r>
    </w:p>
    <w:p w:rsidR="006B37F2" w:rsidRPr="007B78B6" w:rsidRDefault="006B37F2" w:rsidP="002D1B37">
      <w:pPr>
        <w:rPr>
          <w:szCs w:val="21"/>
        </w:rPr>
      </w:pPr>
    </w:p>
    <w:p w:rsidR="006B37F2" w:rsidRPr="007B78B6" w:rsidRDefault="004A352E" w:rsidP="006B37F2">
      <w:pPr>
        <w:rPr>
          <w:b/>
          <w:szCs w:val="21"/>
        </w:rPr>
      </w:pPr>
      <w:r w:rsidRPr="007B78B6">
        <w:rPr>
          <w:rFonts w:hint="eastAsia"/>
          <w:b/>
          <w:szCs w:val="21"/>
        </w:rPr>
        <w:t>Command Syntax</w:t>
      </w:r>
      <w:r w:rsidR="006B37F2" w:rsidRPr="007B78B6">
        <w:rPr>
          <w:rFonts w:hint="eastAsia"/>
          <w:b/>
          <w:szCs w:val="21"/>
        </w:rPr>
        <w:t>：</w:t>
      </w:r>
      <w:r w:rsidR="006B37F2" w:rsidRPr="007B78B6">
        <w:rPr>
          <w:szCs w:val="21"/>
        </w:rPr>
        <w:t>[</w:t>
      </w:r>
      <w:r w:rsidR="006B37F2" w:rsidRPr="007B78B6">
        <w:rPr>
          <w:b/>
          <w:szCs w:val="21"/>
        </w:rPr>
        <w:t>SOUR</w:t>
      </w:r>
      <w:r w:rsidR="006B37F2" w:rsidRPr="007B78B6">
        <w:rPr>
          <w:szCs w:val="21"/>
        </w:rPr>
        <w:t>ce:]</w:t>
      </w:r>
      <w:r w:rsidR="006B37F2" w:rsidRPr="007B78B6">
        <w:rPr>
          <w:b/>
          <w:szCs w:val="21"/>
        </w:rPr>
        <w:t xml:space="preserve"> POW</w:t>
      </w:r>
      <w:r w:rsidR="006B37F2" w:rsidRPr="007B78B6">
        <w:rPr>
          <w:szCs w:val="21"/>
        </w:rPr>
        <w:t>er</w:t>
      </w:r>
      <w:r w:rsidR="006B37F2" w:rsidRPr="007B78B6">
        <w:rPr>
          <w:b/>
          <w:szCs w:val="21"/>
        </w:rPr>
        <w:t>:</w:t>
      </w:r>
      <w:r w:rsidR="006B37F2" w:rsidRPr="007B78B6">
        <w:rPr>
          <w:rFonts w:hint="eastAsia"/>
          <w:b/>
          <w:szCs w:val="21"/>
        </w:rPr>
        <w:t>SLEW</w:t>
      </w:r>
      <w:r w:rsidR="006B37F2" w:rsidRPr="007B78B6">
        <w:rPr>
          <w:rFonts w:hint="eastAsia"/>
          <w:szCs w:val="21"/>
        </w:rPr>
        <w:t>rate</w:t>
      </w:r>
      <w:r w:rsidR="006B37F2" w:rsidRPr="007B78B6">
        <w:rPr>
          <w:rFonts w:hint="eastAsia"/>
          <w:b/>
          <w:szCs w:val="21"/>
        </w:rPr>
        <w:t>:NEG</w:t>
      </w:r>
      <w:r w:rsidR="006B37F2" w:rsidRPr="007B78B6">
        <w:rPr>
          <w:rFonts w:hint="eastAsia"/>
          <w:szCs w:val="21"/>
        </w:rPr>
        <w:t>ative&lt;NRf+&gt;</w:t>
      </w:r>
    </w:p>
    <w:p w:rsidR="006B37F2" w:rsidRPr="007B78B6" w:rsidRDefault="004A352E" w:rsidP="006B37F2">
      <w:pPr>
        <w:rPr>
          <w:szCs w:val="21"/>
        </w:rPr>
      </w:pPr>
      <w:r w:rsidRPr="007B78B6">
        <w:rPr>
          <w:rFonts w:hint="eastAsia"/>
          <w:b/>
          <w:szCs w:val="21"/>
        </w:rPr>
        <w:t>Parameter</w:t>
      </w:r>
      <w:r w:rsidR="006B37F2" w:rsidRPr="007B78B6">
        <w:rPr>
          <w:rFonts w:hint="eastAsia"/>
          <w:b/>
          <w:szCs w:val="21"/>
        </w:rPr>
        <w:t>：</w:t>
      </w:r>
      <w:r w:rsidRPr="007B78B6">
        <w:rPr>
          <w:rFonts w:hint="eastAsia"/>
          <w:szCs w:val="21"/>
        </w:rPr>
        <w:t>Figure</w:t>
      </w:r>
      <w:r w:rsidR="006B37F2" w:rsidRPr="007B78B6">
        <w:rPr>
          <w:rFonts w:hint="eastAsia"/>
          <w:szCs w:val="21"/>
        </w:rPr>
        <w:t>|MIN|MAX</w:t>
      </w:r>
    </w:p>
    <w:p w:rsidR="006B37F2" w:rsidRPr="007B78B6" w:rsidRDefault="004A352E" w:rsidP="006B37F2">
      <w:pPr>
        <w:rPr>
          <w:szCs w:val="21"/>
        </w:rPr>
      </w:pPr>
      <w:r w:rsidRPr="007B78B6">
        <w:rPr>
          <w:rFonts w:hint="eastAsia"/>
          <w:b/>
          <w:szCs w:val="21"/>
        </w:rPr>
        <w:t>Unit</w:t>
      </w:r>
      <w:r w:rsidR="006B37F2" w:rsidRPr="007B78B6">
        <w:rPr>
          <w:rFonts w:hint="eastAsia"/>
          <w:b/>
          <w:szCs w:val="21"/>
        </w:rPr>
        <w:t>：</w:t>
      </w:r>
      <w:r w:rsidR="006B37F2" w:rsidRPr="007B78B6">
        <w:rPr>
          <w:rFonts w:hint="eastAsia"/>
          <w:szCs w:val="21"/>
        </w:rPr>
        <w:t>A/ us</w:t>
      </w:r>
    </w:p>
    <w:p w:rsidR="006B37F2" w:rsidRPr="007B78B6" w:rsidRDefault="004A352E" w:rsidP="006B37F2">
      <w:pPr>
        <w:rPr>
          <w:szCs w:val="21"/>
        </w:rPr>
      </w:pPr>
      <w:r w:rsidRPr="007B78B6">
        <w:rPr>
          <w:rFonts w:hint="eastAsia"/>
          <w:b/>
          <w:szCs w:val="21"/>
        </w:rPr>
        <w:t>Example</w:t>
      </w:r>
      <w:r w:rsidR="006B37F2" w:rsidRPr="007B78B6">
        <w:rPr>
          <w:rFonts w:hint="eastAsia"/>
          <w:b/>
          <w:szCs w:val="21"/>
        </w:rPr>
        <w:t>：</w:t>
      </w:r>
      <w:r w:rsidR="006B37F2" w:rsidRPr="007B78B6">
        <w:rPr>
          <w:b/>
          <w:szCs w:val="21"/>
        </w:rPr>
        <w:t>POW</w:t>
      </w:r>
      <w:r w:rsidR="006B37F2" w:rsidRPr="007B78B6">
        <w:rPr>
          <w:rFonts w:hint="eastAsia"/>
          <w:b/>
          <w:szCs w:val="21"/>
        </w:rPr>
        <w:t>:SLEW:NEG</w:t>
      </w:r>
      <w:r w:rsidR="006B37F2" w:rsidRPr="007B78B6">
        <w:rPr>
          <w:rFonts w:hint="eastAsia"/>
          <w:szCs w:val="21"/>
        </w:rPr>
        <w:t xml:space="preserve"> 5</w:t>
      </w:r>
      <w:r w:rsidR="006B37F2" w:rsidRPr="007B78B6">
        <w:rPr>
          <w:rFonts w:hint="eastAsia"/>
          <w:szCs w:val="21"/>
        </w:rPr>
        <w:tab/>
      </w:r>
      <w:r w:rsidR="006B37F2" w:rsidRPr="007B78B6">
        <w:rPr>
          <w:rFonts w:hint="eastAsia"/>
          <w:szCs w:val="21"/>
        </w:rPr>
        <w:tab/>
      </w:r>
      <w:r w:rsidR="006B37F2" w:rsidRPr="007B78B6">
        <w:rPr>
          <w:rFonts w:hint="eastAsia"/>
          <w:szCs w:val="21"/>
        </w:rPr>
        <w:tab/>
      </w:r>
      <w:r w:rsidR="006B37F2" w:rsidRPr="007B78B6">
        <w:rPr>
          <w:rFonts w:hint="eastAsia"/>
          <w:szCs w:val="21"/>
        </w:rPr>
        <w:tab/>
      </w:r>
      <w:r w:rsidR="002A7A0D" w:rsidRPr="007B78B6">
        <w:rPr>
          <w:rFonts w:hint="eastAsia"/>
          <w:szCs w:val="21"/>
        </w:rPr>
        <w:t xml:space="preserve">Set the current fall rate in transient power operation to </w:t>
      </w:r>
      <w:r w:rsidR="006B37F2" w:rsidRPr="007B78B6">
        <w:rPr>
          <w:rFonts w:hint="eastAsia"/>
          <w:szCs w:val="21"/>
        </w:rPr>
        <w:t>5A/ us</w:t>
      </w:r>
      <w:r w:rsidR="002A7A0D" w:rsidRPr="007B78B6">
        <w:rPr>
          <w:rFonts w:hint="eastAsia"/>
          <w:szCs w:val="21"/>
        </w:rPr>
        <w:t>;</w:t>
      </w:r>
    </w:p>
    <w:p w:rsidR="006B37F2" w:rsidRPr="007B78B6" w:rsidRDefault="004A352E" w:rsidP="006B37F2">
      <w:pPr>
        <w:rPr>
          <w:b/>
          <w:szCs w:val="21"/>
        </w:rPr>
      </w:pPr>
      <w:r w:rsidRPr="007B78B6">
        <w:rPr>
          <w:rFonts w:hint="eastAsia"/>
          <w:b/>
          <w:bCs/>
          <w:szCs w:val="21"/>
        </w:rPr>
        <w:t>Query Syntax</w:t>
      </w:r>
      <w:r w:rsidR="006B37F2" w:rsidRPr="007B78B6">
        <w:rPr>
          <w:rFonts w:hint="eastAsia"/>
          <w:b/>
          <w:szCs w:val="21"/>
        </w:rPr>
        <w:t>：</w:t>
      </w:r>
      <w:r w:rsidR="006B37F2" w:rsidRPr="007B78B6">
        <w:rPr>
          <w:szCs w:val="21"/>
        </w:rPr>
        <w:t>[</w:t>
      </w:r>
      <w:r w:rsidR="006B37F2" w:rsidRPr="007B78B6">
        <w:rPr>
          <w:b/>
          <w:szCs w:val="21"/>
        </w:rPr>
        <w:t>SOUR</w:t>
      </w:r>
      <w:r w:rsidR="006B37F2" w:rsidRPr="007B78B6">
        <w:rPr>
          <w:szCs w:val="21"/>
        </w:rPr>
        <w:t>ce:]</w:t>
      </w:r>
      <w:r w:rsidR="006B37F2" w:rsidRPr="007B78B6">
        <w:rPr>
          <w:b/>
          <w:szCs w:val="21"/>
        </w:rPr>
        <w:t xml:space="preserve"> POW</w:t>
      </w:r>
      <w:r w:rsidR="006B37F2" w:rsidRPr="007B78B6">
        <w:rPr>
          <w:szCs w:val="21"/>
        </w:rPr>
        <w:t>er</w:t>
      </w:r>
      <w:r w:rsidR="006B37F2" w:rsidRPr="007B78B6">
        <w:rPr>
          <w:b/>
          <w:szCs w:val="21"/>
        </w:rPr>
        <w:t>:</w:t>
      </w:r>
      <w:r w:rsidR="006B37F2" w:rsidRPr="007B78B6">
        <w:rPr>
          <w:rFonts w:hint="eastAsia"/>
          <w:b/>
          <w:szCs w:val="21"/>
        </w:rPr>
        <w:t>SLEW</w:t>
      </w:r>
      <w:r w:rsidR="006B37F2" w:rsidRPr="007B78B6">
        <w:rPr>
          <w:rFonts w:hint="eastAsia"/>
          <w:szCs w:val="21"/>
        </w:rPr>
        <w:t>rate</w:t>
      </w:r>
      <w:r w:rsidR="006B37F2" w:rsidRPr="007B78B6">
        <w:rPr>
          <w:rFonts w:hint="eastAsia"/>
          <w:b/>
          <w:szCs w:val="21"/>
        </w:rPr>
        <w:t>:NEG</w:t>
      </w:r>
      <w:r w:rsidR="006B37F2" w:rsidRPr="007B78B6">
        <w:rPr>
          <w:rFonts w:hint="eastAsia"/>
          <w:szCs w:val="21"/>
        </w:rPr>
        <w:t>ative</w:t>
      </w:r>
      <w:r w:rsidR="006B37F2" w:rsidRPr="007B78B6">
        <w:rPr>
          <w:rFonts w:hint="eastAsia"/>
          <w:b/>
          <w:szCs w:val="21"/>
        </w:rPr>
        <w:t>?</w:t>
      </w:r>
    </w:p>
    <w:p w:rsidR="006B37F2" w:rsidRPr="007B78B6" w:rsidRDefault="004A352E" w:rsidP="006B37F2">
      <w:pPr>
        <w:rPr>
          <w:szCs w:val="21"/>
        </w:rPr>
      </w:pPr>
      <w:r w:rsidRPr="007B78B6">
        <w:rPr>
          <w:rFonts w:hint="eastAsia"/>
          <w:b/>
          <w:szCs w:val="21"/>
        </w:rPr>
        <w:t>Parameter</w:t>
      </w:r>
      <w:r w:rsidR="006B37F2" w:rsidRPr="007B78B6">
        <w:rPr>
          <w:rFonts w:hint="eastAsia"/>
          <w:b/>
          <w:szCs w:val="21"/>
        </w:rPr>
        <w:t>：</w:t>
      </w:r>
      <w:r w:rsidR="00AE4A8B" w:rsidRPr="007B78B6">
        <w:rPr>
          <w:rFonts w:hint="eastAsia"/>
          <w:szCs w:val="21"/>
        </w:rPr>
        <w:t>None</w:t>
      </w:r>
      <w:r w:rsidR="006B37F2" w:rsidRPr="007B78B6">
        <w:rPr>
          <w:rFonts w:hint="eastAsia"/>
          <w:szCs w:val="21"/>
        </w:rPr>
        <w:t>|MIN|MAX</w:t>
      </w:r>
    </w:p>
    <w:p w:rsidR="006B37F2" w:rsidRPr="007B78B6" w:rsidRDefault="004A352E" w:rsidP="006B37F2">
      <w:pPr>
        <w:rPr>
          <w:szCs w:val="21"/>
        </w:rPr>
      </w:pPr>
      <w:r w:rsidRPr="007B78B6">
        <w:rPr>
          <w:rFonts w:hint="eastAsia"/>
          <w:b/>
          <w:szCs w:val="21"/>
        </w:rPr>
        <w:t>Example</w:t>
      </w:r>
      <w:r w:rsidR="006B37F2" w:rsidRPr="007B78B6">
        <w:rPr>
          <w:rFonts w:hint="eastAsia"/>
          <w:b/>
          <w:szCs w:val="21"/>
        </w:rPr>
        <w:t>：</w:t>
      </w:r>
      <w:r w:rsidR="006B37F2" w:rsidRPr="007B78B6">
        <w:rPr>
          <w:b/>
          <w:szCs w:val="21"/>
        </w:rPr>
        <w:t>POW</w:t>
      </w:r>
      <w:r w:rsidR="006B37F2" w:rsidRPr="007B78B6">
        <w:rPr>
          <w:rFonts w:hint="eastAsia"/>
          <w:b/>
          <w:szCs w:val="21"/>
        </w:rPr>
        <w:t>:SLEW:NEG?</w:t>
      </w:r>
      <w:r w:rsidR="006B37F2" w:rsidRPr="007B78B6">
        <w:rPr>
          <w:rFonts w:hint="eastAsia"/>
          <w:szCs w:val="21"/>
        </w:rPr>
        <w:tab/>
      </w:r>
      <w:r w:rsidR="006B37F2" w:rsidRPr="007B78B6">
        <w:rPr>
          <w:rFonts w:hint="eastAsia"/>
          <w:szCs w:val="21"/>
        </w:rPr>
        <w:tab/>
      </w:r>
      <w:r w:rsidR="006B37F2" w:rsidRPr="007B78B6">
        <w:rPr>
          <w:rFonts w:hint="eastAsia"/>
          <w:szCs w:val="21"/>
        </w:rPr>
        <w:tab/>
      </w:r>
      <w:r w:rsidR="006B37F2" w:rsidRPr="007B78B6">
        <w:rPr>
          <w:rFonts w:hint="eastAsia"/>
          <w:szCs w:val="21"/>
        </w:rPr>
        <w:tab/>
      </w:r>
      <w:r w:rsidR="002A7A0D" w:rsidRPr="007B78B6">
        <w:rPr>
          <w:rFonts w:hint="eastAsia"/>
          <w:szCs w:val="21"/>
        </w:rPr>
        <w:t>Query the current fall rate in transient power opetation;</w:t>
      </w:r>
    </w:p>
    <w:p w:rsidR="006B37F2" w:rsidRPr="007B78B6" w:rsidRDefault="006B37F2" w:rsidP="006B37F2">
      <w:pPr>
        <w:ind w:leftChars="514" w:left="1079"/>
        <w:rPr>
          <w:szCs w:val="21"/>
        </w:rPr>
      </w:pPr>
      <w:r w:rsidRPr="007B78B6">
        <w:rPr>
          <w:b/>
          <w:szCs w:val="21"/>
        </w:rPr>
        <w:t>POW</w:t>
      </w:r>
      <w:r w:rsidRPr="007B78B6">
        <w:rPr>
          <w:rFonts w:hint="eastAsia"/>
          <w:b/>
          <w:szCs w:val="21"/>
        </w:rPr>
        <w:t>:SLEW:NEG?</w:t>
      </w:r>
      <w:r w:rsidRPr="007B78B6">
        <w:rPr>
          <w:rFonts w:hint="eastAsia"/>
          <w:szCs w:val="21"/>
        </w:rPr>
        <w:t>MIN</w:t>
      </w:r>
      <w:r w:rsidRPr="007B78B6">
        <w:rPr>
          <w:rFonts w:hint="eastAsia"/>
          <w:szCs w:val="21"/>
        </w:rPr>
        <w:tab/>
      </w:r>
      <w:r w:rsidRPr="007B78B6">
        <w:rPr>
          <w:rFonts w:hint="eastAsia"/>
          <w:szCs w:val="21"/>
        </w:rPr>
        <w:tab/>
      </w:r>
      <w:r w:rsidRPr="007B78B6">
        <w:rPr>
          <w:rFonts w:hint="eastAsia"/>
          <w:szCs w:val="21"/>
        </w:rPr>
        <w:tab/>
      </w:r>
      <w:r w:rsidR="002A7A0D" w:rsidRPr="007B78B6">
        <w:rPr>
          <w:rFonts w:hint="eastAsia"/>
          <w:szCs w:val="21"/>
        </w:rPr>
        <w:t>Query the minimum current fall rate in transient power opetation;</w:t>
      </w:r>
    </w:p>
    <w:p w:rsidR="006B37F2" w:rsidRPr="007B78B6" w:rsidRDefault="006B37F2" w:rsidP="006B37F2">
      <w:pPr>
        <w:ind w:leftChars="514" w:left="1079"/>
        <w:rPr>
          <w:szCs w:val="21"/>
        </w:rPr>
      </w:pPr>
      <w:r w:rsidRPr="007B78B6">
        <w:rPr>
          <w:b/>
          <w:szCs w:val="21"/>
        </w:rPr>
        <w:t>POW</w:t>
      </w:r>
      <w:r w:rsidRPr="007B78B6">
        <w:rPr>
          <w:rFonts w:hint="eastAsia"/>
          <w:b/>
          <w:szCs w:val="21"/>
        </w:rPr>
        <w:t>:SLEW:NEG?</w:t>
      </w:r>
      <w:r w:rsidRPr="007B78B6">
        <w:rPr>
          <w:rFonts w:hint="eastAsia"/>
          <w:szCs w:val="21"/>
        </w:rPr>
        <w:t>MAX</w:t>
      </w:r>
      <w:r w:rsidRPr="007B78B6">
        <w:rPr>
          <w:rFonts w:hint="eastAsia"/>
          <w:szCs w:val="21"/>
        </w:rPr>
        <w:tab/>
      </w:r>
      <w:r w:rsidRPr="007B78B6">
        <w:rPr>
          <w:rFonts w:hint="eastAsia"/>
          <w:szCs w:val="21"/>
        </w:rPr>
        <w:tab/>
      </w:r>
      <w:r w:rsidRPr="007B78B6">
        <w:rPr>
          <w:rFonts w:hint="eastAsia"/>
          <w:szCs w:val="21"/>
        </w:rPr>
        <w:tab/>
      </w:r>
      <w:r w:rsidR="002A7A0D" w:rsidRPr="007B78B6">
        <w:rPr>
          <w:rFonts w:hint="eastAsia"/>
          <w:szCs w:val="21"/>
        </w:rPr>
        <w:t>Query the minimum current fall rate in transient power opetation;</w:t>
      </w:r>
    </w:p>
    <w:p w:rsidR="006B37F2" w:rsidRPr="007B78B6" w:rsidRDefault="004A352E" w:rsidP="006B37F2">
      <w:pPr>
        <w:rPr>
          <w:szCs w:val="21"/>
        </w:rPr>
      </w:pPr>
      <w:r w:rsidRPr="007B78B6">
        <w:rPr>
          <w:rFonts w:hint="eastAsia"/>
          <w:b/>
          <w:szCs w:val="21"/>
        </w:rPr>
        <w:t>Returned Parameter</w:t>
      </w:r>
      <w:r w:rsidR="006B37F2" w:rsidRPr="007B78B6">
        <w:rPr>
          <w:rFonts w:hint="eastAsia"/>
          <w:b/>
          <w:szCs w:val="21"/>
        </w:rPr>
        <w:t>：</w:t>
      </w:r>
      <w:r w:rsidR="006B37F2" w:rsidRPr="007B78B6">
        <w:rPr>
          <w:rFonts w:hint="eastAsia"/>
          <w:szCs w:val="21"/>
        </w:rPr>
        <w:t>&lt;NR3&gt;</w:t>
      </w:r>
    </w:p>
    <w:p w:rsidR="006B37F2" w:rsidRPr="007B78B6" w:rsidRDefault="004A352E" w:rsidP="006B37F2">
      <w:pPr>
        <w:rPr>
          <w:b/>
          <w:szCs w:val="21"/>
        </w:rPr>
      </w:pPr>
      <w:r w:rsidRPr="007B78B6">
        <w:rPr>
          <w:rFonts w:hint="eastAsia"/>
          <w:b/>
          <w:szCs w:val="21"/>
        </w:rPr>
        <w:t>Related Command</w:t>
      </w:r>
      <w:r w:rsidR="006B37F2" w:rsidRPr="007B78B6">
        <w:rPr>
          <w:rFonts w:hint="eastAsia"/>
          <w:b/>
          <w:szCs w:val="21"/>
        </w:rPr>
        <w:t>：</w:t>
      </w:r>
      <w:r w:rsidR="006B37F2" w:rsidRPr="007B78B6">
        <w:rPr>
          <w:b/>
          <w:szCs w:val="21"/>
        </w:rPr>
        <w:t>POW</w:t>
      </w:r>
      <w:r w:rsidR="006B37F2" w:rsidRPr="007B78B6">
        <w:rPr>
          <w:rFonts w:hint="eastAsia"/>
          <w:b/>
          <w:szCs w:val="21"/>
        </w:rPr>
        <w:t>: SLEW:POS</w:t>
      </w:r>
      <w:r w:rsidR="006B37F2" w:rsidRPr="007B78B6">
        <w:rPr>
          <w:rFonts w:hint="eastAsia"/>
          <w:szCs w:val="21"/>
        </w:rPr>
        <w:t xml:space="preserve"> </w:t>
      </w:r>
    </w:p>
    <w:p w:rsidR="0030107C" w:rsidRPr="007B78B6" w:rsidRDefault="0030107C" w:rsidP="006B37F2">
      <w:pPr>
        <w:rPr>
          <w:b/>
          <w:color w:val="FF0000"/>
          <w:szCs w:val="21"/>
        </w:rPr>
      </w:pPr>
    </w:p>
    <w:p w:rsidR="006B37F2" w:rsidRPr="007B78B6" w:rsidRDefault="006B37F2" w:rsidP="006B37F2">
      <w:pPr>
        <w:rPr>
          <w:b/>
          <w:szCs w:val="21"/>
        </w:rPr>
      </w:pPr>
      <w:r w:rsidRPr="007B78B6">
        <w:rPr>
          <w:szCs w:val="21"/>
        </w:rPr>
        <w:t>[</w:t>
      </w:r>
      <w:r w:rsidRPr="007B78B6">
        <w:rPr>
          <w:b/>
          <w:szCs w:val="21"/>
        </w:rPr>
        <w:t>SOUR</w:t>
      </w:r>
      <w:r w:rsidRPr="007B78B6">
        <w:rPr>
          <w:szCs w:val="21"/>
        </w:rPr>
        <w:t>ce:]</w:t>
      </w:r>
      <w:r w:rsidRPr="007B78B6">
        <w:rPr>
          <w:b/>
          <w:szCs w:val="21"/>
        </w:rPr>
        <w:t xml:space="preserve"> POW</w:t>
      </w:r>
      <w:r w:rsidRPr="007B78B6">
        <w:rPr>
          <w:szCs w:val="21"/>
        </w:rPr>
        <w:t>er</w:t>
      </w:r>
      <w:r w:rsidRPr="007B78B6">
        <w:rPr>
          <w:b/>
          <w:szCs w:val="21"/>
        </w:rPr>
        <w:t>:</w:t>
      </w:r>
      <w:r w:rsidRPr="007B78B6">
        <w:rPr>
          <w:rFonts w:hint="eastAsia"/>
          <w:b/>
          <w:szCs w:val="21"/>
        </w:rPr>
        <w:t>SLEW</w:t>
      </w:r>
      <w:r w:rsidRPr="007B78B6">
        <w:rPr>
          <w:rFonts w:hint="eastAsia"/>
          <w:szCs w:val="21"/>
        </w:rPr>
        <w:t>rate</w:t>
      </w:r>
      <w:r w:rsidRPr="007B78B6">
        <w:rPr>
          <w:rFonts w:hint="eastAsia"/>
          <w:b/>
          <w:szCs w:val="21"/>
        </w:rPr>
        <w:t>:POS</w:t>
      </w:r>
      <w:r w:rsidRPr="007B78B6">
        <w:rPr>
          <w:rFonts w:hint="eastAsia"/>
          <w:szCs w:val="21"/>
        </w:rPr>
        <w:t>itive</w:t>
      </w:r>
    </w:p>
    <w:p w:rsidR="00740217" w:rsidRPr="007B78B6" w:rsidRDefault="00740217" w:rsidP="00740217">
      <w:pPr>
        <w:rPr>
          <w:szCs w:val="21"/>
        </w:rPr>
      </w:pPr>
      <w:r w:rsidRPr="007B78B6">
        <w:rPr>
          <w:rFonts w:hint="eastAsia"/>
          <w:szCs w:val="21"/>
        </w:rPr>
        <w:t>This command sets the current rise rate in CP mode. This command is valid only in CP mode.</w:t>
      </w:r>
    </w:p>
    <w:p w:rsidR="006B37F2" w:rsidRPr="007B78B6" w:rsidRDefault="006B37F2" w:rsidP="006B37F2">
      <w:pPr>
        <w:rPr>
          <w:b/>
          <w:szCs w:val="21"/>
        </w:rPr>
      </w:pPr>
    </w:p>
    <w:p w:rsidR="006B37F2" w:rsidRPr="007B78B6" w:rsidRDefault="004A352E" w:rsidP="006B37F2">
      <w:pPr>
        <w:rPr>
          <w:b/>
          <w:szCs w:val="21"/>
        </w:rPr>
      </w:pPr>
      <w:r w:rsidRPr="007B78B6">
        <w:rPr>
          <w:rFonts w:hint="eastAsia"/>
          <w:b/>
          <w:szCs w:val="21"/>
        </w:rPr>
        <w:t>Command Syntax</w:t>
      </w:r>
      <w:r w:rsidR="006B37F2" w:rsidRPr="007B78B6">
        <w:rPr>
          <w:rFonts w:hint="eastAsia"/>
          <w:b/>
          <w:szCs w:val="21"/>
        </w:rPr>
        <w:t>：</w:t>
      </w:r>
      <w:r w:rsidR="006B37F2" w:rsidRPr="007B78B6">
        <w:rPr>
          <w:szCs w:val="21"/>
        </w:rPr>
        <w:t>[</w:t>
      </w:r>
      <w:r w:rsidR="006B37F2" w:rsidRPr="007B78B6">
        <w:rPr>
          <w:b/>
          <w:szCs w:val="21"/>
        </w:rPr>
        <w:t>SOUR</w:t>
      </w:r>
      <w:r w:rsidR="006B37F2" w:rsidRPr="007B78B6">
        <w:rPr>
          <w:szCs w:val="21"/>
        </w:rPr>
        <w:t>ce:]</w:t>
      </w:r>
      <w:r w:rsidR="006B37F2" w:rsidRPr="007B78B6">
        <w:rPr>
          <w:b/>
          <w:szCs w:val="21"/>
        </w:rPr>
        <w:t xml:space="preserve"> POW</w:t>
      </w:r>
      <w:r w:rsidR="006B37F2" w:rsidRPr="007B78B6">
        <w:rPr>
          <w:szCs w:val="21"/>
        </w:rPr>
        <w:t>er</w:t>
      </w:r>
      <w:r w:rsidR="006B37F2" w:rsidRPr="007B78B6">
        <w:rPr>
          <w:b/>
          <w:szCs w:val="21"/>
        </w:rPr>
        <w:t>:</w:t>
      </w:r>
      <w:r w:rsidR="006B37F2" w:rsidRPr="007B78B6">
        <w:rPr>
          <w:rFonts w:hint="eastAsia"/>
          <w:b/>
          <w:szCs w:val="21"/>
        </w:rPr>
        <w:t>SLEW</w:t>
      </w:r>
      <w:r w:rsidR="006B37F2" w:rsidRPr="007B78B6">
        <w:rPr>
          <w:rFonts w:hint="eastAsia"/>
          <w:szCs w:val="21"/>
        </w:rPr>
        <w:t>rate</w:t>
      </w:r>
      <w:r w:rsidR="006B37F2" w:rsidRPr="007B78B6">
        <w:rPr>
          <w:rFonts w:hint="eastAsia"/>
          <w:b/>
          <w:szCs w:val="21"/>
        </w:rPr>
        <w:t>:POS</w:t>
      </w:r>
      <w:r w:rsidR="006B37F2" w:rsidRPr="007B78B6">
        <w:rPr>
          <w:rFonts w:hint="eastAsia"/>
          <w:szCs w:val="21"/>
        </w:rPr>
        <w:t>itive &lt;NRf+&gt;</w:t>
      </w:r>
    </w:p>
    <w:p w:rsidR="006B37F2" w:rsidRPr="007B78B6" w:rsidRDefault="004A352E" w:rsidP="006B37F2">
      <w:pPr>
        <w:rPr>
          <w:szCs w:val="21"/>
        </w:rPr>
      </w:pPr>
      <w:r w:rsidRPr="007B78B6">
        <w:rPr>
          <w:rFonts w:hint="eastAsia"/>
          <w:b/>
          <w:szCs w:val="21"/>
        </w:rPr>
        <w:t>Parameter</w:t>
      </w:r>
      <w:r w:rsidR="006B37F2" w:rsidRPr="007B78B6">
        <w:rPr>
          <w:rFonts w:hint="eastAsia"/>
          <w:b/>
          <w:szCs w:val="21"/>
        </w:rPr>
        <w:t>：</w:t>
      </w:r>
      <w:r w:rsidRPr="007B78B6">
        <w:rPr>
          <w:rFonts w:hint="eastAsia"/>
          <w:szCs w:val="21"/>
        </w:rPr>
        <w:t>Figure</w:t>
      </w:r>
      <w:r w:rsidR="006B37F2" w:rsidRPr="007B78B6">
        <w:rPr>
          <w:rFonts w:hint="eastAsia"/>
          <w:szCs w:val="21"/>
        </w:rPr>
        <w:t>|MIN|MAX</w:t>
      </w:r>
    </w:p>
    <w:p w:rsidR="006B37F2" w:rsidRPr="007B78B6" w:rsidRDefault="004A352E" w:rsidP="006B37F2">
      <w:pPr>
        <w:rPr>
          <w:szCs w:val="21"/>
        </w:rPr>
      </w:pPr>
      <w:r w:rsidRPr="007B78B6">
        <w:rPr>
          <w:rFonts w:hint="eastAsia"/>
          <w:b/>
          <w:szCs w:val="21"/>
        </w:rPr>
        <w:t>Unit</w:t>
      </w:r>
      <w:r w:rsidR="006B37F2" w:rsidRPr="007B78B6">
        <w:rPr>
          <w:rFonts w:hint="eastAsia"/>
          <w:b/>
          <w:szCs w:val="21"/>
        </w:rPr>
        <w:t>：</w:t>
      </w:r>
      <w:r w:rsidR="006B37F2" w:rsidRPr="007B78B6">
        <w:rPr>
          <w:rFonts w:hint="eastAsia"/>
          <w:szCs w:val="21"/>
        </w:rPr>
        <w:t>A /us</w:t>
      </w:r>
    </w:p>
    <w:p w:rsidR="006B37F2" w:rsidRPr="007B78B6" w:rsidRDefault="004A352E" w:rsidP="006B37F2">
      <w:pPr>
        <w:rPr>
          <w:szCs w:val="21"/>
        </w:rPr>
      </w:pPr>
      <w:r w:rsidRPr="007B78B6">
        <w:rPr>
          <w:rFonts w:hint="eastAsia"/>
          <w:b/>
          <w:szCs w:val="21"/>
        </w:rPr>
        <w:t>Example</w:t>
      </w:r>
      <w:r w:rsidR="006B37F2" w:rsidRPr="007B78B6">
        <w:rPr>
          <w:rFonts w:hint="eastAsia"/>
          <w:b/>
          <w:szCs w:val="21"/>
        </w:rPr>
        <w:t>：</w:t>
      </w:r>
      <w:r w:rsidR="006B37F2" w:rsidRPr="007B78B6">
        <w:rPr>
          <w:b/>
          <w:szCs w:val="21"/>
        </w:rPr>
        <w:t>POW</w:t>
      </w:r>
      <w:r w:rsidR="006B37F2" w:rsidRPr="007B78B6">
        <w:rPr>
          <w:rFonts w:hint="eastAsia"/>
          <w:b/>
          <w:szCs w:val="21"/>
        </w:rPr>
        <w:t xml:space="preserve">: SLEW: POS </w:t>
      </w:r>
      <w:r w:rsidR="006B37F2" w:rsidRPr="007B78B6">
        <w:rPr>
          <w:rFonts w:hint="eastAsia"/>
          <w:szCs w:val="21"/>
        </w:rPr>
        <w:t>0.2</w:t>
      </w:r>
      <w:r w:rsidR="006B37F2" w:rsidRPr="007B78B6">
        <w:rPr>
          <w:rFonts w:hint="eastAsia"/>
          <w:szCs w:val="21"/>
        </w:rPr>
        <w:tab/>
      </w:r>
      <w:r w:rsidR="00F817EC" w:rsidRPr="007B78B6">
        <w:rPr>
          <w:rFonts w:hint="eastAsia"/>
          <w:szCs w:val="21"/>
        </w:rPr>
        <w:t xml:space="preserve">    </w:t>
      </w:r>
      <w:r w:rsidR="006B37F2" w:rsidRPr="007B78B6">
        <w:rPr>
          <w:rFonts w:hint="eastAsia"/>
          <w:szCs w:val="21"/>
        </w:rPr>
        <w:tab/>
      </w:r>
      <w:r w:rsidR="00F817EC" w:rsidRPr="007B78B6">
        <w:rPr>
          <w:rFonts w:hint="eastAsia"/>
          <w:szCs w:val="21"/>
        </w:rPr>
        <w:t xml:space="preserve">Set the current rise rate in transient power operation to </w:t>
      </w:r>
      <w:r w:rsidR="006B37F2" w:rsidRPr="007B78B6">
        <w:rPr>
          <w:rFonts w:hint="eastAsia"/>
          <w:szCs w:val="21"/>
        </w:rPr>
        <w:t>0.2A/us</w:t>
      </w:r>
      <w:r w:rsidR="00F817EC" w:rsidRPr="007B78B6">
        <w:rPr>
          <w:rFonts w:hint="eastAsia"/>
          <w:szCs w:val="21"/>
        </w:rPr>
        <w:t>;</w:t>
      </w:r>
    </w:p>
    <w:p w:rsidR="006B37F2" w:rsidRPr="007B78B6" w:rsidRDefault="004A352E" w:rsidP="006B37F2">
      <w:pPr>
        <w:rPr>
          <w:szCs w:val="21"/>
        </w:rPr>
      </w:pPr>
      <w:r w:rsidRPr="007B78B6">
        <w:rPr>
          <w:rFonts w:hint="eastAsia"/>
          <w:b/>
          <w:szCs w:val="21"/>
        </w:rPr>
        <w:t>Query Syntax</w:t>
      </w:r>
      <w:r w:rsidR="006B37F2" w:rsidRPr="007B78B6">
        <w:rPr>
          <w:rFonts w:hint="eastAsia"/>
          <w:b/>
          <w:szCs w:val="21"/>
        </w:rPr>
        <w:t>：</w:t>
      </w:r>
      <w:r w:rsidR="006B37F2" w:rsidRPr="007B78B6">
        <w:rPr>
          <w:szCs w:val="21"/>
        </w:rPr>
        <w:t>[</w:t>
      </w:r>
      <w:r w:rsidR="006B37F2" w:rsidRPr="007B78B6">
        <w:rPr>
          <w:b/>
          <w:szCs w:val="21"/>
        </w:rPr>
        <w:t>SOUR</w:t>
      </w:r>
      <w:r w:rsidR="006B37F2" w:rsidRPr="007B78B6">
        <w:rPr>
          <w:szCs w:val="21"/>
        </w:rPr>
        <w:t>ce:]</w:t>
      </w:r>
      <w:r w:rsidR="006B37F2" w:rsidRPr="007B78B6">
        <w:rPr>
          <w:b/>
          <w:szCs w:val="21"/>
        </w:rPr>
        <w:t xml:space="preserve"> POW</w:t>
      </w:r>
      <w:r w:rsidR="006B37F2" w:rsidRPr="007B78B6">
        <w:rPr>
          <w:szCs w:val="21"/>
        </w:rPr>
        <w:t>er</w:t>
      </w:r>
      <w:r w:rsidR="006B37F2" w:rsidRPr="007B78B6">
        <w:rPr>
          <w:b/>
          <w:szCs w:val="21"/>
        </w:rPr>
        <w:t>:</w:t>
      </w:r>
      <w:r w:rsidR="006B37F2" w:rsidRPr="007B78B6">
        <w:rPr>
          <w:rFonts w:hint="eastAsia"/>
          <w:b/>
          <w:szCs w:val="21"/>
        </w:rPr>
        <w:t>SLEW</w:t>
      </w:r>
      <w:r w:rsidR="006B37F2" w:rsidRPr="007B78B6">
        <w:rPr>
          <w:rFonts w:hint="eastAsia"/>
          <w:szCs w:val="21"/>
        </w:rPr>
        <w:t>rate</w:t>
      </w:r>
      <w:r w:rsidR="006B37F2" w:rsidRPr="007B78B6">
        <w:rPr>
          <w:rFonts w:hint="eastAsia"/>
          <w:b/>
          <w:szCs w:val="21"/>
        </w:rPr>
        <w:t>:POS</w:t>
      </w:r>
      <w:r w:rsidR="006B37F2" w:rsidRPr="007B78B6">
        <w:rPr>
          <w:rFonts w:hint="eastAsia"/>
          <w:szCs w:val="21"/>
        </w:rPr>
        <w:t>itive</w:t>
      </w:r>
      <w:r w:rsidR="006B37F2" w:rsidRPr="007B78B6">
        <w:rPr>
          <w:rFonts w:hint="eastAsia"/>
          <w:b/>
          <w:szCs w:val="21"/>
        </w:rPr>
        <w:t>?</w:t>
      </w:r>
    </w:p>
    <w:p w:rsidR="006B37F2" w:rsidRPr="007B78B6" w:rsidRDefault="004A352E" w:rsidP="006B37F2">
      <w:pPr>
        <w:rPr>
          <w:szCs w:val="21"/>
        </w:rPr>
      </w:pPr>
      <w:r w:rsidRPr="007B78B6">
        <w:rPr>
          <w:rFonts w:hint="eastAsia"/>
          <w:b/>
          <w:szCs w:val="21"/>
        </w:rPr>
        <w:t>Parameter</w:t>
      </w:r>
      <w:r w:rsidR="006B37F2" w:rsidRPr="007B78B6">
        <w:rPr>
          <w:rFonts w:hint="eastAsia"/>
          <w:b/>
          <w:szCs w:val="21"/>
        </w:rPr>
        <w:t>：</w:t>
      </w:r>
      <w:r w:rsidR="00AE4A8B" w:rsidRPr="007B78B6">
        <w:rPr>
          <w:rFonts w:hint="eastAsia"/>
          <w:szCs w:val="21"/>
        </w:rPr>
        <w:t>None</w:t>
      </w:r>
      <w:r w:rsidR="006B37F2" w:rsidRPr="007B78B6">
        <w:rPr>
          <w:rFonts w:hint="eastAsia"/>
          <w:szCs w:val="21"/>
        </w:rPr>
        <w:t>|MIN|MAX</w:t>
      </w:r>
    </w:p>
    <w:p w:rsidR="006B37F2" w:rsidRPr="007B78B6" w:rsidRDefault="004A352E" w:rsidP="006B37F2">
      <w:pPr>
        <w:rPr>
          <w:szCs w:val="21"/>
        </w:rPr>
      </w:pPr>
      <w:r w:rsidRPr="007B78B6">
        <w:rPr>
          <w:rFonts w:hint="eastAsia"/>
          <w:b/>
          <w:szCs w:val="21"/>
        </w:rPr>
        <w:t>Example</w:t>
      </w:r>
      <w:r w:rsidR="006B37F2" w:rsidRPr="007B78B6">
        <w:rPr>
          <w:rFonts w:hint="eastAsia"/>
          <w:b/>
          <w:szCs w:val="21"/>
        </w:rPr>
        <w:t>：</w:t>
      </w:r>
      <w:r w:rsidR="006B37F2" w:rsidRPr="007B78B6">
        <w:rPr>
          <w:b/>
          <w:szCs w:val="21"/>
        </w:rPr>
        <w:t>POW</w:t>
      </w:r>
      <w:r w:rsidR="006B37F2" w:rsidRPr="007B78B6">
        <w:rPr>
          <w:rFonts w:hint="eastAsia"/>
          <w:b/>
          <w:szCs w:val="21"/>
        </w:rPr>
        <w:t>:SLEW:POS?</w:t>
      </w:r>
      <w:r w:rsidR="006B37F2" w:rsidRPr="007B78B6">
        <w:rPr>
          <w:rFonts w:hint="eastAsia"/>
          <w:szCs w:val="21"/>
        </w:rPr>
        <w:t xml:space="preserve"> </w:t>
      </w:r>
      <w:r w:rsidR="006B37F2" w:rsidRPr="007B78B6">
        <w:rPr>
          <w:rFonts w:hint="eastAsia"/>
          <w:szCs w:val="21"/>
        </w:rPr>
        <w:tab/>
      </w:r>
      <w:r w:rsidR="006B37F2" w:rsidRPr="007B78B6">
        <w:rPr>
          <w:rFonts w:hint="eastAsia"/>
          <w:szCs w:val="21"/>
        </w:rPr>
        <w:tab/>
      </w:r>
      <w:r w:rsidR="006B37F2" w:rsidRPr="007B78B6">
        <w:rPr>
          <w:rFonts w:hint="eastAsia"/>
          <w:szCs w:val="21"/>
        </w:rPr>
        <w:tab/>
      </w:r>
      <w:r w:rsidR="006B37F2" w:rsidRPr="007B78B6">
        <w:rPr>
          <w:rFonts w:hint="eastAsia"/>
          <w:szCs w:val="21"/>
        </w:rPr>
        <w:tab/>
      </w:r>
      <w:r w:rsidR="00F817EC" w:rsidRPr="007B78B6">
        <w:rPr>
          <w:rFonts w:hint="eastAsia"/>
          <w:szCs w:val="21"/>
        </w:rPr>
        <w:t>Query the current rise rate in transient power opetation;</w:t>
      </w:r>
    </w:p>
    <w:p w:rsidR="006B37F2" w:rsidRPr="007B78B6" w:rsidRDefault="006B37F2" w:rsidP="006B37F2">
      <w:pPr>
        <w:ind w:left="1080"/>
        <w:rPr>
          <w:szCs w:val="21"/>
        </w:rPr>
      </w:pPr>
      <w:r w:rsidRPr="007B78B6">
        <w:rPr>
          <w:b/>
          <w:szCs w:val="21"/>
        </w:rPr>
        <w:t>POW</w:t>
      </w:r>
      <w:r w:rsidRPr="007B78B6">
        <w:rPr>
          <w:rFonts w:hint="eastAsia"/>
          <w:b/>
          <w:szCs w:val="21"/>
        </w:rPr>
        <w:t>:SLEW:POS?</w:t>
      </w:r>
      <w:r w:rsidRPr="007B78B6">
        <w:rPr>
          <w:rFonts w:hint="eastAsia"/>
          <w:szCs w:val="21"/>
        </w:rPr>
        <w:t xml:space="preserve">MIN </w:t>
      </w:r>
      <w:r w:rsidRPr="007B78B6">
        <w:rPr>
          <w:rFonts w:hint="eastAsia"/>
          <w:szCs w:val="21"/>
        </w:rPr>
        <w:tab/>
      </w:r>
      <w:r w:rsidRPr="007B78B6">
        <w:rPr>
          <w:rFonts w:hint="eastAsia"/>
          <w:szCs w:val="21"/>
        </w:rPr>
        <w:tab/>
      </w:r>
      <w:r w:rsidRPr="007B78B6">
        <w:rPr>
          <w:rFonts w:hint="eastAsia"/>
          <w:szCs w:val="21"/>
        </w:rPr>
        <w:tab/>
      </w:r>
      <w:r w:rsidR="00F817EC" w:rsidRPr="007B78B6">
        <w:rPr>
          <w:rFonts w:hint="eastAsia"/>
          <w:szCs w:val="21"/>
        </w:rPr>
        <w:t>Query the minimum current rise rate in transient power opetation;</w:t>
      </w:r>
    </w:p>
    <w:p w:rsidR="006B37F2" w:rsidRPr="007B78B6" w:rsidRDefault="006B37F2" w:rsidP="006B37F2">
      <w:pPr>
        <w:ind w:left="1080"/>
        <w:rPr>
          <w:szCs w:val="21"/>
        </w:rPr>
      </w:pPr>
      <w:r w:rsidRPr="007B78B6">
        <w:rPr>
          <w:b/>
          <w:szCs w:val="21"/>
        </w:rPr>
        <w:t>POW</w:t>
      </w:r>
      <w:r w:rsidRPr="007B78B6">
        <w:rPr>
          <w:rFonts w:hint="eastAsia"/>
          <w:b/>
          <w:szCs w:val="21"/>
        </w:rPr>
        <w:t>:SLEW:POS?</w:t>
      </w:r>
      <w:r w:rsidRPr="007B78B6">
        <w:rPr>
          <w:rFonts w:hint="eastAsia"/>
          <w:szCs w:val="21"/>
        </w:rPr>
        <w:t>MAX</w:t>
      </w:r>
      <w:r w:rsidRPr="007B78B6">
        <w:rPr>
          <w:rFonts w:hint="eastAsia"/>
          <w:szCs w:val="21"/>
        </w:rPr>
        <w:tab/>
      </w:r>
      <w:r w:rsidRPr="007B78B6">
        <w:rPr>
          <w:rFonts w:hint="eastAsia"/>
          <w:szCs w:val="21"/>
        </w:rPr>
        <w:tab/>
      </w:r>
      <w:r w:rsidRPr="007B78B6">
        <w:rPr>
          <w:rFonts w:hint="eastAsia"/>
          <w:szCs w:val="21"/>
        </w:rPr>
        <w:tab/>
      </w:r>
      <w:r w:rsidR="00F817EC" w:rsidRPr="007B78B6">
        <w:rPr>
          <w:rFonts w:hint="eastAsia"/>
          <w:szCs w:val="21"/>
        </w:rPr>
        <w:t>Query the minimum current rise rate in transient power opetation;</w:t>
      </w:r>
    </w:p>
    <w:p w:rsidR="006B37F2" w:rsidRPr="007B78B6" w:rsidRDefault="004A352E" w:rsidP="006B37F2">
      <w:pPr>
        <w:rPr>
          <w:szCs w:val="21"/>
        </w:rPr>
      </w:pPr>
      <w:r w:rsidRPr="007B78B6">
        <w:rPr>
          <w:rFonts w:hint="eastAsia"/>
          <w:b/>
          <w:szCs w:val="21"/>
        </w:rPr>
        <w:t>Returned Parameter</w:t>
      </w:r>
      <w:r w:rsidR="006B37F2" w:rsidRPr="007B78B6">
        <w:rPr>
          <w:rFonts w:hint="eastAsia"/>
          <w:b/>
          <w:szCs w:val="21"/>
        </w:rPr>
        <w:t>：</w:t>
      </w:r>
      <w:r w:rsidR="006B37F2" w:rsidRPr="007B78B6">
        <w:rPr>
          <w:rFonts w:hint="eastAsia"/>
          <w:szCs w:val="21"/>
        </w:rPr>
        <w:t>&lt;NR3&gt;</w:t>
      </w:r>
    </w:p>
    <w:p w:rsidR="006B37F2" w:rsidRPr="007B78B6" w:rsidRDefault="004A352E" w:rsidP="006B37F2">
      <w:pPr>
        <w:rPr>
          <w:b/>
          <w:szCs w:val="21"/>
        </w:rPr>
      </w:pPr>
      <w:r w:rsidRPr="007B78B6">
        <w:rPr>
          <w:rFonts w:hint="eastAsia"/>
          <w:b/>
          <w:szCs w:val="21"/>
        </w:rPr>
        <w:t>Related Command</w:t>
      </w:r>
      <w:r w:rsidR="006B37F2" w:rsidRPr="007B78B6">
        <w:rPr>
          <w:rFonts w:hint="eastAsia"/>
          <w:b/>
          <w:szCs w:val="21"/>
        </w:rPr>
        <w:t>：</w:t>
      </w:r>
      <w:r w:rsidR="006B37F2" w:rsidRPr="007B78B6">
        <w:rPr>
          <w:b/>
          <w:szCs w:val="21"/>
        </w:rPr>
        <w:t>POW</w:t>
      </w:r>
      <w:r w:rsidR="006B37F2" w:rsidRPr="007B78B6">
        <w:rPr>
          <w:rFonts w:hint="eastAsia"/>
          <w:b/>
          <w:szCs w:val="21"/>
        </w:rPr>
        <w:t>:SLEW:NEG</w:t>
      </w:r>
    </w:p>
    <w:p w:rsidR="006B37F2" w:rsidRPr="007B78B6" w:rsidRDefault="006B37F2" w:rsidP="006B37F2">
      <w:pPr>
        <w:rPr>
          <w:b/>
          <w:color w:val="FF0000"/>
          <w:szCs w:val="21"/>
        </w:rPr>
      </w:pPr>
    </w:p>
    <w:p w:rsidR="006B37F2" w:rsidRPr="007B78B6" w:rsidRDefault="006B37F2" w:rsidP="006B37F2">
      <w:pPr>
        <w:rPr>
          <w:b/>
          <w:szCs w:val="21"/>
        </w:rPr>
      </w:pPr>
      <w:r w:rsidRPr="007B78B6">
        <w:rPr>
          <w:szCs w:val="21"/>
        </w:rPr>
        <w:t>[</w:t>
      </w:r>
      <w:r w:rsidRPr="007B78B6">
        <w:rPr>
          <w:b/>
          <w:szCs w:val="21"/>
        </w:rPr>
        <w:t>SOUR</w:t>
      </w:r>
      <w:r w:rsidRPr="007B78B6">
        <w:rPr>
          <w:szCs w:val="21"/>
        </w:rPr>
        <w:t>ce:]</w:t>
      </w:r>
      <w:r w:rsidRPr="007B78B6">
        <w:rPr>
          <w:b/>
          <w:szCs w:val="21"/>
        </w:rPr>
        <w:t xml:space="preserve"> POW</w:t>
      </w:r>
      <w:r w:rsidRPr="007B78B6">
        <w:rPr>
          <w:szCs w:val="21"/>
        </w:rPr>
        <w:t>er</w:t>
      </w:r>
      <w:r w:rsidRPr="007B78B6">
        <w:rPr>
          <w:b/>
          <w:szCs w:val="21"/>
        </w:rPr>
        <w:t>:</w:t>
      </w:r>
      <w:r w:rsidRPr="007B78B6">
        <w:rPr>
          <w:rFonts w:hint="eastAsia"/>
          <w:b/>
          <w:szCs w:val="21"/>
        </w:rPr>
        <w:t>TLEV</w:t>
      </w:r>
      <w:r w:rsidRPr="007B78B6">
        <w:rPr>
          <w:rFonts w:hint="eastAsia"/>
          <w:szCs w:val="21"/>
        </w:rPr>
        <w:t>el</w:t>
      </w:r>
    </w:p>
    <w:p w:rsidR="006B37F2" w:rsidRPr="007B78B6" w:rsidRDefault="004A352E" w:rsidP="006B37F2">
      <w:pPr>
        <w:rPr>
          <w:szCs w:val="21"/>
        </w:rPr>
      </w:pPr>
      <w:r w:rsidRPr="007B78B6">
        <w:rPr>
          <w:rFonts w:hint="eastAsia"/>
          <w:b/>
          <w:szCs w:val="21"/>
        </w:rPr>
        <w:t>Command Syntax</w:t>
      </w:r>
      <w:r w:rsidR="006B37F2" w:rsidRPr="007B78B6">
        <w:rPr>
          <w:rFonts w:hint="eastAsia"/>
          <w:b/>
          <w:szCs w:val="21"/>
        </w:rPr>
        <w:t>：</w:t>
      </w:r>
      <w:r w:rsidR="006B37F2" w:rsidRPr="007B78B6">
        <w:rPr>
          <w:szCs w:val="21"/>
        </w:rPr>
        <w:t>[</w:t>
      </w:r>
      <w:r w:rsidR="006B37F2" w:rsidRPr="007B78B6">
        <w:rPr>
          <w:b/>
          <w:szCs w:val="21"/>
        </w:rPr>
        <w:t>SOUR</w:t>
      </w:r>
      <w:r w:rsidR="006B37F2" w:rsidRPr="007B78B6">
        <w:rPr>
          <w:szCs w:val="21"/>
        </w:rPr>
        <w:t>ce:]</w:t>
      </w:r>
      <w:r w:rsidR="006B37F2" w:rsidRPr="007B78B6">
        <w:rPr>
          <w:b/>
          <w:szCs w:val="21"/>
        </w:rPr>
        <w:t xml:space="preserve"> POW</w:t>
      </w:r>
      <w:r w:rsidR="006B37F2" w:rsidRPr="007B78B6">
        <w:rPr>
          <w:szCs w:val="21"/>
        </w:rPr>
        <w:t>er [</w:t>
      </w:r>
      <w:r w:rsidR="006B37F2" w:rsidRPr="007B78B6">
        <w:rPr>
          <w:b/>
          <w:szCs w:val="21"/>
        </w:rPr>
        <w:t>:LEV</w:t>
      </w:r>
      <w:r w:rsidR="006B37F2" w:rsidRPr="007B78B6">
        <w:rPr>
          <w:szCs w:val="21"/>
        </w:rPr>
        <w:t>el]</w:t>
      </w:r>
      <w:r w:rsidR="006B37F2" w:rsidRPr="007B78B6">
        <w:rPr>
          <w:b/>
          <w:szCs w:val="21"/>
        </w:rPr>
        <w:t>:</w:t>
      </w:r>
      <w:r w:rsidR="006B37F2" w:rsidRPr="007B78B6">
        <w:rPr>
          <w:rFonts w:hint="eastAsia"/>
          <w:b/>
          <w:szCs w:val="21"/>
        </w:rPr>
        <w:t xml:space="preserve"> TLEV</w:t>
      </w:r>
      <w:r w:rsidR="006B37F2" w:rsidRPr="007B78B6">
        <w:rPr>
          <w:rFonts w:hint="eastAsia"/>
          <w:szCs w:val="21"/>
        </w:rPr>
        <w:t>el &lt;NRf+&gt;</w:t>
      </w:r>
    </w:p>
    <w:p w:rsidR="006B37F2" w:rsidRPr="007B78B6" w:rsidRDefault="004A352E" w:rsidP="006B37F2">
      <w:pPr>
        <w:rPr>
          <w:szCs w:val="21"/>
        </w:rPr>
      </w:pPr>
      <w:r w:rsidRPr="007B78B6">
        <w:rPr>
          <w:rFonts w:hint="eastAsia"/>
          <w:b/>
          <w:szCs w:val="21"/>
        </w:rPr>
        <w:t>Parameter</w:t>
      </w:r>
      <w:r w:rsidR="006B37F2" w:rsidRPr="007B78B6">
        <w:rPr>
          <w:rFonts w:hint="eastAsia"/>
          <w:b/>
          <w:szCs w:val="21"/>
        </w:rPr>
        <w:t>：</w:t>
      </w:r>
      <w:r w:rsidRPr="007B78B6">
        <w:rPr>
          <w:rFonts w:hint="eastAsia"/>
          <w:szCs w:val="21"/>
        </w:rPr>
        <w:t>Figure</w:t>
      </w:r>
      <w:r w:rsidR="006B37F2" w:rsidRPr="007B78B6">
        <w:rPr>
          <w:rFonts w:hint="eastAsia"/>
          <w:szCs w:val="21"/>
        </w:rPr>
        <w:t>|MIN|MAX</w:t>
      </w:r>
    </w:p>
    <w:p w:rsidR="006B37F2" w:rsidRPr="007B78B6" w:rsidRDefault="004A352E" w:rsidP="006B37F2">
      <w:pPr>
        <w:rPr>
          <w:szCs w:val="21"/>
        </w:rPr>
      </w:pPr>
      <w:r w:rsidRPr="007B78B6">
        <w:rPr>
          <w:rFonts w:hint="eastAsia"/>
          <w:b/>
          <w:szCs w:val="21"/>
        </w:rPr>
        <w:lastRenderedPageBreak/>
        <w:t>Unit</w:t>
      </w:r>
      <w:r w:rsidR="006B37F2" w:rsidRPr="007B78B6">
        <w:rPr>
          <w:rFonts w:hint="eastAsia"/>
          <w:b/>
          <w:szCs w:val="21"/>
        </w:rPr>
        <w:t>：</w:t>
      </w:r>
      <w:r w:rsidR="006B37F2" w:rsidRPr="007B78B6">
        <w:rPr>
          <w:rFonts w:hint="eastAsia"/>
          <w:szCs w:val="21"/>
        </w:rPr>
        <w:t>W</w:t>
      </w:r>
    </w:p>
    <w:p w:rsidR="006B37F2" w:rsidRPr="007B78B6" w:rsidRDefault="006B37F2" w:rsidP="00E66B61">
      <w:pPr>
        <w:rPr>
          <w:szCs w:val="21"/>
        </w:rPr>
      </w:pPr>
    </w:p>
    <w:p w:rsidR="006F64D3" w:rsidRPr="007B78B6" w:rsidRDefault="000E3409" w:rsidP="00E66B61">
      <w:pPr>
        <w:rPr>
          <w:szCs w:val="21"/>
        </w:rPr>
      </w:pPr>
      <w:r w:rsidRPr="007B78B6">
        <w:rPr>
          <w:rFonts w:hint="eastAsia"/>
          <w:b/>
          <w:szCs w:val="21"/>
        </w:rPr>
        <w:t>Exam</w:t>
      </w:r>
      <w:r w:rsidR="0003101B" w:rsidRPr="007B78B6">
        <w:rPr>
          <w:rFonts w:hint="eastAsia"/>
          <w:b/>
          <w:szCs w:val="21"/>
        </w:rPr>
        <w:t xml:space="preserve">ple: </w:t>
      </w:r>
      <w:r w:rsidR="006F64D3" w:rsidRPr="007B78B6">
        <w:rPr>
          <w:b/>
          <w:szCs w:val="21"/>
        </w:rPr>
        <w:t>POW:TLEV</w:t>
      </w:r>
      <w:r w:rsidR="006F64D3" w:rsidRPr="007B78B6">
        <w:rPr>
          <w:szCs w:val="21"/>
        </w:rPr>
        <w:t xml:space="preserve"> 500</w:t>
      </w:r>
      <w:r w:rsidR="006F64D3" w:rsidRPr="007B78B6">
        <w:rPr>
          <w:szCs w:val="21"/>
        </w:rPr>
        <w:tab/>
      </w:r>
      <w:r w:rsidR="006F64D3" w:rsidRPr="007B78B6">
        <w:rPr>
          <w:szCs w:val="21"/>
        </w:rPr>
        <w:tab/>
      </w:r>
      <w:r w:rsidR="006F64D3" w:rsidRPr="007B78B6">
        <w:rPr>
          <w:szCs w:val="21"/>
        </w:rPr>
        <w:tab/>
      </w:r>
      <w:r w:rsidR="006F64D3" w:rsidRPr="007B78B6">
        <w:rPr>
          <w:szCs w:val="21"/>
        </w:rPr>
        <w:tab/>
      </w:r>
      <w:r w:rsidR="006F64D3" w:rsidRPr="007B78B6">
        <w:rPr>
          <w:szCs w:val="21"/>
        </w:rPr>
        <w:tab/>
      </w:r>
      <w:r w:rsidR="006F64D3" w:rsidRPr="007B78B6">
        <w:rPr>
          <w:szCs w:val="21"/>
        </w:rPr>
        <w:tab/>
      </w:r>
      <w:r w:rsidR="006F64D3" w:rsidRPr="007B78B6">
        <w:rPr>
          <w:szCs w:val="21"/>
        </w:rPr>
        <w:tab/>
      </w:r>
      <w:r w:rsidRPr="007B78B6">
        <w:rPr>
          <w:rFonts w:hint="eastAsia"/>
          <w:szCs w:val="21"/>
        </w:rPr>
        <w:t xml:space="preserve">Set the transient power high level to </w:t>
      </w:r>
      <w:r w:rsidR="006F64D3" w:rsidRPr="007B78B6">
        <w:rPr>
          <w:szCs w:val="21"/>
        </w:rPr>
        <w:t>500W</w:t>
      </w:r>
      <w:r w:rsidRPr="007B78B6">
        <w:rPr>
          <w:rFonts w:hint="eastAsia"/>
          <w:szCs w:val="21"/>
        </w:rPr>
        <w:t>;</w:t>
      </w:r>
    </w:p>
    <w:p w:rsidR="006F64D3" w:rsidRPr="007B78B6" w:rsidRDefault="005233E4" w:rsidP="00E66B61">
      <w:pPr>
        <w:rPr>
          <w:szCs w:val="21"/>
        </w:rPr>
      </w:pPr>
      <w:r w:rsidRPr="007B78B6">
        <w:rPr>
          <w:rFonts w:hint="eastAsia"/>
          <w:b/>
          <w:bCs/>
          <w:szCs w:val="21"/>
        </w:rPr>
        <w:t xml:space="preserve">Query Syntax: </w:t>
      </w:r>
      <w:r w:rsidR="006F64D3" w:rsidRPr="007B78B6">
        <w:rPr>
          <w:szCs w:val="21"/>
        </w:rPr>
        <w:t>[</w:t>
      </w:r>
      <w:r w:rsidR="006F64D3" w:rsidRPr="007B78B6">
        <w:rPr>
          <w:b/>
          <w:szCs w:val="21"/>
        </w:rPr>
        <w:t>SOUR</w:t>
      </w:r>
      <w:r w:rsidR="006F64D3" w:rsidRPr="007B78B6">
        <w:rPr>
          <w:szCs w:val="21"/>
        </w:rPr>
        <w:t>ce:]</w:t>
      </w:r>
      <w:r w:rsidR="006F64D3" w:rsidRPr="007B78B6">
        <w:rPr>
          <w:b/>
          <w:szCs w:val="21"/>
        </w:rPr>
        <w:t xml:space="preserve"> POW</w:t>
      </w:r>
      <w:r w:rsidR="006F64D3" w:rsidRPr="007B78B6">
        <w:rPr>
          <w:szCs w:val="21"/>
        </w:rPr>
        <w:t>er [</w:t>
      </w:r>
      <w:r w:rsidR="006F64D3" w:rsidRPr="007B78B6">
        <w:rPr>
          <w:b/>
          <w:szCs w:val="21"/>
        </w:rPr>
        <w:t>:LEV</w:t>
      </w:r>
      <w:r w:rsidR="006F64D3" w:rsidRPr="007B78B6">
        <w:rPr>
          <w:szCs w:val="21"/>
        </w:rPr>
        <w:t>el]</w:t>
      </w:r>
      <w:r w:rsidR="006F64D3" w:rsidRPr="007B78B6">
        <w:rPr>
          <w:b/>
          <w:szCs w:val="21"/>
        </w:rPr>
        <w:t>:TLEV</w:t>
      </w:r>
      <w:r w:rsidR="006F64D3" w:rsidRPr="007B78B6">
        <w:rPr>
          <w:szCs w:val="21"/>
        </w:rPr>
        <w:t>?</w:t>
      </w:r>
    </w:p>
    <w:p w:rsidR="006F64D3" w:rsidRPr="007B78B6" w:rsidRDefault="005233E4" w:rsidP="00E66B61">
      <w:pPr>
        <w:rPr>
          <w:szCs w:val="21"/>
        </w:rPr>
      </w:pPr>
      <w:r w:rsidRPr="007B78B6">
        <w:rPr>
          <w:rFonts w:hint="eastAsia"/>
          <w:b/>
          <w:szCs w:val="21"/>
        </w:rPr>
        <w:t xml:space="preserve">Parameters: </w:t>
      </w:r>
      <w:r w:rsidR="009B3A06" w:rsidRPr="007B78B6">
        <w:rPr>
          <w:rFonts w:hint="eastAsia"/>
          <w:szCs w:val="21"/>
        </w:rPr>
        <w:t>None</w:t>
      </w:r>
      <w:r w:rsidR="006F64D3" w:rsidRPr="007B78B6">
        <w:rPr>
          <w:szCs w:val="21"/>
        </w:rPr>
        <w:t>|MIN|MAX</w:t>
      </w:r>
    </w:p>
    <w:p w:rsidR="006F64D3" w:rsidRPr="007B78B6" w:rsidRDefault="0003101B" w:rsidP="00E66B61">
      <w:pPr>
        <w:rPr>
          <w:szCs w:val="21"/>
        </w:rPr>
      </w:pPr>
      <w:r w:rsidRPr="007B78B6">
        <w:rPr>
          <w:rFonts w:hint="eastAsia"/>
          <w:b/>
          <w:szCs w:val="21"/>
        </w:rPr>
        <w:t xml:space="preserve">Example: </w:t>
      </w:r>
      <w:r w:rsidR="006F64D3" w:rsidRPr="007B78B6">
        <w:rPr>
          <w:b/>
          <w:szCs w:val="21"/>
        </w:rPr>
        <w:t>POW:TLEV?</w:t>
      </w:r>
      <w:r w:rsidR="006F64D3" w:rsidRPr="007B78B6">
        <w:rPr>
          <w:szCs w:val="21"/>
        </w:rPr>
        <w:t xml:space="preserve"> </w:t>
      </w:r>
      <w:r w:rsidR="006F64D3" w:rsidRPr="007B78B6">
        <w:rPr>
          <w:szCs w:val="21"/>
        </w:rPr>
        <w:tab/>
      </w:r>
      <w:r w:rsidR="006F64D3" w:rsidRPr="007B78B6">
        <w:rPr>
          <w:szCs w:val="21"/>
        </w:rPr>
        <w:tab/>
      </w:r>
      <w:r w:rsidR="006F64D3" w:rsidRPr="007B78B6">
        <w:rPr>
          <w:szCs w:val="21"/>
        </w:rPr>
        <w:tab/>
      </w:r>
      <w:r w:rsidR="006F64D3" w:rsidRPr="007B78B6">
        <w:rPr>
          <w:szCs w:val="21"/>
        </w:rPr>
        <w:tab/>
      </w:r>
      <w:r w:rsidR="006F64D3" w:rsidRPr="007B78B6">
        <w:rPr>
          <w:szCs w:val="21"/>
        </w:rPr>
        <w:tab/>
      </w:r>
      <w:r w:rsidR="006F64D3" w:rsidRPr="007B78B6">
        <w:rPr>
          <w:szCs w:val="21"/>
        </w:rPr>
        <w:tab/>
      </w:r>
      <w:r w:rsidR="006F64D3" w:rsidRPr="007B78B6">
        <w:rPr>
          <w:szCs w:val="21"/>
        </w:rPr>
        <w:tab/>
      </w:r>
      <w:r w:rsidR="000E3409" w:rsidRPr="007B78B6">
        <w:rPr>
          <w:rFonts w:hint="eastAsia"/>
          <w:szCs w:val="21"/>
        </w:rPr>
        <w:t>Query the transient power high level;</w:t>
      </w:r>
    </w:p>
    <w:p w:rsidR="006F64D3" w:rsidRPr="007B78B6" w:rsidRDefault="006F64D3" w:rsidP="00E334C7">
      <w:pPr>
        <w:ind w:leftChars="514" w:left="1079"/>
        <w:rPr>
          <w:szCs w:val="21"/>
        </w:rPr>
      </w:pPr>
      <w:r w:rsidRPr="007B78B6">
        <w:rPr>
          <w:b/>
          <w:szCs w:val="21"/>
        </w:rPr>
        <w:t>POW:TLEV?</w:t>
      </w:r>
      <w:r w:rsidRPr="007B78B6">
        <w:rPr>
          <w:szCs w:val="21"/>
        </w:rPr>
        <w:t>MIN</w:t>
      </w:r>
      <w:r w:rsidRPr="007B78B6">
        <w:rPr>
          <w:szCs w:val="21"/>
        </w:rPr>
        <w:tab/>
      </w:r>
      <w:r w:rsidRPr="007B78B6">
        <w:rPr>
          <w:szCs w:val="21"/>
        </w:rPr>
        <w:tab/>
      </w:r>
      <w:r w:rsidRPr="007B78B6">
        <w:rPr>
          <w:szCs w:val="21"/>
        </w:rPr>
        <w:tab/>
      </w:r>
      <w:r w:rsidRPr="007B78B6">
        <w:rPr>
          <w:szCs w:val="21"/>
        </w:rPr>
        <w:tab/>
      </w:r>
      <w:r w:rsidRPr="007B78B6">
        <w:rPr>
          <w:szCs w:val="21"/>
        </w:rPr>
        <w:tab/>
      </w:r>
      <w:r w:rsidRPr="007B78B6">
        <w:rPr>
          <w:szCs w:val="21"/>
        </w:rPr>
        <w:tab/>
      </w:r>
      <w:r w:rsidR="000E3409" w:rsidRPr="007B78B6">
        <w:rPr>
          <w:rFonts w:hint="eastAsia"/>
          <w:szCs w:val="21"/>
        </w:rPr>
        <w:t>Query the minimum transient power high level;</w:t>
      </w:r>
    </w:p>
    <w:p w:rsidR="006F64D3" w:rsidRPr="007B78B6" w:rsidRDefault="006F64D3" w:rsidP="00E334C7">
      <w:pPr>
        <w:ind w:leftChars="514" w:left="1079"/>
        <w:rPr>
          <w:szCs w:val="21"/>
        </w:rPr>
      </w:pPr>
      <w:r w:rsidRPr="007B78B6">
        <w:rPr>
          <w:b/>
          <w:szCs w:val="21"/>
        </w:rPr>
        <w:t>POW:TLEV?</w:t>
      </w:r>
      <w:r w:rsidRPr="007B78B6">
        <w:rPr>
          <w:szCs w:val="21"/>
        </w:rPr>
        <w:t>MAX</w:t>
      </w:r>
      <w:r w:rsidRPr="007B78B6">
        <w:rPr>
          <w:szCs w:val="21"/>
        </w:rPr>
        <w:tab/>
      </w:r>
      <w:r w:rsidRPr="007B78B6">
        <w:rPr>
          <w:szCs w:val="21"/>
        </w:rPr>
        <w:tab/>
      </w:r>
      <w:r w:rsidRPr="007B78B6">
        <w:rPr>
          <w:szCs w:val="21"/>
        </w:rPr>
        <w:tab/>
      </w:r>
      <w:r w:rsidRPr="007B78B6">
        <w:rPr>
          <w:szCs w:val="21"/>
        </w:rPr>
        <w:tab/>
      </w:r>
      <w:r w:rsidRPr="007B78B6">
        <w:rPr>
          <w:szCs w:val="21"/>
        </w:rPr>
        <w:tab/>
      </w:r>
      <w:r w:rsidRPr="007B78B6">
        <w:rPr>
          <w:szCs w:val="21"/>
        </w:rPr>
        <w:tab/>
      </w:r>
      <w:r w:rsidR="000E3409" w:rsidRPr="007B78B6">
        <w:rPr>
          <w:rFonts w:hint="eastAsia"/>
          <w:szCs w:val="21"/>
        </w:rPr>
        <w:t>Query the maximum transient power high level;</w:t>
      </w:r>
    </w:p>
    <w:p w:rsidR="006F64D3" w:rsidRPr="007B78B6" w:rsidRDefault="005233E4" w:rsidP="00E66B61">
      <w:pPr>
        <w:rPr>
          <w:szCs w:val="21"/>
        </w:rPr>
      </w:pPr>
      <w:r w:rsidRPr="007B78B6">
        <w:rPr>
          <w:rFonts w:hint="eastAsia"/>
          <w:b/>
          <w:szCs w:val="21"/>
        </w:rPr>
        <w:t xml:space="preserve">Returned Parameters: </w:t>
      </w:r>
      <w:r w:rsidR="006F64D3" w:rsidRPr="007B78B6">
        <w:rPr>
          <w:szCs w:val="21"/>
        </w:rPr>
        <w:t>&lt;NR3&gt;</w:t>
      </w:r>
    </w:p>
    <w:p w:rsidR="006F64D3" w:rsidRPr="007B78B6" w:rsidRDefault="005233E4" w:rsidP="00E66B61">
      <w:pPr>
        <w:rPr>
          <w:b/>
          <w:szCs w:val="21"/>
        </w:rPr>
      </w:pPr>
      <w:r w:rsidRPr="007B78B6">
        <w:rPr>
          <w:rFonts w:hint="eastAsia"/>
          <w:b/>
          <w:szCs w:val="21"/>
        </w:rPr>
        <w:t xml:space="preserve">Related Commands: </w:t>
      </w:r>
      <w:r w:rsidR="006F64D3" w:rsidRPr="007B78B6">
        <w:rPr>
          <w:b/>
          <w:szCs w:val="21"/>
        </w:rPr>
        <w:t>POW</w:t>
      </w:r>
    </w:p>
    <w:p w:rsidR="0030107C" w:rsidRPr="007B78B6" w:rsidRDefault="0030107C" w:rsidP="00043D36">
      <w:pPr>
        <w:rPr>
          <w:b/>
          <w:szCs w:val="21"/>
        </w:rPr>
      </w:pPr>
    </w:p>
    <w:p w:rsidR="006F64D3" w:rsidRPr="007B78B6" w:rsidRDefault="006F64D3" w:rsidP="00043D36">
      <w:pPr>
        <w:rPr>
          <w:szCs w:val="21"/>
        </w:rPr>
      </w:pPr>
      <w:r w:rsidRPr="007B78B6">
        <w:rPr>
          <w:rFonts w:hAnsi="宋体" w:cs="宋体"/>
          <w:szCs w:val="21"/>
        </w:rPr>
        <w:t>[</w:t>
      </w:r>
      <w:r w:rsidRPr="007B78B6">
        <w:rPr>
          <w:rFonts w:hAnsi="宋体" w:cs="宋体"/>
          <w:b/>
          <w:szCs w:val="21"/>
        </w:rPr>
        <w:t>SOUR</w:t>
      </w:r>
      <w:r w:rsidRPr="007B78B6">
        <w:rPr>
          <w:rFonts w:hAnsi="宋体" w:cs="宋体"/>
          <w:szCs w:val="21"/>
        </w:rPr>
        <w:t>ce:]</w:t>
      </w:r>
      <w:r w:rsidRPr="007B78B6">
        <w:rPr>
          <w:b/>
          <w:szCs w:val="21"/>
        </w:rPr>
        <w:t>POW</w:t>
      </w:r>
      <w:r w:rsidRPr="007B78B6">
        <w:rPr>
          <w:szCs w:val="21"/>
        </w:rPr>
        <w:t>er[</w:t>
      </w:r>
      <w:r w:rsidRPr="007B78B6">
        <w:rPr>
          <w:b/>
          <w:szCs w:val="21"/>
        </w:rPr>
        <w:t>:LEV</w:t>
      </w:r>
      <w:r w:rsidRPr="007B78B6">
        <w:rPr>
          <w:szCs w:val="21"/>
        </w:rPr>
        <w:t>eI]</w:t>
      </w:r>
      <w:r w:rsidRPr="007B78B6">
        <w:rPr>
          <w:b/>
          <w:szCs w:val="21"/>
        </w:rPr>
        <w:t>:</w:t>
      </w:r>
      <w:r w:rsidR="00037A2F" w:rsidRPr="007B78B6">
        <w:rPr>
          <w:b/>
          <w:szCs w:val="21"/>
        </w:rPr>
        <w:t>Trigger</w:t>
      </w:r>
      <w:r w:rsidRPr="007B78B6">
        <w:rPr>
          <w:szCs w:val="21"/>
        </w:rPr>
        <w:t>[</w:t>
      </w:r>
      <w:r w:rsidRPr="007B78B6">
        <w:rPr>
          <w:b/>
          <w:szCs w:val="21"/>
        </w:rPr>
        <w:t>:AMPL</w:t>
      </w:r>
      <w:r w:rsidRPr="007B78B6">
        <w:rPr>
          <w:szCs w:val="21"/>
        </w:rPr>
        <w:t>itude]</w:t>
      </w:r>
    </w:p>
    <w:p w:rsidR="00886E08" w:rsidRPr="007B78B6" w:rsidRDefault="000E3409" w:rsidP="00886E08">
      <w:pPr>
        <w:rPr>
          <w:szCs w:val="21"/>
        </w:rPr>
      </w:pPr>
      <w:r w:rsidRPr="007B78B6">
        <w:rPr>
          <w:rFonts w:hint="eastAsia"/>
          <w:szCs w:val="21"/>
        </w:rPr>
        <w:t xml:space="preserve">This command specifies the trigger power value. After the trigger system is initialized, the electronic load automatically sets the immediate </w:t>
      </w:r>
      <w:r w:rsidR="00CE7293" w:rsidRPr="007B78B6">
        <w:rPr>
          <w:rFonts w:hint="eastAsia"/>
          <w:szCs w:val="21"/>
        </w:rPr>
        <w:t>power</w:t>
      </w:r>
      <w:r w:rsidRPr="007B78B6">
        <w:rPr>
          <w:rFonts w:hint="eastAsia"/>
          <w:szCs w:val="21"/>
        </w:rPr>
        <w:t xml:space="preserve"> value as the trigger </w:t>
      </w:r>
      <w:r w:rsidR="00CE7293" w:rsidRPr="007B78B6">
        <w:rPr>
          <w:rFonts w:hint="eastAsia"/>
          <w:szCs w:val="21"/>
        </w:rPr>
        <w:t>power</w:t>
      </w:r>
      <w:r w:rsidRPr="007B78B6">
        <w:rPr>
          <w:rFonts w:hint="eastAsia"/>
          <w:szCs w:val="21"/>
        </w:rPr>
        <w:t xml:space="preserve"> level once a trigger signal received. When the input of electronic load is turn on, if the load is in C</w:t>
      </w:r>
      <w:r w:rsidR="00886E08" w:rsidRPr="007B78B6">
        <w:rPr>
          <w:rFonts w:hint="eastAsia"/>
          <w:szCs w:val="21"/>
        </w:rPr>
        <w:t>P</w:t>
      </w:r>
      <w:r w:rsidRPr="007B78B6">
        <w:rPr>
          <w:rFonts w:hint="eastAsia"/>
          <w:szCs w:val="21"/>
        </w:rPr>
        <w:t xml:space="preserve"> mode, the command changes the input </w:t>
      </w:r>
      <w:r w:rsidR="00886E08" w:rsidRPr="007B78B6">
        <w:rPr>
          <w:rFonts w:hint="eastAsia"/>
          <w:szCs w:val="21"/>
        </w:rPr>
        <w:t>power</w:t>
      </w:r>
      <w:r w:rsidRPr="007B78B6">
        <w:rPr>
          <w:rFonts w:hint="eastAsia"/>
          <w:szCs w:val="21"/>
        </w:rPr>
        <w:t xml:space="preserve"> immediately. If the load is in other modes, the programmed values are saved for the time the load is placed in C</w:t>
      </w:r>
      <w:r w:rsidR="00886E08" w:rsidRPr="007B78B6">
        <w:rPr>
          <w:rFonts w:hint="eastAsia"/>
          <w:szCs w:val="21"/>
        </w:rPr>
        <w:t>P</w:t>
      </w:r>
      <w:r w:rsidRPr="007B78B6">
        <w:rPr>
          <w:rFonts w:hint="eastAsia"/>
          <w:szCs w:val="21"/>
        </w:rPr>
        <w:t xml:space="preserve"> mode. The </w:t>
      </w:r>
    </w:p>
    <w:p w:rsidR="00886E08" w:rsidRPr="007B78B6" w:rsidRDefault="00886E08" w:rsidP="00886E08">
      <w:pPr>
        <w:rPr>
          <w:szCs w:val="21"/>
        </w:rPr>
      </w:pPr>
      <w:r w:rsidRPr="007B78B6">
        <w:rPr>
          <w:rFonts w:hint="eastAsia"/>
          <w:szCs w:val="21"/>
        </w:rPr>
        <w:t xml:space="preserve">Before the trigger, it need to initialize the system via </w:t>
      </w:r>
      <w:r w:rsidR="006F64D3" w:rsidRPr="007B78B6">
        <w:rPr>
          <w:b/>
          <w:szCs w:val="21"/>
        </w:rPr>
        <w:t>INITiate[:IMMediate]</w:t>
      </w:r>
      <w:r w:rsidRPr="007B78B6">
        <w:rPr>
          <w:rFonts w:hint="eastAsia"/>
          <w:szCs w:val="21"/>
        </w:rPr>
        <w:t xml:space="preserve"> or </w:t>
      </w:r>
      <w:r w:rsidR="006F64D3" w:rsidRPr="007B78B6">
        <w:rPr>
          <w:b/>
          <w:szCs w:val="21"/>
        </w:rPr>
        <w:t>INITiate:CONTinuous</w:t>
      </w:r>
      <w:r w:rsidRPr="007B78B6">
        <w:rPr>
          <w:rFonts w:hint="eastAsia"/>
          <w:b/>
          <w:szCs w:val="21"/>
        </w:rPr>
        <w:t xml:space="preserve">. </w:t>
      </w:r>
      <w:r w:rsidRPr="007B78B6">
        <w:rPr>
          <w:rFonts w:hint="eastAsia"/>
          <w:szCs w:val="21"/>
        </w:rPr>
        <w:t>Otherwise it won</w:t>
      </w:r>
      <w:r w:rsidRPr="007B78B6">
        <w:rPr>
          <w:szCs w:val="21"/>
        </w:rPr>
        <w:t>’</w:t>
      </w:r>
      <w:r w:rsidRPr="007B78B6">
        <w:rPr>
          <w:rFonts w:hint="eastAsia"/>
          <w:szCs w:val="21"/>
        </w:rPr>
        <w:t>t trigger.</w:t>
      </w:r>
    </w:p>
    <w:p w:rsidR="006F64D3" w:rsidRPr="007B78B6" w:rsidRDefault="006F64D3" w:rsidP="00886E08">
      <w:pPr>
        <w:rPr>
          <w:szCs w:val="21"/>
        </w:rPr>
      </w:pPr>
    </w:p>
    <w:p w:rsidR="006F64D3" w:rsidRPr="007B78B6" w:rsidRDefault="005233E4" w:rsidP="00043D36">
      <w:pPr>
        <w:rPr>
          <w:szCs w:val="21"/>
        </w:rPr>
      </w:pPr>
      <w:r w:rsidRPr="007B78B6">
        <w:rPr>
          <w:rFonts w:hint="eastAsia"/>
          <w:b/>
          <w:szCs w:val="21"/>
        </w:rPr>
        <w:t xml:space="preserve">Command Syntax: </w:t>
      </w:r>
      <w:r w:rsidR="006F64D3" w:rsidRPr="007B78B6">
        <w:rPr>
          <w:rFonts w:hAnsi="宋体" w:cs="宋体"/>
          <w:szCs w:val="21"/>
        </w:rPr>
        <w:t>[</w:t>
      </w:r>
      <w:r w:rsidR="006F64D3" w:rsidRPr="007B78B6">
        <w:rPr>
          <w:rFonts w:hAnsi="宋体" w:cs="宋体"/>
          <w:b/>
          <w:szCs w:val="21"/>
        </w:rPr>
        <w:t>SOUR</w:t>
      </w:r>
      <w:r w:rsidR="006F64D3" w:rsidRPr="007B78B6">
        <w:rPr>
          <w:rFonts w:hAnsi="宋体" w:cs="宋体"/>
          <w:szCs w:val="21"/>
        </w:rPr>
        <w:t>ce:]</w:t>
      </w:r>
      <w:r w:rsidR="006F64D3" w:rsidRPr="007B78B6">
        <w:rPr>
          <w:b/>
          <w:szCs w:val="21"/>
        </w:rPr>
        <w:t>POW</w:t>
      </w:r>
      <w:r w:rsidR="006F64D3" w:rsidRPr="007B78B6">
        <w:rPr>
          <w:szCs w:val="21"/>
        </w:rPr>
        <w:t>er[</w:t>
      </w:r>
      <w:r w:rsidR="006F64D3" w:rsidRPr="007B78B6">
        <w:rPr>
          <w:b/>
          <w:szCs w:val="21"/>
        </w:rPr>
        <w:t>:LEV</w:t>
      </w:r>
      <w:r w:rsidR="006F64D3" w:rsidRPr="007B78B6">
        <w:rPr>
          <w:szCs w:val="21"/>
        </w:rPr>
        <w:t>eI]</w:t>
      </w:r>
      <w:r w:rsidR="006F64D3" w:rsidRPr="007B78B6">
        <w:rPr>
          <w:b/>
          <w:szCs w:val="21"/>
        </w:rPr>
        <w:t>:</w:t>
      </w:r>
      <w:r w:rsidR="00037A2F" w:rsidRPr="007B78B6">
        <w:rPr>
          <w:b/>
          <w:szCs w:val="21"/>
        </w:rPr>
        <w:t>Trigger</w:t>
      </w:r>
      <w:r w:rsidR="006F64D3" w:rsidRPr="007B78B6">
        <w:rPr>
          <w:szCs w:val="21"/>
        </w:rPr>
        <w:t>[</w:t>
      </w:r>
      <w:r w:rsidR="006F64D3" w:rsidRPr="007B78B6">
        <w:rPr>
          <w:b/>
          <w:szCs w:val="21"/>
        </w:rPr>
        <w:t>:AMPL</w:t>
      </w:r>
      <w:r w:rsidR="006F64D3" w:rsidRPr="007B78B6">
        <w:rPr>
          <w:szCs w:val="21"/>
        </w:rPr>
        <w:t>itude] &lt;NRf+&gt;</w:t>
      </w:r>
    </w:p>
    <w:p w:rsidR="006F64D3" w:rsidRPr="007B78B6" w:rsidRDefault="005233E4" w:rsidP="00043D36">
      <w:pPr>
        <w:rPr>
          <w:szCs w:val="21"/>
        </w:rPr>
      </w:pPr>
      <w:r w:rsidRPr="007B78B6">
        <w:rPr>
          <w:rFonts w:hint="eastAsia"/>
          <w:b/>
          <w:szCs w:val="21"/>
        </w:rPr>
        <w:t xml:space="preserve">Parameters: </w:t>
      </w:r>
      <w:r w:rsidR="000D3DFE" w:rsidRPr="007B78B6">
        <w:rPr>
          <w:rFonts w:hint="eastAsia"/>
          <w:szCs w:val="21"/>
        </w:rPr>
        <w:t>Figure</w:t>
      </w:r>
      <w:r w:rsidR="006F64D3" w:rsidRPr="007B78B6">
        <w:rPr>
          <w:szCs w:val="21"/>
        </w:rPr>
        <w:t>|MIN|MAX</w:t>
      </w:r>
    </w:p>
    <w:p w:rsidR="006F64D3" w:rsidRPr="007B78B6" w:rsidRDefault="009B3A06" w:rsidP="00043D36">
      <w:pPr>
        <w:rPr>
          <w:szCs w:val="21"/>
        </w:rPr>
      </w:pPr>
      <w:r w:rsidRPr="007B78B6">
        <w:rPr>
          <w:rFonts w:hint="eastAsia"/>
          <w:b/>
          <w:szCs w:val="21"/>
        </w:rPr>
        <w:t xml:space="preserve">Unit: </w:t>
      </w:r>
      <w:r w:rsidR="006F64D3" w:rsidRPr="007B78B6">
        <w:rPr>
          <w:szCs w:val="21"/>
        </w:rPr>
        <w:t>W</w:t>
      </w:r>
    </w:p>
    <w:p w:rsidR="006F64D3" w:rsidRPr="007B78B6" w:rsidRDefault="0003101B" w:rsidP="00043D36">
      <w:pPr>
        <w:rPr>
          <w:szCs w:val="21"/>
        </w:rPr>
      </w:pPr>
      <w:r w:rsidRPr="007B78B6">
        <w:rPr>
          <w:rFonts w:hint="eastAsia"/>
          <w:b/>
          <w:szCs w:val="21"/>
        </w:rPr>
        <w:t xml:space="preserve">Example: </w:t>
      </w:r>
      <w:r w:rsidR="006F64D3" w:rsidRPr="007B78B6">
        <w:rPr>
          <w:b/>
          <w:szCs w:val="21"/>
        </w:rPr>
        <w:t>POW:TRIG</w:t>
      </w:r>
      <w:r w:rsidR="006F64D3" w:rsidRPr="007B78B6">
        <w:rPr>
          <w:szCs w:val="21"/>
        </w:rPr>
        <w:t xml:space="preserve"> 10W</w:t>
      </w:r>
      <w:r w:rsidR="006F64D3" w:rsidRPr="007B78B6">
        <w:rPr>
          <w:szCs w:val="21"/>
        </w:rPr>
        <w:tab/>
      </w:r>
      <w:r w:rsidR="006F64D3" w:rsidRPr="007B78B6">
        <w:rPr>
          <w:szCs w:val="21"/>
        </w:rPr>
        <w:tab/>
      </w:r>
      <w:r w:rsidR="006F64D3" w:rsidRPr="007B78B6">
        <w:rPr>
          <w:szCs w:val="21"/>
        </w:rPr>
        <w:tab/>
      </w:r>
      <w:r w:rsidR="006F64D3" w:rsidRPr="007B78B6">
        <w:rPr>
          <w:szCs w:val="21"/>
        </w:rPr>
        <w:tab/>
      </w:r>
      <w:r w:rsidR="006F64D3" w:rsidRPr="007B78B6">
        <w:rPr>
          <w:szCs w:val="21"/>
        </w:rPr>
        <w:tab/>
      </w:r>
      <w:r w:rsidR="006F64D3" w:rsidRPr="007B78B6">
        <w:rPr>
          <w:szCs w:val="21"/>
        </w:rPr>
        <w:tab/>
      </w:r>
      <w:r w:rsidR="006F64D3" w:rsidRPr="007B78B6">
        <w:rPr>
          <w:szCs w:val="21"/>
        </w:rPr>
        <w:tab/>
      </w:r>
      <w:r w:rsidR="006F64D3" w:rsidRPr="007B78B6">
        <w:rPr>
          <w:szCs w:val="21"/>
        </w:rPr>
        <w:tab/>
      </w:r>
      <w:r w:rsidR="00886E08" w:rsidRPr="007B78B6">
        <w:rPr>
          <w:rFonts w:hint="eastAsia"/>
          <w:szCs w:val="21"/>
        </w:rPr>
        <w:t xml:space="preserve">Set the trigger power level to </w:t>
      </w:r>
      <w:r w:rsidR="006F64D3" w:rsidRPr="007B78B6">
        <w:rPr>
          <w:szCs w:val="21"/>
        </w:rPr>
        <w:t>10W</w:t>
      </w:r>
      <w:r w:rsidR="00886E08" w:rsidRPr="007B78B6">
        <w:rPr>
          <w:rFonts w:hint="eastAsia"/>
          <w:szCs w:val="21"/>
        </w:rPr>
        <w:t>;</w:t>
      </w:r>
    </w:p>
    <w:p w:rsidR="006F64D3" w:rsidRPr="007B78B6" w:rsidRDefault="005233E4" w:rsidP="00043D36">
      <w:pPr>
        <w:rPr>
          <w:szCs w:val="21"/>
        </w:rPr>
      </w:pPr>
      <w:r w:rsidRPr="007B78B6">
        <w:rPr>
          <w:rFonts w:hint="eastAsia"/>
          <w:b/>
          <w:szCs w:val="21"/>
        </w:rPr>
        <w:t xml:space="preserve">Query Syntax: </w:t>
      </w:r>
      <w:r w:rsidR="006F64D3" w:rsidRPr="007B78B6">
        <w:rPr>
          <w:rFonts w:hAnsi="宋体" w:cs="宋体"/>
          <w:szCs w:val="21"/>
        </w:rPr>
        <w:t>[</w:t>
      </w:r>
      <w:r w:rsidR="006F64D3" w:rsidRPr="007B78B6">
        <w:rPr>
          <w:rFonts w:hAnsi="宋体" w:cs="宋体"/>
          <w:b/>
          <w:szCs w:val="21"/>
        </w:rPr>
        <w:t>SOUR</w:t>
      </w:r>
      <w:r w:rsidR="006F64D3" w:rsidRPr="007B78B6">
        <w:rPr>
          <w:rFonts w:hAnsi="宋体" w:cs="宋体"/>
          <w:szCs w:val="21"/>
        </w:rPr>
        <w:t>ce:]</w:t>
      </w:r>
      <w:r w:rsidR="006F64D3" w:rsidRPr="007B78B6">
        <w:rPr>
          <w:b/>
          <w:szCs w:val="21"/>
        </w:rPr>
        <w:t>POW</w:t>
      </w:r>
      <w:r w:rsidR="006F64D3" w:rsidRPr="007B78B6">
        <w:rPr>
          <w:szCs w:val="21"/>
        </w:rPr>
        <w:t>er[</w:t>
      </w:r>
      <w:r w:rsidR="006F64D3" w:rsidRPr="007B78B6">
        <w:rPr>
          <w:b/>
          <w:szCs w:val="21"/>
        </w:rPr>
        <w:t>:LEV</w:t>
      </w:r>
      <w:r w:rsidR="006F64D3" w:rsidRPr="007B78B6">
        <w:rPr>
          <w:szCs w:val="21"/>
        </w:rPr>
        <w:t>eI]</w:t>
      </w:r>
      <w:r w:rsidR="006F64D3" w:rsidRPr="007B78B6">
        <w:rPr>
          <w:b/>
          <w:szCs w:val="21"/>
        </w:rPr>
        <w:t>:</w:t>
      </w:r>
      <w:r w:rsidR="00037A2F" w:rsidRPr="007B78B6">
        <w:rPr>
          <w:b/>
          <w:szCs w:val="21"/>
        </w:rPr>
        <w:t>Trigger</w:t>
      </w:r>
      <w:r w:rsidR="006F64D3" w:rsidRPr="007B78B6">
        <w:rPr>
          <w:szCs w:val="21"/>
        </w:rPr>
        <w:t>[</w:t>
      </w:r>
      <w:r w:rsidR="006F64D3" w:rsidRPr="007B78B6">
        <w:rPr>
          <w:b/>
          <w:szCs w:val="21"/>
        </w:rPr>
        <w:t>:AMPL</w:t>
      </w:r>
      <w:r w:rsidR="006F64D3" w:rsidRPr="007B78B6">
        <w:rPr>
          <w:szCs w:val="21"/>
        </w:rPr>
        <w:t>itude]?</w:t>
      </w:r>
    </w:p>
    <w:p w:rsidR="006F64D3" w:rsidRPr="007B78B6" w:rsidRDefault="005233E4" w:rsidP="00043D36">
      <w:pPr>
        <w:rPr>
          <w:szCs w:val="21"/>
        </w:rPr>
      </w:pPr>
      <w:r w:rsidRPr="007B78B6">
        <w:rPr>
          <w:rFonts w:hint="eastAsia"/>
          <w:b/>
          <w:szCs w:val="21"/>
        </w:rPr>
        <w:t xml:space="preserve">Parameters: </w:t>
      </w:r>
      <w:r w:rsidR="009B3A06" w:rsidRPr="007B78B6">
        <w:rPr>
          <w:rFonts w:hint="eastAsia"/>
          <w:szCs w:val="21"/>
        </w:rPr>
        <w:t>None</w:t>
      </w:r>
      <w:r w:rsidR="006F64D3" w:rsidRPr="007B78B6">
        <w:rPr>
          <w:szCs w:val="21"/>
        </w:rPr>
        <w:t>|MIN|MAX</w:t>
      </w:r>
    </w:p>
    <w:p w:rsidR="006F64D3" w:rsidRPr="007B78B6" w:rsidRDefault="0003101B" w:rsidP="00043D36">
      <w:pPr>
        <w:rPr>
          <w:szCs w:val="21"/>
        </w:rPr>
      </w:pPr>
      <w:r w:rsidRPr="007B78B6">
        <w:rPr>
          <w:rFonts w:hint="eastAsia"/>
          <w:b/>
          <w:szCs w:val="21"/>
        </w:rPr>
        <w:t xml:space="preserve">Example: </w:t>
      </w:r>
      <w:r w:rsidR="006F64D3" w:rsidRPr="007B78B6">
        <w:rPr>
          <w:b/>
          <w:szCs w:val="21"/>
        </w:rPr>
        <w:t>POW:TRIG?</w:t>
      </w:r>
      <w:r w:rsidR="006F64D3" w:rsidRPr="007B78B6">
        <w:rPr>
          <w:szCs w:val="21"/>
        </w:rPr>
        <w:tab/>
      </w:r>
      <w:r w:rsidR="006F64D3" w:rsidRPr="007B78B6">
        <w:rPr>
          <w:szCs w:val="21"/>
        </w:rPr>
        <w:tab/>
      </w:r>
      <w:r w:rsidR="006F64D3" w:rsidRPr="007B78B6">
        <w:rPr>
          <w:szCs w:val="21"/>
        </w:rPr>
        <w:tab/>
      </w:r>
      <w:r w:rsidR="006F64D3" w:rsidRPr="007B78B6">
        <w:rPr>
          <w:szCs w:val="21"/>
        </w:rPr>
        <w:tab/>
      </w:r>
      <w:r w:rsidR="006F64D3" w:rsidRPr="007B78B6">
        <w:rPr>
          <w:szCs w:val="21"/>
        </w:rPr>
        <w:tab/>
      </w:r>
      <w:r w:rsidR="006F64D3" w:rsidRPr="007B78B6">
        <w:rPr>
          <w:szCs w:val="21"/>
        </w:rPr>
        <w:tab/>
      </w:r>
      <w:r w:rsidR="006F64D3" w:rsidRPr="007B78B6">
        <w:rPr>
          <w:szCs w:val="21"/>
        </w:rPr>
        <w:tab/>
      </w:r>
      <w:r w:rsidR="006F64D3" w:rsidRPr="007B78B6">
        <w:rPr>
          <w:szCs w:val="21"/>
        </w:rPr>
        <w:tab/>
      </w:r>
      <w:r w:rsidR="00886E08" w:rsidRPr="007B78B6">
        <w:rPr>
          <w:rFonts w:hint="eastAsia"/>
          <w:szCs w:val="21"/>
        </w:rPr>
        <w:t>Query the trigger power level;</w:t>
      </w:r>
    </w:p>
    <w:p w:rsidR="006F64D3" w:rsidRPr="007B78B6" w:rsidRDefault="006F64D3" w:rsidP="00043D36">
      <w:pPr>
        <w:ind w:left="1080"/>
        <w:rPr>
          <w:szCs w:val="21"/>
        </w:rPr>
      </w:pPr>
      <w:r w:rsidRPr="007B78B6">
        <w:rPr>
          <w:b/>
          <w:szCs w:val="21"/>
        </w:rPr>
        <w:t>POW:TRIG?</w:t>
      </w:r>
      <w:r w:rsidRPr="007B78B6">
        <w:rPr>
          <w:szCs w:val="21"/>
        </w:rPr>
        <w:t xml:space="preserve"> MIN</w:t>
      </w:r>
      <w:r w:rsidRPr="007B78B6">
        <w:rPr>
          <w:szCs w:val="21"/>
        </w:rPr>
        <w:tab/>
      </w:r>
      <w:r w:rsidRPr="007B78B6">
        <w:rPr>
          <w:szCs w:val="21"/>
        </w:rPr>
        <w:tab/>
      </w:r>
      <w:r w:rsidRPr="007B78B6">
        <w:rPr>
          <w:szCs w:val="21"/>
        </w:rPr>
        <w:tab/>
      </w:r>
      <w:r w:rsidRPr="007B78B6">
        <w:rPr>
          <w:szCs w:val="21"/>
        </w:rPr>
        <w:tab/>
      </w:r>
      <w:r w:rsidRPr="007B78B6">
        <w:rPr>
          <w:szCs w:val="21"/>
        </w:rPr>
        <w:tab/>
      </w:r>
      <w:r w:rsidRPr="007B78B6">
        <w:rPr>
          <w:szCs w:val="21"/>
        </w:rPr>
        <w:tab/>
      </w:r>
      <w:r w:rsidRPr="007B78B6">
        <w:rPr>
          <w:szCs w:val="21"/>
        </w:rPr>
        <w:tab/>
      </w:r>
      <w:r w:rsidR="00886E08" w:rsidRPr="007B78B6">
        <w:rPr>
          <w:rFonts w:hint="eastAsia"/>
          <w:szCs w:val="21"/>
        </w:rPr>
        <w:t>Query the minimum trigger power level;</w:t>
      </w:r>
    </w:p>
    <w:p w:rsidR="006F64D3" w:rsidRPr="007B78B6" w:rsidRDefault="006F64D3" w:rsidP="00043D36">
      <w:pPr>
        <w:ind w:left="1080"/>
        <w:rPr>
          <w:szCs w:val="21"/>
        </w:rPr>
      </w:pPr>
      <w:r w:rsidRPr="007B78B6">
        <w:rPr>
          <w:b/>
          <w:szCs w:val="21"/>
        </w:rPr>
        <w:t>POW:TRIG?</w:t>
      </w:r>
      <w:r w:rsidRPr="007B78B6">
        <w:rPr>
          <w:szCs w:val="21"/>
        </w:rPr>
        <w:t xml:space="preserve"> MAX</w:t>
      </w:r>
      <w:r w:rsidRPr="007B78B6">
        <w:rPr>
          <w:szCs w:val="21"/>
        </w:rPr>
        <w:tab/>
      </w:r>
      <w:r w:rsidRPr="007B78B6">
        <w:rPr>
          <w:szCs w:val="21"/>
        </w:rPr>
        <w:tab/>
      </w:r>
      <w:r w:rsidRPr="007B78B6">
        <w:rPr>
          <w:szCs w:val="21"/>
        </w:rPr>
        <w:tab/>
      </w:r>
      <w:r w:rsidRPr="007B78B6">
        <w:rPr>
          <w:szCs w:val="21"/>
        </w:rPr>
        <w:tab/>
      </w:r>
      <w:r w:rsidRPr="007B78B6">
        <w:rPr>
          <w:szCs w:val="21"/>
        </w:rPr>
        <w:tab/>
      </w:r>
      <w:r w:rsidRPr="007B78B6">
        <w:rPr>
          <w:szCs w:val="21"/>
        </w:rPr>
        <w:tab/>
      </w:r>
      <w:r w:rsidRPr="007B78B6">
        <w:rPr>
          <w:szCs w:val="21"/>
        </w:rPr>
        <w:tab/>
      </w:r>
      <w:r w:rsidR="00886E08" w:rsidRPr="007B78B6">
        <w:rPr>
          <w:rFonts w:hint="eastAsia"/>
          <w:szCs w:val="21"/>
        </w:rPr>
        <w:t>Query the minimum trigger power high level;</w:t>
      </w:r>
    </w:p>
    <w:p w:rsidR="006F64D3" w:rsidRPr="007B78B6" w:rsidRDefault="005233E4" w:rsidP="00043D36">
      <w:pPr>
        <w:rPr>
          <w:szCs w:val="21"/>
        </w:rPr>
      </w:pPr>
      <w:r w:rsidRPr="007B78B6">
        <w:rPr>
          <w:rFonts w:hint="eastAsia"/>
          <w:b/>
          <w:szCs w:val="21"/>
        </w:rPr>
        <w:t xml:space="preserve">Returned Parameters: </w:t>
      </w:r>
      <w:r w:rsidR="006F64D3" w:rsidRPr="007B78B6">
        <w:rPr>
          <w:szCs w:val="21"/>
        </w:rPr>
        <w:t>&lt;NR3&gt;</w:t>
      </w:r>
    </w:p>
    <w:p w:rsidR="006F64D3" w:rsidRPr="007B78B6" w:rsidRDefault="005233E4" w:rsidP="00043D36">
      <w:pPr>
        <w:rPr>
          <w:b/>
          <w:szCs w:val="21"/>
        </w:rPr>
      </w:pPr>
      <w:r w:rsidRPr="007B78B6">
        <w:rPr>
          <w:rFonts w:hint="eastAsia"/>
          <w:b/>
          <w:szCs w:val="21"/>
        </w:rPr>
        <w:t xml:space="preserve">Related Commands: </w:t>
      </w:r>
      <w:r w:rsidR="006F64D3" w:rsidRPr="007B78B6">
        <w:rPr>
          <w:b/>
          <w:szCs w:val="21"/>
        </w:rPr>
        <w:t>INIT</w:t>
      </w:r>
      <w:r w:rsidR="006F64D3" w:rsidRPr="007B78B6">
        <w:rPr>
          <w:rFonts w:hint="eastAsia"/>
          <w:b/>
          <w:szCs w:val="21"/>
        </w:rPr>
        <w:t>，</w:t>
      </w:r>
      <w:r w:rsidR="006F64D3" w:rsidRPr="007B78B6">
        <w:rPr>
          <w:b/>
          <w:szCs w:val="21"/>
        </w:rPr>
        <w:t>INIT:CONT</w:t>
      </w:r>
    </w:p>
    <w:bookmarkEnd w:id="9"/>
    <w:p w:rsidR="006F64D3" w:rsidRDefault="006F64D3" w:rsidP="00043D36">
      <w:pPr>
        <w:outlineLvl w:val="2"/>
        <w:rPr>
          <w:b/>
          <w:szCs w:val="21"/>
        </w:rPr>
      </w:pPr>
    </w:p>
    <w:p w:rsidR="001F5A54" w:rsidRPr="009C3ED5" w:rsidRDefault="001F5A54" w:rsidP="00043D36">
      <w:pPr>
        <w:outlineLvl w:val="2"/>
        <w:rPr>
          <w:b/>
          <w:szCs w:val="21"/>
        </w:rPr>
      </w:pPr>
    </w:p>
    <w:p w:rsidR="006F64D3" w:rsidRPr="007B78B6" w:rsidRDefault="006F64D3" w:rsidP="00043D36">
      <w:pPr>
        <w:outlineLvl w:val="2"/>
        <w:rPr>
          <w:b/>
          <w:sz w:val="28"/>
          <w:szCs w:val="28"/>
        </w:rPr>
      </w:pPr>
      <w:r w:rsidRPr="007B78B6">
        <w:rPr>
          <w:b/>
          <w:sz w:val="28"/>
          <w:szCs w:val="28"/>
        </w:rPr>
        <w:t>3.3.6 List Subsystem</w:t>
      </w:r>
    </w:p>
    <w:p w:rsidR="00886E08" w:rsidRPr="007B78B6" w:rsidRDefault="006A7670" w:rsidP="00886E08">
      <w:pPr>
        <w:spacing w:line="380" w:lineRule="exact"/>
        <w:rPr>
          <w:szCs w:val="21"/>
        </w:rPr>
      </w:pPr>
      <w:r w:rsidRPr="007B78B6">
        <w:rPr>
          <w:rFonts w:hint="eastAsia"/>
          <w:szCs w:val="21"/>
        </w:rPr>
        <w:t xml:space="preserve">This subsystem </w:t>
      </w:r>
      <w:r w:rsidR="00F33941" w:rsidRPr="007B78B6">
        <w:rPr>
          <w:rFonts w:hint="eastAsia"/>
          <w:szCs w:val="21"/>
        </w:rPr>
        <w:t xml:space="preserve">controls functions </w:t>
      </w:r>
      <w:r w:rsidR="00F33941" w:rsidRPr="007B78B6">
        <w:rPr>
          <w:szCs w:val="21"/>
        </w:rPr>
        <w:t>related</w:t>
      </w:r>
      <w:r w:rsidR="00F33941" w:rsidRPr="007B78B6">
        <w:rPr>
          <w:rFonts w:hint="eastAsia"/>
          <w:szCs w:val="21"/>
        </w:rPr>
        <w:t xml:space="preserve"> to the list test. The list test operation</w:t>
      </w:r>
      <w:r w:rsidR="002176C4" w:rsidRPr="007B78B6">
        <w:rPr>
          <w:rFonts w:hint="eastAsia"/>
          <w:szCs w:val="21"/>
        </w:rPr>
        <w:t>s</w:t>
      </w:r>
      <w:r w:rsidR="00F33941" w:rsidRPr="007B78B6">
        <w:rPr>
          <w:rFonts w:hint="eastAsia"/>
          <w:szCs w:val="21"/>
        </w:rPr>
        <w:t xml:space="preserve"> guarantee that the electronic load operates in accordance with the preset te</w:t>
      </w:r>
      <w:r w:rsidR="002176C4" w:rsidRPr="007B78B6">
        <w:rPr>
          <w:rFonts w:hint="eastAsia"/>
          <w:szCs w:val="21"/>
        </w:rPr>
        <w:t>st steps</w:t>
      </w:r>
      <w:r w:rsidR="002A74E0" w:rsidRPr="007B78B6">
        <w:rPr>
          <w:rFonts w:hint="eastAsia"/>
          <w:szCs w:val="21"/>
        </w:rPr>
        <w:t xml:space="preserve"> and the operating mode, load values and duration time for a single test step can be specified</w:t>
      </w:r>
      <w:r w:rsidR="002176C4" w:rsidRPr="007B78B6">
        <w:rPr>
          <w:rFonts w:hint="eastAsia"/>
          <w:szCs w:val="21"/>
        </w:rPr>
        <w:t xml:space="preserve">. Up to 10 test lists can be stored in the 375XA series electronic load. And each test list can </w:t>
      </w:r>
      <w:r w:rsidR="002176C4" w:rsidRPr="007B78B6">
        <w:rPr>
          <w:szCs w:val="21"/>
        </w:rPr>
        <w:t>contain</w:t>
      </w:r>
      <w:r w:rsidR="002A74E0" w:rsidRPr="007B78B6">
        <w:rPr>
          <w:rFonts w:hint="eastAsia"/>
          <w:szCs w:val="21"/>
        </w:rPr>
        <w:t xml:space="preserve"> 50 test steps at most</w:t>
      </w:r>
      <w:r w:rsidR="002176C4" w:rsidRPr="007B78B6">
        <w:rPr>
          <w:rFonts w:hint="eastAsia"/>
          <w:szCs w:val="21"/>
        </w:rPr>
        <w:t>.</w:t>
      </w:r>
    </w:p>
    <w:p w:rsidR="002176C4" w:rsidRPr="007B78B6" w:rsidRDefault="002176C4" w:rsidP="00886E08">
      <w:pPr>
        <w:spacing w:line="380" w:lineRule="exact"/>
        <w:rPr>
          <w:szCs w:val="21"/>
        </w:rPr>
      </w:pPr>
      <w:r w:rsidRPr="007B78B6">
        <w:rPr>
          <w:rFonts w:hint="eastAsia"/>
          <w:szCs w:val="21"/>
        </w:rPr>
        <w:t>Different lists can be chained so that when the present list has been executed, the load can automatically execute the next chaine</w:t>
      </w:r>
      <w:r w:rsidR="002A74E0" w:rsidRPr="007B78B6">
        <w:rPr>
          <w:rFonts w:hint="eastAsia"/>
          <w:szCs w:val="21"/>
        </w:rPr>
        <w:t>d list. Lists can be processed c</w:t>
      </w:r>
      <w:r w:rsidRPr="007B78B6">
        <w:rPr>
          <w:rFonts w:hint="eastAsia"/>
          <w:szCs w:val="21"/>
        </w:rPr>
        <w:t>yclically. The cycle time</w:t>
      </w:r>
      <w:r w:rsidR="002F27E9" w:rsidRPr="007B78B6">
        <w:rPr>
          <w:rFonts w:hint="eastAsia"/>
          <w:szCs w:val="21"/>
        </w:rPr>
        <w:t xml:space="preserve"> is set</w:t>
      </w:r>
      <w:r w:rsidRPr="007B78B6">
        <w:rPr>
          <w:rFonts w:hint="eastAsia"/>
          <w:szCs w:val="21"/>
        </w:rPr>
        <w:t xml:space="preserve"> </w:t>
      </w:r>
      <w:r w:rsidR="002F27E9" w:rsidRPr="007B78B6">
        <w:rPr>
          <w:rFonts w:hint="eastAsia"/>
          <w:szCs w:val="21"/>
        </w:rPr>
        <w:t xml:space="preserve">by the user. The </w:t>
      </w:r>
      <w:r w:rsidR="003A6349" w:rsidRPr="007B78B6">
        <w:rPr>
          <w:rFonts w:hint="eastAsia"/>
          <w:szCs w:val="21"/>
        </w:rPr>
        <w:t>cycle range is 1 to 255. A list can be chained to itself to achieve the endless cycle of executing.</w:t>
      </w:r>
    </w:p>
    <w:p w:rsidR="006F64D3" w:rsidRDefault="006F64D3" w:rsidP="001F5A54">
      <w:pPr>
        <w:spacing w:line="380" w:lineRule="exact"/>
        <w:rPr>
          <w:szCs w:val="21"/>
        </w:rPr>
      </w:pPr>
    </w:p>
    <w:p w:rsidR="00E15889" w:rsidRPr="007B78B6" w:rsidRDefault="00E15889" w:rsidP="001F5A54">
      <w:pPr>
        <w:spacing w:line="380" w:lineRule="exact"/>
        <w:rPr>
          <w:szCs w:val="21"/>
        </w:rPr>
      </w:pPr>
    </w:p>
    <w:p w:rsidR="006F64D3" w:rsidRPr="007B78B6" w:rsidRDefault="00E7553E" w:rsidP="00E334C7">
      <w:pPr>
        <w:spacing w:line="380" w:lineRule="exact"/>
        <w:ind w:firstLineChars="493" w:firstLine="1039"/>
        <w:rPr>
          <w:szCs w:val="21"/>
        </w:rPr>
      </w:pPr>
      <w:r w:rsidRPr="007B78B6">
        <w:rPr>
          <w:rFonts w:hint="eastAsia"/>
          <w:b/>
          <w:szCs w:val="21"/>
        </w:rPr>
        <w:t>Command</w:t>
      </w:r>
      <w:r w:rsidR="006F64D3" w:rsidRPr="007B78B6">
        <w:rPr>
          <w:b/>
          <w:szCs w:val="21"/>
        </w:rPr>
        <w:t xml:space="preserve"> </w:t>
      </w:r>
      <w:r w:rsidR="006F64D3" w:rsidRPr="007B78B6">
        <w:rPr>
          <w:szCs w:val="21"/>
        </w:rPr>
        <w:t xml:space="preserve">                                         </w:t>
      </w:r>
      <w:r w:rsidR="006F64D3" w:rsidRPr="007B78B6">
        <w:rPr>
          <w:b/>
          <w:szCs w:val="21"/>
        </w:rPr>
        <w:t xml:space="preserve"> </w:t>
      </w:r>
      <w:r w:rsidRPr="007B78B6">
        <w:rPr>
          <w:rFonts w:hint="eastAsia"/>
          <w:b/>
          <w:szCs w:val="21"/>
        </w:rPr>
        <w:t>Function</w:t>
      </w:r>
    </w:p>
    <w:p w:rsidR="006F64D3" w:rsidRPr="007B78B6" w:rsidRDefault="006F64D3" w:rsidP="00043D36">
      <w:pPr>
        <w:outlineLvl w:val="2"/>
        <w:rPr>
          <w:szCs w:val="21"/>
        </w:rPr>
      </w:pPr>
      <w:r w:rsidRPr="007B78B6">
        <w:rPr>
          <w:szCs w:val="21"/>
        </w:rPr>
        <w:t>[</w:t>
      </w:r>
      <w:r w:rsidRPr="007B78B6">
        <w:rPr>
          <w:b/>
          <w:szCs w:val="21"/>
        </w:rPr>
        <w:t>SOUR</w:t>
      </w:r>
      <w:r w:rsidRPr="007B78B6">
        <w:rPr>
          <w:szCs w:val="21"/>
        </w:rPr>
        <w:t>ce:]</w:t>
      </w:r>
      <w:r w:rsidRPr="007B78B6">
        <w:rPr>
          <w:b/>
          <w:szCs w:val="21"/>
        </w:rPr>
        <w:t>LIST</w:t>
      </w:r>
      <w:r w:rsidRPr="007B78B6">
        <w:rPr>
          <w:szCs w:val="21"/>
        </w:rPr>
        <w:t>[</w:t>
      </w:r>
      <w:r w:rsidRPr="007B78B6">
        <w:rPr>
          <w:b/>
          <w:szCs w:val="21"/>
        </w:rPr>
        <w:t>:STAT</w:t>
      </w:r>
      <w:r w:rsidRPr="007B78B6">
        <w:rPr>
          <w:szCs w:val="21"/>
        </w:rPr>
        <w:t>e]</w:t>
      </w:r>
      <w:r w:rsidRPr="007B78B6">
        <w:rPr>
          <w:szCs w:val="21"/>
        </w:rPr>
        <w:tab/>
      </w:r>
      <w:r w:rsidRPr="007B78B6">
        <w:rPr>
          <w:szCs w:val="21"/>
        </w:rPr>
        <w:tab/>
      </w:r>
      <w:r w:rsidRPr="007B78B6">
        <w:rPr>
          <w:szCs w:val="21"/>
        </w:rPr>
        <w:tab/>
      </w:r>
      <w:r w:rsidRPr="007B78B6">
        <w:rPr>
          <w:szCs w:val="21"/>
        </w:rPr>
        <w:tab/>
      </w:r>
      <w:r w:rsidRPr="007B78B6">
        <w:rPr>
          <w:szCs w:val="21"/>
        </w:rPr>
        <w:tab/>
      </w:r>
      <w:r w:rsidRPr="007B78B6">
        <w:rPr>
          <w:szCs w:val="21"/>
        </w:rPr>
        <w:tab/>
      </w:r>
      <w:r w:rsidR="003A6349" w:rsidRPr="007B78B6">
        <w:rPr>
          <w:rFonts w:hint="eastAsia"/>
          <w:szCs w:val="21"/>
        </w:rPr>
        <w:t>Enable or disable the present list;</w:t>
      </w:r>
    </w:p>
    <w:p w:rsidR="006F64D3" w:rsidRPr="007B78B6" w:rsidRDefault="006F64D3" w:rsidP="00043D36">
      <w:pPr>
        <w:outlineLvl w:val="2"/>
        <w:rPr>
          <w:rFonts w:hAnsi="宋体" w:cs="宋体"/>
          <w:szCs w:val="21"/>
        </w:rPr>
      </w:pPr>
      <w:r w:rsidRPr="007B78B6">
        <w:rPr>
          <w:szCs w:val="21"/>
        </w:rPr>
        <w:t>[</w:t>
      </w:r>
      <w:r w:rsidRPr="007B78B6">
        <w:rPr>
          <w:b/>
          <w:szCs w:val="21"/>
        </w:rPr>
        <w:t>SOUR</w:t>
      </w:r>
      <w:r w:rsidRPr="007B78B6">
        <w:rPr>
          <w:szCs w:val="21"/>
        </w:rPr>
        <w:t>ce:]</w:t>
      </w:r>
      <w:r w:rsidRPr="007B78B6">
        <w:rPr>
          <w:b/>
          <w:szCs w:val="21"/>
        </w:rPr>
        <w:t>LIST:NUM</w:t>
      </w:r>
      <w:r w:rsidRPr="007B78B6">
        <w:rPr>
          <w:szCs w:val="21"/>
        </w:rPr>
        <w:t>Ber</w:t>
      </w:r>
      <w:r w:rsidRPr="007B78B6">
        <w:rPr>
          <w:szCs w:val="21"/>
        </w:rPr>
        <w:tab/>
      </w:r>
      <w:r w:rsidRPr="007B78B6">
        <w:rPr>
          <w:szCs w:val="21"/>
        </w:rPr>
        <w:tab/>
      </w:r>
      <w:r w:rsidRPr="007B78B6">
        <w:rPr>
          <w:szCs w:val="21"/>
        </w:rPr>
        <w:tab/>
      </w:r>
      <w:r w:rsidRPr="007B78B6">
        <w:rPr>
          <w:szCs w:val="21"/>
        </w:rPr>
        <w:tab/>
      </w:r>
      <w:r w:rsidRPr="007B78B6">
        <w:rPr>
          <w:szCs w:val="21"/>
        </w:rPr>
        <w:tab/>
      </w:r>
      <w:r w:rsidRPr="007B78B6">
        <w:rPr>
          <w:szCs w:val="21"/>
        </w:rPr>
        <w:tab/>
      </w:r>
      <w:r w:rsidR="003A6349" w:rsidRPr="007B78B6">
        <w:rPr>
          <w:rFonts w:hint="eastAsia"/>
          <w:szCs w:val="21"/>
        </w:rPr>
        <w:t>Specify the number for the list that is to edit or execute;</w:t>
      </w:r>
    </w:p>
    <w:p w:rsidR="006F64D3" w:rsidRPr="007B78B6" w:rsidRDefault="006F64D3" w:rsidP="00043D36">
      <w:pPr>
        <w:outlineLvl w:val="2"/>
        <w:rPr>
          <w:rFonts w:hAnsi="宋体" w:cs="宋体"/>
          <w:szCs w:val="21"/>
        </w:rPr>
      </w:pPr>
      <w:r w:rsidRPr="007B78B6">
        <w:rPr>
          <w:szCs w:val="21"/>
        </w:rPr>
        <w:t>[</w:t>
      </w:r>
      <w:r w:rsidRPr="007B78B6">
        <w:rPr>
          <w:b/>
          <w:szCs w:val="21"/>
        </w:rPr>
        <w:t>SOUR</w:t>
      </w:r>
      <w:r w:rsidRPr="007B78B6">
        <w:rPr>
          <w:szCs w:val="21"/>
        </w:rPr>
        <w:t>ce:]</w:t>
      </w:r>
      <w:r w:rsidRPr="007B78B6">
        <w:rPr>
          <w:b/>
          <w:szCs w:val="21"/>
        </w:rPr>
        <w:t>LIST:NUMB</w:t>
      </w:r>
      <w:r w:rsidRPr="007B78B6">
        <w:rPr>
          <w:szCs w:val="21"/>
        </w:rPr>
        <w:t>er</w:t>
      </w:r>
      <w:r w:rsidRPr="007B78B6">
        <w:rPr>
          <w:rFonts w:hAnsi="宋体" w:cs="宋体"/>
          <w:szCs w:val="21"/>
        </w:rPr>
        <w:t>?</w:t>
      </w:r>
      <w:r w:rsidRPr="007B78B6">
        <w:rPr>
          <w:rFonts w:hAnsi="宋体" w:cs="宋体"/>
          <w:szCs w:val="21"/>
        </w:rPr>
        <w:tab/>
      </w:r>
      <w:r w:rsidRPr="007B78B6">
        <w:rPr>
          <w:rFonts w:hAnsi="宋体" w:cs="宋体"/>
          <w:szCs w:val="21"/>
        </w:rPr>
        <w:tab/>
      </w:r>
      <w:r w:rsidRPr="007B78B6">
        <w:rPr>
          <w:rFonts w:hAnsi="宋体" w:cs="宋体"/>
          <w:szCs w:val="21"/>
        </w:rPr>
        <w:tab/>
      </w:r>
      <w:r w:rsidRPr="007B78B6">
        <w:rPr>
          <w:rFonts w:hAnsi="宋体" w:cs="宋体"/>
          <w:szCs w:val="21"/>
        </w:rPr>
        <w:tab/>
      </w:r>
      <w:r w:rsidRPr="007B78B6">
        <w:rPr>
          <w:rFonts w:hAnsi="宋体" w:cs="宋体"/>
          <w:szCs w:val="21"/>
        </w:rPr>
        <w:tab/>
      </w:r>
      <w:r w:rsidRPr="007B78B6">
        <w:rPr>
          <w:rFonts w:hAnsi="宋体" w:cs="宋体"/>
          <w:szCs w:val="21"/>
        </w:rPr>
        <w:tab/>
      </w:r>
      <w:r w:rsidR="003A6349" w:rsidRPr="007B78B6">
        <w:rPr>
          <w:rFonts w:hAnsi="宋体" w:cs="宋体" w:hint="eastAsia"/>
          <w:szCs w:val="21"/>
        </w:rPr>
        <w:t>Query the number for the list that is to edit or execute;</w:t>
      </w:r>
    </w:p>
    <w:p w:rsidR="006F64D3" w:rsidRPr="007B78B6" w:rsidRDefault="006F64D3" w:rsidP="00043D36">
      <w:pPr>
        <w:outlineLvl w:val="2"/>
        <w:rPr>
          <w:szCs w:val="21"/>
        </w:rPr>
      </w:pPr>
      <w:r w:rsidRPr="007B78B6">
        <w:rPr>
          <w:szCs w:val="21"/>
        </w:rPr>
        <w:t>[</w:t>
      </w:r>
      <w:r w:rsidRPr="007B78B6">
        <w:rPr>
          <w:b/>
          <w:szCs w:val="21"/>
        </w:rPr>
        <w:t>SOUR</w:t>
      </w:r>
      <w:r w:rsidRPr="007B78B6">
        <w:rPr>
          <w:szCs w:val="21"/>
        </w:rPr>
        <w:t>ce:]</w:t>
      </w:r>
      <w:r w:rsidRPr="007B78B6">
        <w:rPr>
          <w:b/>
          <w:szCs w:val="21"/>
        </w:rPr>
        <w:t>LIST:MEMO</w:t>
      </w:r>
      <w:r w:rsidRPr="007B78B6">
        <w:rPr>
          <w:szCs w:val="21"/>
        </w:rPr>
        <w:tab/>
      </w:r>
      <w:r w:rsidRPr="007B78B6">
        <w:rPr>
          <w:szCs w:val="21"/>
        </w:rPr>
        <w:tab/>
      </w:r>
      <w:r w:rsidRPr="007B78B6">
        <w:rPr>
          <w:szCs w:val="21"/>
        </w:rPr>
        <w:tab/>
      </w:r>
      <w:r w:rsidRPr="007B78B6">
        <w:rPr>
          <w:szCs w:val="21"/>
        </w:rPr>
        <w:tab/>
      </w:r>
      <w:r w:rsidRPr="007B78B6">
        <w:rPr>
          <w:szCs w:val="21"/>
        </w:rPr>
        <w:tab/>
      </w:r>
      <w:r w:rsidRPr="007B78B6">
        <w:rPr>
          <w:szCs w:val="21"/>
        </w:rPr>
        <w:tab/>
      </w:r>
      <w:r w:rsidR="00C97981" w:rsidRPr="007B78B6">
        <w:rPr>
          <w:rFonts w:hint="eastAsia"/>
          <w:szCs w:val="21"/>
        </w:rPr>
        <w:t>Set the memo for the present list;</w:t>
      </w:r>
    </w:p>
    <w:p w:rsidR="006F64D3" w:rsidRPr="007B78B6" w:rsidRDefault="006F64D3" w:rsidP="00043D36">
      <w:pPr>
        <w:outlineLvl w:val="2"/>
        <w:rPr>
          <w:szCs w:val="21"/>
        </w:rPr>
      </w:pPr>
      <w:r w:rsidRPr="007B78B6">
        <w:rPr>
          <w:szCs w:val="21"/>
        </w:rPr>
        <w:t>[</w:t>
      </w:r>
      <w:r w:rsidRPr="007B78B6">
        <w:rPr>
          <w:b/>
          <w:szCs w:val="21"/>
        </w:rPr>
        <w:t>SOUR</w:t>
      </w:r>
      <w:r w:rsidRPr="007B78B6">
        <w:rPr>
          <w:szCs w:val="21"/>
        </w:rPr>
        <w:t>ce:]</w:t>
      </w:r>
      <w:r w:rsidRPr="007B78B6">
        <w:rPr>
          <w:b/>
          <w:szCs w:val="21"/>
        </w:rPr>
        <w:t>LIST:MEMO?</w:t>
      </w:r>
      <w:r w:rsidRPr="007B78B6">
        <w:rPr>
          <w:b/>
          <w:szCs w:val="21"/>
        </w:rPr>
        <w:tab/>
      </w:r>
      <w:r w:rsidRPr="007B78B6">
        <w:rPr>
          <w:b/>
          <w:szCs w:val="21"/>
        </w:rPr>
        <w:tab/>
      </w:r>
      <w:r w:rsidRPr="007B78B6">
        <w:rPr>
          <w:b/>
          <w:szCs w:val="21"/>
        </w:rPr>
        <w:tab/>
      </w:r>
      <w:r w:rsidRPr="007B78B6">
        <w:rPr>
          <w:b/>
          <w:szCs w:val="21"/>
        </w:rPr>
        <w:tab/>
      </w:r>
      <w:r w:rsidRPr="007B78B6">
        <w:rPr>
          <w:b/>
          <w:szCs w:val="21"/>
        </w:rPr>
        <w:tab/>
      </w:r>
      <w:r w:rsidRPr="007B78B6">
        <w:rPr>
          <w:b/>
          <w:szCs w:val="21"/>
        </w:rPr>
        <w:tab/>
      </w:r>
      <w:r w:rsidR="00C97981" w:rsidRPr="007B78B6">
        <w:rPr>
          <w:rFonts w:hint="eastAsia"/>
          <w:szCs w:val="21"/>
        </w:rPr>
        <w:t>Query the memo for the present list;</w:t>
      </w:r>
    </w:p>
    <w:p w:rsidR="006F64D3" w:rsidRPr="007B78B6" w:rsidRDefault="006F64D3" w:rsidP="00043D36">
      <w:pPr>
        <w:outlineLvl w:val="2"/>
        <w:rPr>
          <w:szCs w:val="21"/>
        </w:rPr>
      </w:pPr>
      <w:r w:rsidRPr="007B78B6">
        <w:rPr>
          <w:szCs w:val="21"/>
        </w:rPr>
        <w:t>[</w:t>
      </w:r>
      <w:r w:rsidRPr="007B78B6">
        <w:rPr>
          <w:b/>
          <w:szCs w:val="21"/>
        </w:rPr>
        <w:t>SOUR</w:t>
      </w:r>
      <w:r w:rsidRPr="007B78B6">
        <w:rPr>
          <w:szCs w:val="21"/>
        </w:rPr>
        <w:t>ce:]</w:t>
      </w:r>
      <w:r w:rsidRPr="007B78B6">
        <w:rPr>
          <w:b/>
          <w:szCs w:val="21"/>
        </w:rPr>
        <w:t>LIST:COUN</w:t>
      </w:r>
      <w:r w:rsidRPr="007B78B6">
        <w:rPr>
          <w:szCs w:val="21"/>
        </w:rPr>
        <w:t xml:space="preserve">t                      </w:t>
      </w:r>
      <w:r w:rsidRPr="007B78B6">
        <w:rPr>
          <w:szCs w:val="21"/>
        </w:rPr>
        <w:tab/>
      </w:r>
      <w:r w:rsidR="003612D6" w:rsidRPr="007B78B6">
        <w:rPr>
          <w:rFonts w:hint="eastAsia"/>
          <w:szCs w:val="21"/>
        </w:rPr>
        <w:t>Set the cycle time for the present list;</w:t>
      </w:r>
    </w:p>
    <w:p w:rsidR="006F64D3" w:rsidRPr="007B78B6" w:rsidRDefault="006F64D3" w:rsidP="00043D36">
      <w:pPr>
        <w:outlineLvl w:val="2"/>
        <w:rPr>
          <w:szCs w:val="21"/>
        </w:rPr>
      </w:pPr>
      <w:r w:rsidRPr="007B78B6">
        <w:rPr>
          <w:rFonts w:hAnsi="宋体" w:cs="宋体"/>
          <w:szCs w:val="21"/>
        </w:rPr>
        <w:t>[</w:t>
      </w:r>
      <w:r w:rsidRPr="007B78B6">
        <w:rPr>
          <w:rFonts w:hAnsi="宋体" w:cs="宋体"/>
          <w:b/>
          <w:szCs w:val="21"/>
        </w:rPr>
        <w:t>SOUR</w:t>
      </w:r>
      <w:r w:rsidRPr="007B78B6">
        <w:rPr>
          <w:rFonts w:hAnsi="宋体" w:cs="宋体"/>
          <w:szCs w:val="21"/>
        </w:rPr>
        <w:t>ce:]</w:t>
      </w:r>
      <w:r w:rsidRPr="007B78B6">
        <w:rPr>
          <w:b/>
          <w:szCs w:val="21"/>
        </w:rPr>
        <w:t>LIST:COUN</w:t>
      </w:r>
      <w:r w:rsidRPr="007B78B6">
        <w:rPr>
          <w:szCs w:val="21"/>
        </w:rPr>
        <w:t>t?</w:t>
      </w:r>
      <w:r w:rsidRPr="007B78B6">
        <w:rPr>
          <w:szCs w:val="21"/>
        </w:rPr>
        <w:tab/>
      </w:r>
      <w:r w:rsidRPr="007B78B6">
        <w:rPr>
          <w:szCs w:val="21"/>
        </w:rPr>
        <w:tab/>
      </w:r>
      <w:r w:rsidRPr="007B78B6">
        <w:rPr>
          <w:szCs w:val="21"/>
        </w:rPr>
        <w:tab/>
      </w:r>
      <w:r w:rsidRPr="007B78B6">
        <w:rPr>
          <w:szCs w:val="21"/>
        </w:rPr>
        <w:tab/>
      </w:r>
      <w:r w:rsidRPr="007B78B6">
        <w:rPr>
          <w:szCs w:val="21"/>
        </w:rPr>
        <w:tab/>
      </w:r>
      <w:r w:rsidRPr="007B78B6">
        <w:rPr>
          <w:szCs w:val="21"/>
        </w:rPr>
        <w:tab/>
      </w:r>
      <w:r w:rsidR="003612D6" w:rsidRPr="007B78B6">
        <w:rPr>
          <w:rFonts w:hint="eastAsia"/>
          <w:szCs w:val="21"/>
        </w:rPr>
        <w:t>Query the cycle time for the present list;</w:t>
      </w:r>
    </w:p>
    <w:p w:rsidR="006F64D3" w:rsidRPr="007B78B6" w:rsidRDefault="006F64D3" w:rsidP="00043D36">
      <w:pPr>
        <w:outlineLvl w:val="2"/>
        <w:rPr>
          <w:szCs w:val="21"/>
        </w:rPr>
      </w:pPr>
      <w:r w:rsidRPr="007B78B6">
        <w:rPr>
          <w:szCs w:val="21"/>
        </w:rPr>
        <w:t>[</w:t>
      </w:r>
      <w:r w:rsidRPr="007B78B6">
        <w:rPr>
          <w:b/>
          <w:szCs w:val="21"/>
        </w:rPr>
        <w:t>SOUR</w:t>
      </w:r>
      <w:r w:rsidRPr="007B78B6">
        <w:rPr>
          <w:szCs w:val="21"/>
        </w:rPr>
        <w:t>ce:]</w:t>
      </w:r>
      <w:r w:rsidRPr="007B78B6">
        <w:rPr>
          <w:b/>
          <w:szCs w:val="21"/>
        </w:rPr>
        <w:t>LIST:CHA</w:t>
      </w:r>
      <w:r w:rsidRPr="007B78B6">
        <w:rPr>
          <w:szCs w:val="21"/>
        </w:rPr>
        <w:t xml:space="preserve">in                      </w:t>
      </w:r>
      <w:r w:rsidRPr="007B78B6">
        <w:rPr>
          <w:szCs w:val="21"/>
        </w:rPr>
        <w:tab/>
      </w:r>
      <w:r w:rsidR="003612D6" w:rsidRPr="007B78B6">
        <w:rPr>
          <w:rFonts w:hint="eastAsia"/>
          <w:szCs w:val="21"/>
        </w:rPr>
        <w:t>Specify the chain number for the present list;</w:t>
      </w:r>
    </w:p>
    <w:p w:rsidR="006F64D3" w:rsidRPr="007B78B6" w:rsidRDefault="006F64D3" w:rsidP="00043D36">
      <w:pPr>
        <w:outlineLvl w:val="2"/>
        <w:rPr>
          <w:szCs w:val="21"/>
        </w:rPr>
      </w:pPr>
      <w:r w:rsidRPr="007B78B6">
        <w:rPr>
          <w:rFonts w:hAnsi="宋体" w:cs="宋体"/>
          <w:szCs w:val="21"/>
        </w:rPr>
        <w:t>[</w:t>
      </w:r>
      <w:r w:rsidRPr="007B78B6">
        <w:rPr>
          <w:rFonts w:hAnsi="宋体" w:cs="宋体"/>
          <w:b/>
          <w:szCs w:val="21"/>
        </w:rPr>
        <w:t>SOUR</w:t>
      </w:r>
      <w:r w:rsidRPr="007B78B6">
        <w:rPr>
          <w:rFonts w:hAnsi="宋体" w:cs="宋体"/>
          <w:szCs w:val="21"/>
        </w:rPr>
        <w:t>ce:]</w:t>
      </w:r>
      <w:r w:rsidRPr="007B78B6">
        <w:rPr>
          <w:b/>
          <w:szCs w:val="21"/>
        </w:rPr>
        <w:t>LIST:CHA</w:t>
      </w:r>
      <w:r w:rsidRPr="007B78B6">
        <w:rPr>
          <w:szCs w:val="21"/>
        </w:rPr>
        <w:t>in?</w:t>
      </w:r>
      <w:r w:rsidRPr="007B78B6">
        <w:rPr>
          <w:szCs w:val="21"/>
        </w:rPr>
        <w:tab/>
      </w:r>
      <w:r w:rsidRPr="007B78B6">
        <w:rPr>
          <w:szCs w:val="21"/>
        </w:rPr>
        <w:tab/>
      </w:r>
      <w:r w:rsidRPr="007B78B6">
        <w:rPr>
          <w:szCs w:val="21"/>
        </w:rPr>
        <w:tab/>
      </w:r>
      <w:r w:rsidRPr="007B78B6">
        <w:rPr>
          <w:szCs w:val="21"/>
        </w:rPr>
        <w:tab/>
      </w:r>
      <w:r w:rsidRPr="007B78B6">
        <w:rPr>
          <w:szCs w:val="21"/>
        </w:rPr>
        <w:tab/>
      </w:r>
      <w:r w:rsidRPr="007B78B6">
        <w:rPr>
          <w:szCs w:val="21"/>
        </w:rPr>
        <w:tab/>
      </w:r>
      <w:r w:rsidR="003612D6" w:rsidRPr="007B78B6">
        <w:rPr>
          <w:rFonts w:hint="eastAsia"/>
          <w:szCs w:val="21"/>
        </w:rPr>
        <w:t>Query the chain number for the present list;</w:t>
      </w:r>
    </w:p>
    <w:p w:rsidR="006F64D3" w:rsidRPr="007B78B6" w:rsidRDefault="006F64D3" w:rsidP="00043D36">
      <w:pPr>
        <w:outlineLvl w:val="2"/>
        <w:rPr>
          <w:szCs w:val="21"/>
        </w:rPr>
      </w:pPr>
      <w:r w:rsidRPr="007B78B6">
        <w:rPr>
          <w:b/>
          <w:szCs w:val="21"/>
        </w:rPr>
        <w:t>[SOURce:]LIST:STEPs</w:t>
      </w:r>
      <w:r w:rsidRPr="007B78B6">
        <w:rPr>
          <w:b/>
          <w:szCs w:val="21"/>
        </w:rPr>
        <w:tab/>
      </w:r>
      <w:r w:rsidRPr="007B78B6">
        <w:rPr>
          <w:b/>
          <w:szCs w:val="21"/>
        </w:rPr>
        <w:tab/>
      </w:r>
      <w:r w:rsidRPr="007B78B6">
        <w:rPr>
          <w:b/>
          <w:szCs w:val="21"/>
        </w:rPr>
        <w:tab/>
      </w:r>
      <w:r w:rsidRPr="007B78B6">
        <w:rPr>
          <w:b/>
          <w:szCs w:val="21"/>
        </w:rPr>
        <w:tab/>
      </w:r>
      <w:r w:rsidRPr="007B78B6">
        <w:rPr>
          <w:b/>
          <w:szCs w:val="21"/>
        </w:rPr>
        <w:tab/>
      </w:r>
      <w:r w:rsidRPr="007B78B6">
        <w:rPr>
          <w:b/>
          <w:szCs w:val="21"/>
        </w:rPr>
        <w:tab/>
      </w:r>
      <w:r w:rsidR="003612D6" w:rsidRPr="007B78B6">
        <w:rPr>
          <w:rFonts w:hint="eastAsia"/>
          <w:szCs w:val="21"/>
        </w:rPr>
        <w:t>Set the step number;</w:t>
      </w:r>
    </w:p>
    <w:p w:rsidR="006F64D3" w:rsidRPr="007B78B6" w:rsidRDefault="006F64D3" w:rsidP="00043D36">
      <w:pPr>
        <w:outlineLvl w:val="2"/>
        <w:rPr>
          <w:szCs w:val="21"/>
        </w:rPr>
      </w:pPr>
      <w:r w:rsidRPr="007B78B6">
        <w:rPr>
          <w:szCs w:val="21"/>
        </w:rPr>
        <w:t>[</w:t>
      </w:r>
      <w:r w:rsidRPr="007B78B6">
        <w:rPr>
          <w:b/>
          <w:szCs w:val="21"/>
        </w:rPr>
        <w:t>SOUR</w:t>
      </w:r>
      <w:r w:rsidRPr="007B78B6">
        <w:rPr>
          <w:szCs w:val="21"/>
        </w:rPr>
        <w:t>ce:]</w:t>
      </w:r>
      <w:r w:rsidRPr="007B78B6">
        <w:rPr>
          <w:b/>
          <w:szCs w:val="21"/>
        </w:rPr>
        <w:t>LIST: STEPs?</w:t>
      </w:r>
      <w:r w:rsidRPr="007B78B6">
        <w:rPr>
          <w:b/>
          <w:szCs w:val="21"/>
        </w:rPr>
        <w:tab/>
      </w:r>
      <w:r w:rsidRPr="007B78B6">
        <w:rPr>
          <w:b/>
          <w:szCs w:val="21"/>
        </w:rPr>
        <w:tab/>
      </w:r>
      <w:r w:rsidRPr="007B78B6">
        <w:rPr>
          <w:b/>
          <w:szCs w:val="21"/>
        </w:rPr>
        <w:tab/>
      </w:r>
      <w:r w:rsidRPr="007B78B6">
        <w:rPr>
          <w:b/>
          <w:szCs w:val="21"/>
        </w:rPr>
        <w:tab/>
      </w:r>
      <w:r w:rsidRPr="007B78B6">
        <w:rPr>
          <w:b/>
          <w:szCs w:val="21"/>
        </w:rPr>
        <w:tab/>
      </w:r>
      <w:r w:rsidRPr="007B78B6">
        <w:rPr>
          <w:b/>
          <w:szCs w:val="21"/>
        </w:rPr>
        <w:tab/>
      </w:r>
      <w:r w:rsidR="003612D6" w:rsidRPr="007B78B6">
        <w:rPr>
          <w:rFonts w:hint="eastAsia"/>
          <w:szCs w:val="21"/>
        </w:rPr>
        <w:t>Query the maximum step number of the present list;</w:t>
      </w:r>
    </w:p>
    <w:p w:rsidR="006F64D3" w:rsidRPr="007B78B6" w:rsidRDefault="006F64D3" w:rsidP="00043D36">
      <w:pPr>
        <w:outlineLvl w:val="2"/>
        <w:rPr>
          <w:szCs w:val="21"/>
        </w:rPr>
      </w:pPr>
      <w:r w:rsidRPr="007B78B6">
        <w:rPr>
          <w:szCs w:val="21"/>
        </w:rPr>
        <w:t>[</w:t>
      </w:r>
      <w:r w:rsidRPr="007B78B6">
        <w:rPr>
          <w:b/>
          <w:szCs w:val="21"/>
        </w:rPr>
        <w:t>SOUR</w:t>
      </w:r>
      <w:r w:rsidRPr="007B78B6">
        <w:rPr>
          <w:szCs w:val="21"/>
        </w:rPr>
        <w:t>ce:]</w:t>
      </w:r>
      <w:r w:rsidRPr="007B78B6">
        <w:rPr>
          <w:b/>
          <w:szCs w:val="21"/>
        </w:rPr>
        <w:t>LIST:CLE</w:t>
      </w:r>
      <w:r w:rsidRPr="007B78B6">
        <w:rPr>
          <w:szCs w:val="21"/>
        </w:rPr>
        <w:t xml:space="preserve">ar                      </w:t>
      </w:r>
      <w:r w:rsidRPr="007B78B6">
        <w:rPr>
          <w:szCs w:val="21"/>
        </w:rPr>
        <w:tab/>
      </w:r>
      <w:r w:rsidR="003612D6" w:rsidRPr="007B78B6">
        <w:rPr>
          <w:rFonts w:hint="eastAsia"/>
          <w:szCs w:val="21"/>
        </w:rPr>
        <w:t>Delete all the steps of the present list;</w:t>
      </w:r>
    </w:p>
    <w:p w:rsidR="006F64D3" w:rsidRPr="007B78B6" w:rsidRDefault="006F64D3" w:rsidP="00043D36">
      <w:pPr>
        <w:outlineLvl w:val="2"/>
        <w:rPr>
          <w:szCs w:val="21"/>
        </w:rPr>
      </w:pPr>
      <w:r w:rsidRPr="007B78B6">
        <w:rPr>
          <w:szCs w:val="21"/>
        </w:rPr>
        <w:t>[</w:t>
      </w:r>
      <w:r w:rsidRPr="007B78B6">
        <w:rPr>
          <w:b/>
          <w:szCs w:val="21"/>
        </w:rPr>
        <w:t>SOUR</w:t>
      </w:r>
      <w:r w:rsidRPr="007B78B6">
        <w:rPr>
          <w:szCs w:val="21"/>
        </w:rPr>
        <w:t>ce:]</w:t>
      </w:r>
      <w:r w:rsidRPr="007B78B6">
        <w:rPr>
          <w:b/>
          <w:szCs w:val="21"/>
        </w:rPr>
        <w:t>LIST:SAVE</w:t>
      </w:r>
      <w:r w:rsidRPr="007B78B6">
        <w:rPr>
          <w:szCs w:val="21"/>
        </w:rPr>
        <w:t xml:space="preserve">                       </w:t>
      </w:r>
      <w:r w:rsidRPr="007B78B6">
        <w:rPr>
          <w:szCs w:val="21"/>
        </w:rPr>
        <w:tab/>
      </w:r>
      <w:r w:rsidR="001F5A54" w:rsidRPr="007B78B6">
        <w:rPr>
          <w:rFonts w:hint="eastAsia"/>
          <w:szCs w:val="21"/>
        </w:rPr>
        <w:t>Save the settings for the present list;</w:t>
      </w:r>
    </w:p>
    <w:p w:rsidR="006F64D3" w:rsidRPr="007B78B6" w:rsidRDefault="006F64D3" w:rsidP="00043D36">
      <w:pPr>
        <w:outlineLvl w:val="2"/>
        <w:rPr>
          <w:szCs w:val="21"/>
        </w:rPr>
      </w:pPr>
      <w:r w:rsidRPr="007B78B6">
        <w:rPr>
          <w:b/>
          <w:szCs w:val="21"/>
        </w:rPr>
        <w:t>[SOURce:]LIST:STEP:EDIT</w:t>
      </w:r>
      <w:r w:rsidRPr="007B78B6">
        <w:rPr>
          <w:b/>
          <w:szCs w:val="21"/>
        </w:rPr>
        <w:tab/>
      </w:r>
      <w:r w:rsidRPr="007B78B6">
        <w:rPr>
          <w:b/>
          <w:szCs w:val="21"/>
        </w:rPr>
        <w:tab/>
      </w:r>
      <w:r w:rsidRPr="007B78B6">
        <w:rPr>
          <w:b/>
          <w:szCs w:val="21"/>
        </w:rPr>
        <w:tab/>
      </w:r>
      <w:r w:rsidRPr="007B78B6">
        <w:rPr>
          <w:b/>
          <w:szCs w:val="21"/>
        </w:rPr>
        <w:tab/>
      </w:r>
      <w:r w:rsidRPr="007B78B6">
        <w:rPr>
          <w:b/>
          <w:szCs w:val="21"/>
        </w:rPr>
        <w:tab/>
      </w:r>
      <w:r w:rsidR="001F5A54" w:rsidRPr="007B78B6">
        <w:rPr>
          <w:rFonts w:hint="eastAsia"/>
          <w:szCs w:val="21"/>
        </w:rPr>
        <w:t>Edit the specified steps for the present list;</w:t>
      </w:r>
    </w:p>
    <w:p w:rsidR="006F64D3" w:rsidRPr="007B78B6" w:rsidRDefault="009B3A06" w:rsidP="00043D36">
      <w:pPr>
        <w:outlineLvl w:val="2"/>
        <w:rPr>
          <w:b/>
          <w:szCs w:val="21"/>
        </w:rPr>
      </w:pPr>
      <w:r w:rsidRPr="007B78B6">
        <w:rPr>
          <w:rFonts w:hint="eastAsia"/>
          <w:b/>
          <w:szCs w:val="21"/>
        </w:rPr>
        <w:t xml:space="preserve">Related </w:t>
      </w:r>
      <w:r w:rsidR="006F64D3" w:rsidRPr="007B78B6">
        <w:rPr>
          <w:b/>
          <w:szCs w:val="21"/>
        </w:rPr>
        <w:t>Subsystem</w:t>
      </w:r>
      <w:r w:rsidR="006F64D3" w:rsidRPr="007B78B6">
        <w:rPr>
          <w:rFonts w:hint="eastAsia"/>
          <w:b/>
          <w:szCs w:val="21"/>
        </w:rPr>
        <w:t>：</w:t>
      </w:r>
      <w:r w:rsidR="006F64D3" w:rsidRPr="007B78B6">
        <w:rPr>
          <w:b/>
          <w:szCs w:val="21"/>
        </w:rPr>
        <w:t>TRAN</w:t>
      </w:r>
    </w:p>
    <w:p w:rsidR="001F5A54" w:rsidRPr="007B78B6" w:rsidRDefault="001F5A54" w:rsidP="00043D36">
      <w:pPr>
        <w:rPr>
          <w:szCs w:val="21"/>
        </w:rPr>
      </w:pPr>
    </w:p>
    <w:p w:rsidR="006F64D3" w:rsidRPr="007B78B6" w:rsidRDefault="006F64D3" w:rsidP="00043D36">
      <w:pPr>
        <w:rPr>
          <w:b/>
          <w:szCs w:val="21"/>
        </w:rPr>
      </w:pPr>
      <w:r w:rsidRPr="007B78B6">
        <w:rPr>
          <w:szCs w:val="21"/>
        </w:rPr>
        <w:t>[</w:t>
      </w:r>
      <w:r w:rsidRPr="007B78B6">
        <w:rPr>
          <w:b/>
          <w:szCs w:val="21"/>
        </w:rPr>
        <w:t>SOUR</w:t>
      </w:r>
      <w:r w:rsidRPr="007B78B6">
        <w:rPr>
          <w:szCs w:val="21"/>
        </w:rPr>
        <w:t>ce:]</w:t>
      </w:r>
      <w:r w:rsidRPr="007B78B6">
        <w:rPr>
          <w:b/>
          <w:szCs w:val="21"/>
        </w:rPr>
        <w:t>LIST</w:t>
      </w:r>
      <w:r w:rsidRPr="007B78B6">
        <w:rPr>
          <w:szCs w:val="21"/>
        </w:rPr>
        <w:t>[</w:t>
      </w:r>
      <w:r w:rsidRPr="007B78B6">
        <w:rPr>
          <w:b/>
          <w:szCs w:val="21"/>
        </w:rPr>
        <w:t>:STAT</w:t>
      </w:r>
      <w:r w:rsidRPr="007B78B6">
        <w:rPr>
          <w:szCs w:val="21"/>
        </w:rPr>
        <w:t>e]</w:t>
      </w:r>
    </w:p>
    <w:p w:rsidR="006F64D3" w:rsidRPr="007B78B6" w:rsidRDefault="001F5A54" w:rsidP="001F5A54">
      <w:pPr>
        <w:rPr>
          <w:szCs w:val="21"/>
        </w:rPr>
      </w:pPr>
      <w:r w:rsidRPr="007B78B6">
        <w:rPr>
          <w:rFonts w:hint="eastAsia"/>
          <w:szCs w:val="21"/>
        </w:rPr>
        <w:t>This command enables or disables the present list.</w:t>
      </w:r>
    </w:p>
    <w:p w:rsidR="001F5A54" w:rsidRPr="007B78B6" w:rsidRDefault="001F5A54" w:rsidP="001F5A54">
      <w:pPr>
        <w:rPr>
          <w:szCs w:val="21"/>
        </w:rPr>
      </w:pPr>
    </w:p>
    <w:p w:rsidR="006F64D3" w:rsidRPr="007B78B6" w:rsidRDefault="005233E4" w:rsidP="00043D36">
      <w:pPr>
        <w:rPr>
          <w:rFonts w:ascii="Arial" w:hAnsi="Arial"/>
          <w:bCs/>
          <w:szCs w:val="21"/>
        </w:rPr>
      </w:pPr>
      <w:r w:rsidRPr="007B78B6">
        <w:rPr>
          <w:rFonts w:hAnsi="宋体" w:cs="宋体" w:hint="eastAsia"/>
          <w:b/>
          <w:szCs w:val="21"/>
        </w:rPr>
        <w:t xml:space="preserve">Command Syntax: </w:t>
      </w:r>
      <w:r w:rsidR="006F64D3" w:rsidRPr="007B78B6">
        <w:rPr>
          <w:szCs w:val="21"/>
        </w:rPr>
        <w:t>[</w:t>
      </w:r>
      <w:r w:rsidR="006F64D3" w:rsidRPr="007B78B6">
        <w:rPr>
          <w:b/>
          <w:szCs w:val="21"/>
        </w:rPr>
        <w:t>SOUR</w:t>
      </w:r>
      <w:r w:rsidR="006F64D3" w:rsidRPr="007B78B6">
        <w:rPr>
          <w:szCs w:val="21"/>
        </w:rPr>
        <w:t>ce:]</w:t>
      </w:r>
      <w:r w:rsidR="006F64D3" w:rsidRPr="007B78B6">
        <w:rPr>
          <w:b/>
          <w:szCs w:val="21"/>
        </w:rPr>
        <w:t>LIST</w:t>
      </w:r>
      <w:r w:rsidR="006F64D3" w:rsidRPr="007B78B6">
        <w:rPr>
          <w:szCs w:val="21"/>
        </w:rPr>
        <w:t>[</w:t>
      </w:r>
      <w:r w:rsidR="006F64D3" w:rsidRPr="007B78B6">
        <w:rPr>
          <w:b/>
          <w:szCs w:val="21"/>
        </w:rPr>
        <w:t>:STAT</w:t>
      </w:r>
      <w:r w:rsidR="006F64D3" w:rsidRPr="007B78B6">
        <w:rPr>
          <w:szCs w:val="21"/>
        </w:rPr>
        <w:t>e] &lt;bool&gt;</w:t>
      </w:r>
    </w:p>
    <w:p w:rsidR="006F64D3" w:rsidRPr="007B78B6" w:rsidRDefault="005233E4" w:rsidP="00043D36">
      <w:pPr>
        <w:rPr>
          <w:szCs w:val="21"/>
        </w:rPr>
      </w:pPr>
      <w:r w:rsidRPr="007B78B6">
        <w:rPr>
          <w:rFonts w:hAnsi="宋体" w:cs="宋体" w:hint="eastAsia"/>
          <w:b/>
          <w:szCs w:val="21"/>
        </w:rPr>
        <w:t xml:space="preserve">Parameters: </w:t>
      </w:r>
      <w:r w:rsidR="006F64D3" w:rsidRPr="007B78B6">
        <w:rPr>
          <w:szCs w:val="21"/>
        </w:rPr>
        <w:t>ON</w:t>
      </w:r>
    </w:p>
    <w:p w:rsidR="006F64D3" w:rsidRPr="007B78B6" w:rsidRDefault="006F64D3" w:rsidP="00E334C7">
      <w:pPr>
        <w:ind w:leftChars="514" w:left="1079"/>
        <w:rPr>
          <w:szCs w:val="21"/>
        </w:rPr>
      </w:pPr>
      <w:r w:rsidRPr="007B78B6">
        <w:rPr>
          <w:szCs w:val="21"/>
        </w:rPr>
        <w:t>OFF</w:t>
      </w:r>
    </w:p>
    <w:p w:rsidR="006F64D3" w:rsidRPr="007B78B6" w:rsidRDefault="0003101B" w:rsidP="00043D36">
      <w:pPr>
        <w:rPr>
          <w:szCs w:val="21"/>
        </w:rPr>
      </w:pPr>
      <w:r w:rsidRPr="007B78B6">
        <w:rPr>
          <w:rFonts w:hAnsi="宋体" w:cs="宋体" w:hint="eastAsia"/>
          <w:b/>
          <w:szCs w:val="21"/>
        </w:rPr>
        <w:t xml:space="preserve">Example: </w:t>
      </w:r>
      <w:r w:rsidR="006F64D3" w:rsidRPr="007B78B6">
        <w:rPr>
          <w:b/>
          <w:szCs w:val="21"/>
        </w:rPr>
        <w:t xml:space="preserve">LIST </w:t>
      </w:r>
      <w:r w:rsidR="006F64D3" w:rsidRPr="007B78B6">
        <w:rPr>
          <w:szCs w:val="21"/>
        </w:rPr>
        <w:t>ON;</w:t>
      </w:r>
      <w:r w:rsidR="006F64D3" w:rsidRPr="007B78B6">
        <w:rPr>
          <w:szCs w:val="21"/>
        </w:rPr>
        <w:tab/>
      </w:r>
      <w:r w:rsidR="006F64D3" w:rsidRPr="007B78B6">
        <w:rPr>
          <w:szCs w:val="21"/>
        </w:rPr>
        <w:tab/>
      </w:r>
      <w:r w:rsidR="006F64D3" w:rsidRPr="007B78B6">
        <w:rPr>
          <w:szCs w:val="21"/>
        </w:rPr>
        <w:tab/>
      </w:r>
      <w:r w:rsidR="006F64D3" w:rsidRPr="007B78B6">
        <w:rPr>
          <w:szCs w:val="21"/>
        </w:rPr>
        <w:tab/>
      </w:r>
      <w:r w:rsidR="006F64D3" w:rsidRPr="007B78B6">
        <w:rPr>
          <w:szCs w:val="21"/>
        </w:rPr>
        <w:tab/>
      </w:r>
      <w:r w:rsidR="006F64D3" w:rsidRPr="007B78B6">
        <w:rPr>
          <w:szCs w:val="21"/>
        </w:rPr>
        <w:tab/>
      </w:r>
      <w:r w:rsidR="006F64D3" w:rsidRPr="007B78B6">
        <w:rPr>
          <w:szCs w:val="21"/>
        </w:rPr>
        <w:tab/>
      </w:r>
      <w:r w:rsidR="00F92DE7" w:rsidRPr="007B78B6">
        <w:rPr>
          <w:rFonts w:hint="eastAsia"/>
          <w:szCs w:val="21"/>
        </w:rPr>
        <w:t xml:space="preserve">Enable the </w:t>
      </w:r>
      <w:r w:rsidR="00F92DE7" w:rsidRPr="007B78B6">
        <w:rPr>
          <w:szCs w:val="21"/>
        </w:rPr>
        <w:t>present</w:t>
      </w:r>
      <w:r w:rsidR="00F92DE7" w:rsidRPr="007B78B6">
        <w:rPr>
          <w:rFonts w:hint="eastAsia"/>
          <w:szCs w:val="21"/>
        </w:rPr>
        <w:t xml:space="preserve"> list;</w:t>
      </w:r>
    </w:p>
    <w:p w:rsidR="006F64D3" w:rsidRPr="007B78B6" w:rsidRDefault="006F64D3" w:rsidP="00E334C7">
      <w:pPr>
        <w:ind w:leftChars="514" w:left="1079"/>
        <w:rPr>
          <w:szCs w:val="21"/>
        </w:rPr>
      </w:pPr>
      <w:r w:rsidRPr="007B78B6">
        <w:rPr>
          <w:b/>
          <w:szCs w:val="21"/>
        </w:rPr>
        <w:t xml:space="preserve">LIST </w:t>
      </w:r>
      <w:r w:rsidRPr="007B78B6">
        <w:rPr>
          <w:szCs w:val="21"/>
        </w:rPr>
        <w:t>OFF</w:t>
      </w:r>
      <w:r w:rsidRPr="007B78B6">
        <w:rPr>
          <w:szCs w:val="21"/>
        </w:rPr>
        <w:tab/>
      </w:r>
      <w:r w:rsidRPr="007B78B6">
        <w:rPr>
          <w:szCs w:val="21"/>
        </w:rPr>
        <w:tab/>
      </w:r>
      <w:r w:rsidRPr="007B78B6">
        <w:rPr>
          <w:szCs w:val="21"/>
        </w:rPr>
        <w:tab/>
      </w:r>
      <w:r w:rsidRPr="007B78B6">
        <w:rPr>
          <w:szCs w:val="21"/>
        </w:rPr>
        <w:tab/>
      </w:r>
      <w:r w:rsidRPr="007B78B6">
        <w:rPr>
          <w:szCs w:val="21"/>
        </w:rPr>
        <w:tab/>
      </w:r>
      <w:r w:rsidRPr="007B78B6">
        <w:rPr>
          <w:szCs w:val="21"/>
        </w:rPr>
        <w:tab/>
      </w:r>
      <w:r w:rsidRPr="007B78B6">
        <w:rPr>
          <w:szCs w:val="21"/>
        </w:rPr>
        <w:tab/>
      </w:r>
      <w:r w:rsidR="00F92DE7" w:rsidRPr="007B78B6">
        <w:rPr>
          <w:rFonts w:hint="eastAsia"/>
          <w:szCs w:val="21"/>
        </w:rPr>
        <w:t>Disable the present list;</w:t>
      </w:r>
    </w:p>
    <w:p w:rsidR="00F92DE7" w:rsidRPr="007B78B6" w:rsidRDefault="00F92DE7" w:rsidP="00F92DE7">
      <w:pPr>
        <w:rPr>
          <w:szCs w:val="21"/>
        </w:rPr>
      </w:pPr>
    </w:p>
    <w:p w:rsidR="006F64D3" w:rsidRPr="007B78B6" w:rsidRDefault="006F64D3" w:rsidP="00043D36">
      <w:pPr>
        <w:rPr>
          <w:rFonts w:hAnsi="宋体" w:cs="宋体"/>
          <w:b/>
          <w:szCs w:val="21"/>
        </w:rPr>
      </w:pPr>
      <w:r w:rsidRPr="007B78B6">
        <w:rPr>
          <w:szCs w:val="21"/>
        </w:rPr>
        <w:t>[</w:t>
      </w:r>
      <w:r w:rsidRPr="007B78B6">
        <w:rPr>
          <w:b/>
          <w:szCs w:val="21"/>
        </w:rPr>
        <w:t>SOUR</w:t>
      </w:r>
      <w:r w:rsidRPr="007B78B6">
        <w:rPr>
          <w:szCs w:val="21"/>
        </w:rPr>
        <w:t>ce:]</w:t>
      </w:r>
      <w:r w:rsidRPr="007B78B6">
        <w:rPr>
          <w:b/>
          <w:szCs w:val="21"/>
        </w:rPr>
        <w:t>LIST:NUMB</w:t>
      </w:r>
      <w:r w:rsidRPr="007B78B6">
        <w:rPr>
          <w:szCs w:val="21"/>
        </w:rPr>
        <w:t>er</w:t>
      </w:r>
    </w:p>
    <w:p w:rsidR="00F92DE7" w:rsidRPr="007B78B6" w:rsidRDefault="00B5495A" w:rsidP="00F92DE7">
      <w:pPr>
        <w:rPr>
          <w:rFonts w:hAnsi="宋体" w:cs="宋体"/>
          <w:szCs w:val="21"/>
        </w:rPr>
      </w:pPr>
      <w:r w:rsidRPr="007B78B6">
        <w:rPr>
          <w:rFonts w:hAnsi="宋体" w:cs="宋体" w:hint="eastAsia"/>
          <w:szCs w:val="21"/>
        </w:rPr>
        <w:t xml:space="preserve">This command specifies the number for the list that is to be edited or executed. The parameter range is from 0 to 9. If the list number exceeds the range, an error </w:t>
      </w:r>
      <w:r w:rsidR="00740612" w:rsidRPr="007B78B6">
        <w:rPr>
          <w:rFonts w:hAnsi="宋体" w:cs="宋体" w:hint="eastAsia"/>
          <w:szCs w:val="21"/>
        </w:rPr>
        <w:t>occurs.</w:t>
      </w:r>
    </w:p>
    <w:p w:rsidR="006F64D3" w:rsidRPr="007B78B6" w:rsidRDefault="006F64D3" w:rsidP="00F92DE7">
      <w:pPr>
        <w:rPr>
          <w:rFonts w:hAnsi="宋体" w:cs="宋体"/>
          <w:szCs w:val="21"/>
        </w:rPr>
      </w:pPr>
    </w:p>
    <w:p w:rsidR="006F64D3" w:rsidRPr="007B78B6" w:rsidRDefault="005233E4" w:rsidP="00043D36">
      <w:pPr>
        <w:rPr>
          <w:rFonts w:hAnsi="宋体" w:cs="宋体"/>
          <w:b/>
          <w:szCs w:val="21"/>
        </w:rPr>
      </w:pPr>
      <w:r w:rsidRPr="007B78B6">
        <w:rPr>
          <w:rFonts w:hAnsi="宋体" w:cs="宋体" w:hint="eastAsia"/>
          <w:b/>
          <w:szCs w:val="21"/>
        </w:rPr>
        <w:t xml:space="preserve">Command Syntax: </w:t>
      </w:r>
      <w:r w:rsidR="006F64D3" w:rsidRPr="007B78B6">
        <w:rPr>
          <w:szCs w:val="21"/>
        </w:rPr>
        <w:t>[</w:t>
      </w:r>
      <w:r w:rsidR="006F64D3" w:rsidRPr="007B78B6">
        <w:rPr>
          <w:b/>
          <w:szCs w:val="21"/>
        </w:rPr>
        <w:t>SOUR</w:t>
      </w:r>
      <w:r w:rsidR="006F64D3" w:rsidRPr="007B78B6">
        <w:rPr>
          <w:szCs w:val="21"/>
        </w:rPr>
        <w:t>ce:]</w:t>
      </w:r>
      <w:r w:rsidR="006F64D3" w:rsidRPr="007B78B6">
        <w:rPr>
          <w:b/>
          <w:szCs w:val="21"/>
        </w:rPr>
        <w:t>LIST:NUMB</w:t>
      </w:r>
      <w:r w:rsidR="006F64D3" w:rsidRPr="007B78B6">
        <w:rPr>
          <w:szCs w:val="21"/>
        </w:rPr>
        <w:t>er</w:t>
      </w:r>
      <w:r w:rsidR="006F64D3" w:rsidRPr="007B78B6">
        <w:rPr>
          <w:rFonts w:hAnsi="宋体" w:cs="宋体"/>
          <w:szCs w:val="21"/>
        </w:rPr>
        <w:t xml:space="preserve"> &lt;NR1&gt;</w:t>
      </w:r>
    </w:p>
    <w:p w:rsidR="006F64D3" w:rsidRPr="007B78B6" w:rsidRDefault="005233E4" w:rsidP="00043D36">
      <w:pPr>
        <w:rPr>
          <w:rFonts w:hAnsi="宋体" w:cs="宋体"/>
          <w:b/>
          <w:szCs w:val="21"/>
        </w:rPr>
      </w:pPr>
      <w:r w:rsidRPr="007B78B6">
        <w:rPr>
          <w:rFonts w:hAnsi="宋体" w:cs="宋体" w:hint="eastAsia"/>
          <w:b/>
          <w:szCs w:val="21"/>
        </w:rPr>
        <w:t xml:space="preserve">Parameters: </w:t>
      </w:r>
      <w:r w:rsidR="006F64D3" w:rsidRPr="007B78B6">
        <w:rPr>
          <w:rFonts w:hAnsi="宋体" w:cs="宋体"/>
          <w:szCs w:val="21"/>
        </w:rPr>
        <w:t>0~9</w:t>
      </w:r>
    </w:p>
    <w:p w:rsidR="006F64D3" w:rsidRPr="007B78B6" w:rsidRDefault="0003101B" w:rsidP="00043D36">
      <w:pPr>
        <w:rPr>
          <w:rFonts w:hAnsi="宋体" w:cs="宋体"/>
          <w:b/>
          <w:szCs w:val="21"/>
        </w:rPr>
      </w:pPr>
      <w:r w:rsidRPr="007B78B6">
        <w:rPr>
          <w:rFonts w:hAnsi="宋体" w:cs="宋体" w:hint="eastAsia"/>
          <w:b/>
          <w:szCs w:val="21"/>
        </w:rPr>
        <w:t xml:space="preserve">Example: </w:t>
      </w:r>
      <w:r w:rsidR="006F64D3" w:rsidRPr="007B78B6">
        <w:rPr>
          <w:rFonts w:hAnsi="宋体" w:cs="宋体"/>
          <w:b/>
          <w:szCs w:val="21"/>
        </w:rPr>
        <w:t>LIST:NUMB</w:t>
      </w:r>
      <w:r w:rsidR="006F64D3" w:rsidRPr="007B78B6">
        <w:rPr>
          <w:rFonts w:hAnsi="宋体" w:cs="宋体"/>
          <w:szCs w:val="21"/>
        </w:rPr>
        <w:t xml:space="preserve"> 2</w:t>
      </w:r>
      <w:r w:rsidR="006F64D3" w:rsidRPr="007B78B6">
        <w:rPr>
          <w:rFonts w:hAnsi="宋体" w:cs="宋体"/>
          <w:szCs w:val="21"/>
        </w:rPr>
        <w:tab/>
      </w:r>
      <w:r w:rsidR="006F64D3" w:rsidRPr="007B78B6">
        <w:rPr>
          <w:rFonts w:hAnsi="宋体" w:cs="宋体"/>
          <w:szCs w:val="21"/>
        </w:rPr>
        <w:tab/>
      </w:r>
      <w:r w:rsidR="006F64D3" w:rsidRPr="007B78B6">
        <w:rPr>
          <w:rFonts w:hAnsi="宋体" w:cs="宋体"/>
          <w:szCs w:val="21"/>
        </w:rPr>
        <w:tab/>
      </w:r>
      <w:r w:rsidR="006F64D3" w:rsidRPr="007B78B6">
        <w:rPr>
          <w:rFonts w:hAnsi="宋体" w:cs="宋体"/>
          <w:szCs w:val="21"/>
        </w:rPr>
        <w:tab/>
      </w:r>
      <w:r w:rsidR="006F64D3" w:rsidRPr="007B78B6">
        <w:rPr>
          <w:rFonts w:hAnsi="宋体" w:cs="宋体"/>
          <w:szCs w:val="21"/>
        </w:rPr>
        <w:tab/>
      </w:r>
      <w:r w:rsidR="00740612" w:rsidRPr="007B78B6">
        <w:rPr>
          <w:rFonts w:hAnsi="宋体" w:cs="宋体" w:hint="eastAsia"/>
          <w:szCs w:val="21"/>
        </w:rPr>
        <w:t xml:space="preserve">  </w:t>
      </w:r>
      <w:r w:rsidR="006F64D3" w:rsidRPr="007B78B6">
        <w:rPr>
          <w:rFonts w:hAnsi="宋体" w:cs="宋体"/>
          <w:szCs w:val="21"/>
        </w:rPr>
        <w:tab/>
      </w:r>
      <w:r w:rsidR="00740612" w:rsidRPr="007B78B6">
        <w:rPr>
          <w:rFonts w:hAnsi="宋体" w:cs="宋体" w:hint="eastAsia"/>
          <w:szCs w:val="21"/>
        </w:rPr>
        <w:t>Specify List 2 to be edited or executed;</w:t>
      </w:r>
    </w:p>
    <w:p w:rsidR="006F64D3" w:rsidRPr="007B78B6" w:rsidRDefault="005233E4" w:rsidP="00043D36">
      <w:pPr>
        <w:rPr>
          <w:rFonts w:hAnsi="宋体" w:cs="宋体"/>
          <w:b/>
          <w:szCs w:val="21"/>
        </w:rPr>
      </w:pPr>
      <w:r w:rsidRPr="007B78B6">
        <w:rPr>
          <w:rFonts w:hint="eastAsia"/>
          <w:b/>
          <w:szCs w:val="21"/>
        </w:rPr>
        <w:t xml:space="preserve">Query Syntax: </w:t>
      </w:r>
      <w:r w:rsidR="006F64D3" w:rsidRPr="007B78B6">
        <w:rPr>
          <w:szCs w:val="21"/>
        </w:rPr>
        <w:t>[</w:t>
      </w:r>
      <w:r w:rsidR="006F64D3" w:rsidRPr="007B78B6">
        <w:rPr>
          <w:b/>
          <w:szCs w:val="21"/>
        </w:rPr>
        <w:t>SOUR</w:t>
      </w:r>
      <w:r w:rsidR="006F64D3" w:rsidRPr="007B78B6">
        <w:rPr>
          <w:szCs w:val="21"/>
        </w:rPr>
        <w:t>ce:]</w:t>
      </w:r>
      <w:r w:rsidR="006F64D3" w:rsidRPr="007B78B6">
        <w:rPr>
          <w:b/>
          <w:szCs w:val="21"/>
        </w:rPr>
        <w:t>LIST:NUMB</w:t>
      </w:r>
      <w:r w:rsidR="006F64D3" w:rsidRPr="007B78B6">
        <w:rPr>
          <w:szCs w:val="21"/>
        </w:rPr>
        <w:t>er</w:t>
      </w:r>
      <w:r w:rsidR="006F64D3" w:rsidRPr="007B78B6">
        <w:rPr>
          <w:rFonts w:hAnsi="宋体" w:cs="宋体"/>
          <w:szCs w:val="21"/>
        </w:rPr>
        <w:t>?</w:t>
      </w:r>
    </w:p>
    <w:p w:rsidR="006F64D3" w:rsidRPr="007B78B6" w:rsidRDefault="005233E4" w:rsidP="00043D36">
      <w:pPr>
        <w:rPr>
          <w:rFonts w:hAnsi="宋体" w:cs="宋体"/>
          <w:b/>
          <w:szCs w:val="21"/>
        </w:rPr>
      </w:pPr>
      <w:r w:rsidRPr="007B78B6">
        <w:rPr>
          <w:rFonts w:hAnsi="宋体" w:cs="宋体" w:hint="eastAsia"/>
          <w:b/>
          <w:szCs w:val="21"/>
        </w:rPr>
        <w:t xml:space="preserve">Returned Parameters: </w:t>
      </w:r>
      <w:r w:rsidR="006F64D3" w:rsidRPr="007B78B6">
        <w:rPr>
          <w:rFonts w:hAnsi="宋体" w:cs="宋体"/>
          <w:szCs w:val="21"/>
        </w:rPr>
        <w:t>&lt;NR1&gt;</w:t>
      </w:r>
      <w:r w:rsidR="006F64D3" w:rsidRPr="007B78B6">
        <w:rPr>
          <w:rFonts w:hAnsi="宋体" w:cs="宋体" w:hint="eastAsia"/>
          <w:szCs w:val="21"/>
        </w:rPr>
        <w:t>，</w:t>
      </w:r>
      <w:r w:rsidR="006F64D3" w:rsidRPr="007B78B6">
        <w:rPr>
          <w:rFonts w:hAnsi="宋体" w:cs="宋体"/>
          <w:szCs w:val="21"/>
        </w:rPr>
        <w:t>0~6</w:t>
      </w:r>
    </w:p>
    <w:p w:rsidR="006F64D3" w:rsidRPr="007B78B6" w:rsidRDefault="0003101B" w:rsidP="00043D36">
      <w:pPr>
        <w:rPr>
          <w:rFonts w:hAnsi="宋体" w:cs="宋体"/>
          <w:szCs w:val="21"/>
        </w:rPr>
      </w:pPr>
      <w:r w:rsidRPr="007B78B6">
        <w:rPr>
          <w:rFonts w:hAnsi="宋体" w:cs="宋体" w:hint="eastAsia"/>
          <w:b/>
          <w:szCs w:val="21"/>
        </w:rPr>
        <w:t xml:space="preserve">Example: </w:t>
      </w:r>
      <w:r w:rsidR="006F64D3" w:rsidRPr="007B78B6">
        <w:rPr>
          <w:rFonts w:hAnsi="宋体" w:cs="宋体"/>
          <w:b/>
          <w:szCs w:val="21"/>
        </w:rPr>
        <w:t>LIST:NUMB?</w:t>
      </w:r>
      <w:r w:rsidR="006F64D3" w:rsidRPr="007B78B6">
        <w:rPr>
          <w:rFonts w:hAnsi="宋体" w:cs="宋体"/>
          <w:szCs w:val="21"/>
        </w:rPr>
        <w:tab/>
      </w:r>
      <w:r w:rsidR="006F64D3" w:rsidRPr="007B78B6">
        <w:rPr>
          <w:rFonts w:hAnsi="宋体" w:cs="宋体"/>
          <w:szCs w:val="21"/>
        </w:rPr>
        <w:tab/>
      </w:r>
      <w:r w:rsidR="006F64D3" w:rsidRPr="007B78B6">
        <w:rPr>
          <w:rFonts w:hAnsi="宋体" w:cs="宋体"/>
          <w:szCs w:val="21"/>
        </w:rPr>
        <w:tab/>
      </w:r>
      <w:r w:rsidR="006F64D3" w:rsidRPr="007B78B6">
        <w:rPr>
          <w:rFonts w:hAnsi="宋体" w:cs="宋体"/>
          <w:szCs w:val="21"/>
        </w:rPr>
        <w:tab/>
      </w:r>
      <w:r w:rsidR="006F64D3" w:rsidRPr="007B78B6">
        <w:rPr>
          <w:rFonts w:hAnsi="宋体" w:cs="宋体"/>
          <w:szCs w:val="21"/>
        </w:rPr>
        <w:tab/>
      </w:r>
      <w:r w:rsidR="006F64D3" w:rsidRPr="007B78B6">
        <w:rPr>
          <w:rFonts w:hAnsi="宋体" w:cs="宋体"/>
          <w:szCs w:val="21"/>
        </w:rPr>
        <w:tab/>
      </w:r>
      <w:r w:rsidR="00740612" w:rsidRPr="007B78B6">
        <w:rPr>
          <w:rFonts w:hAnsi="宋体" w:cs="宋体" w:hint="eastAsia"/>
          <w:szCs w:val="21"/>
        </w:rPr>
        <w:t>Query the number for the list that is edited or excuted;</w:t>
      </w:r>
      <w:r w:rsidR="006F64D3" w:rsidRPr="007B78B6">
        <w:rPr>
          <w:rFonts w:hAnsi="宋体" w:cs="宋体"/>
          <w:szCs w:val="21"/>
        </w:rPr>
        <w:tab/>
      </w:r>
    </w:p>
    <w:p w:rsidR="00740612" w:rsidRPr="007B78B6" w:rsidRDefault="00740612" w:rsidP="00043D36">
      <w:pPr>
        <w:rPr>
          <w:rFonts w:hAnsi="宋体" w:cs="宋体"/>
          <w:b/>
          <w:szCs w:val="21"/>
        </w:rPr>
      </w:pPr>
    </w:p>
    <w:p w:rsidR="006F64D3" w:rsidRPr="007B78B6" w:rsidRDefault="006F64D3" w:rsidP="00043D36">
      <w:pPr>
        <w:rPr>
          <w:b/>
          <w:szCs w:val="21"/>
        </w:rPr>
      </w:pPr>
      <w:r w:rsidRPr="007B78B6">
        <w:rPr>
          <w:szCs w:val="21"/>
        </w:rPr>
        <w:t>[</w:t>
      </w:r>
      <w:r w:rsidRPr="007B78B6">
        <w:rPr>
          <w:b/>
          <w:szCs w:val="21"/>
        </w:rPr>
        <w:t>SOUR</w:t>
      </w:r>
      <w:r w:rsidRPr="007B78B6">
        <w:rPr>
          <w:szCs w:val="21"/>
        </w:rPr>
        <w:t>ce:]</w:t>
      </w:r>
      <w:r w:rsidRPr="007B78B6">
        <w:rPr>
          <w:b/>
          <w:szCs w:val="21"/>
        </w:rPr>
        <w:t>LIST:MEMO</w:t>
      </w:r>
    </w:p>
    <w:p w:rsidR="00740612" w:rsidRPr="007B78B6" w:rsidRDefault="002A74E0" w:rsidP="00740612">
      <w:pPr>
        <w:rPr>
          <w:szCs w:val="21"/>
        </w:rPr>
      </w:pPr>
      <w:r w:rsidRPr="007B78B6">
        <w:rPr>
          <w:rFonts w:hint="eastAsia"/>
          <w:szCs w:val="21"/>
        </w:rPr>
        <w:t>This command set the memo</w:t>
      </w:r>
      <w:r w:rsidR="00740612" w:rsidRPr="007B78B6">
        <w:rPr>
          <w:rFonts w:hint="eastAsia"/>
          <w:szCs w:val="21"/>
        </w:rPr>
        <w:t xml:space="preserve"> for the present list. The memo consists of uppercase and lowercase letters, digits and a variety of symbols.</w:t>
      </w:r>
    </w:p>
    <w:p w:rsidR="006F64D3" w:rsidRPr="007B78B6" w:rsidRDefault="006F64D3" w:rsidP="00740612">
      <w:pPr>
        <w:rPr>
          <w:szCs w:val="21"/>
        </w:rPr>
      </w:pPr>
    </w:p>
    <w:p w:rsidR="006F64D3" w:rsidRPr="007B78B6" w:rsidRDefault="005233E4" w:rsidP="00043D36">
      <w:pPr>
        <w:rPr>
          <w:b/>
          <w:szCs w:val="21"/>
        </w:rPr>
      </w:pPr>
      <w:r w:rsidRPr="007B78B6">
        <w:rPr>
          <w:rFonts w:hAnsi="宋体" w:cs="宋体" w:hint="eastAsia"/>
          <w:b/>
          <w:szCs w:val="21"/>
        </w:rPr>
        <w:t xml:space="preserve">Command Syntax: </w:t>
      </w:r>
      <w:r w:rsidR="006F64D3" w:rsidRPr="007B78B6">
        <w:rPr>
          <w:szCs w:val="21"/>
        </w:rPr>
        <w:t>[</w:t>
      </w:r>
      <w:r w:rsidR="006F64D3" w:rsidRPr="007B78B6">
        <w:rPr>
          <w:b/>
          <w:szCs w:val="21"/>
        </w:rPr>
        <w:t>SOUR</w:t>
      </w:r>
      <w:r w:rsidR="006F64D3" w:rsidRPr="007B78B6">
        <w:rPr>
          <w:szCs w:val="21"/>
        </w:rPr>
        <w:t>ce:]</w:t>
      </w:r>
      <w:r w:rsidR="006F64D3" w:rsidRPr="007B78B6">
        <w:rPr>
          <w:b/>
          <w:szCs w:val="21"/>
        </w:rPr>
        <w:t>LIST:MEMO</w:t>
      </w:r>
      <w:r w:rsidR="006F64D3" w:rsidRPr="007B78B6">
        <w:rPr>
          <w:szCs w:val="21"/>
        </w:rPr>
        <w:t xml:space="preserve"> “&lt;aard&gt;”</w:t>
      </w:r>
    </w:p>
    <w:p w:rsidR="006F64D3" w:rsidRPr="007B78B6" w:rsidRDefault="005233E4" w:rsidP="00043D36">
      <w:pPr>
        <w:rPr>
          <w:b/>
          <w:szCs w:val="21"/>
        </w:rPr>
      </w:pPr>
      <w:r w:rsidRPr="007B78B6">
        <w:rPr>
          <w:rFonts w:hAnsi="宋体" w:cs="宋体" w:hint="eastAsia"/>
          <w:b/>
          <w:szCs w:val="21"/>
        </w:rPr>
        <w:t xml:space="preserve">Parameters: </w:t>
      </w:r>
      <w:r w:rsidR="006F64D3" w:rsidRPr="007B78B6">
        <w:rPr>
          <w:rFonts w:hint="eastAsia"/>
          <w:szCs w:val="21"/>
        </w:rPr>
        <w:t>“</w:t>
      </w:r>
      <w:r w:rsidR="006F64D3" w:rsidRPr="007B78B6">
        <w:rPr>
          <w:szCs w:val="21"/>
        </w:rPr>
        <w:t>0x20-0x7f</w:t>
      </w:r>
      <w:r w:rsidR="006F64D3" w:rsidRPr="007B78B6">
        <w:rPr>
          <w:rFonts w:hint="eastAsia"/>
          <w:szCs w:val="21"/>
        </w:rPr>
        <w:t>”</w:t>
      </w:r>
    </w:p>
    <w:p w:rsidR="006F64D3" w:rsidRPr="007B78B6" w:rsidRDefault="0003101B" w:rsidP="00043D36">
      <w:pPr>
        <w:rPr>
          <w:b/>
          <w:szCs w:val="21"/>
        </w:rPr>
      </w:pPr>
      <w:r w:rsidRPr="007B78B6">
        <w:rPr>
          <w:rFonts w:hAnsi="宋体" w:cs="宋体" w:hint="eastAsia"/>
          <w:b/>
          <w:szCs w:val="21"/>
        </w:rPr>
        <w:lastRenderedPageBreak/>
        <w:t xml:space="preserve">Example: </w:t>
      </w:r>
      <w:r w:rsidR="006F64D3" w:rsidRPr="007B78B6">
        <w:rPr>
          <w:b/>
          <w:szCs w:val="21"/>
        </w:rPr>
        <w:t>LIST:MEMO</w:t>
      </w:r>
      <w:r w:rsidR="006F64D3" w:rsidRPr="007B78B6">
        <w:rPr>
          <w:szCs w:val="21"/>
        </w:rPr>
        <w:t xml:space="preserve"> “ARRAY”                 </w:t>
      </w:r>
      <w:r w:rsidR="00740612" w:rsidRPr="007B78B6">
        <w:rPr>
          <w:rFonts w:hint="eastAsia"/>
          <w:szCs w:val="21"/>
        </w:rPr>
        <w:t xml:space="preserve">Set the memo for the present list as </w:t>
      </w:r>
      <w:r w:rsidR="006F64D3" w:rsidRPr="007B78B6">
        <w:rPr>
          <w:szCs w:val="21"/>
        </w:rPr>
        <w:t>ARRAY</w:t>
      </w:r>
      <w:r w:rsidR="00740612" w:rsidRPr="007B78B6">
        <w:rPr>
          <w:rFonts w:hint="eastAsia"/>
          <w:szCs w:val="21"/>
        </w:rPr>
        <w:t>;</w:t>
      </w:r>
    </w:p>
    <w:p w:rsidR="006F64D3" w:rsidRPr="007B78B6" w:rsidRDefault="005233E4" w:rsidP="00043D36">
      <w:pPr>
        <w:rPr>
          <w:b/>
          <w:szCs w:val="21"/>
        </w:rPr>
      </w:pPr>
      <w:r w:rsidRPr="007B78B6">
        <w:rPr>
          <w:rFonts w:hint="eastAsia"/>
          <w:b/>
          <w:szCs w:val="21"/>
        </w:rPr>
        <w:t xml:space="preserve">Query Syntax: </w:t>
      </w:r>
      <w:r w:rsidR="006F64D3" w:rsidRPr="007B78B6">
        <w:rPr>
          <w:szCs w:val="21"/>
        </w:rPr>
        <w:t>[</w:t>
      </w:r>
      <w:r w:rsidR="006F64D3" w:rsidRPr="007B78B6">
        <w:rPr>
          <w:b/>
          <w:szCs w:val="21"/>
        </w:rPr>
        <w:t>SOUR</w:t>
      </w:r>
      <w:r w:rsidR="006F64D3" w:rsidRPr="007B78B6">
        <w:rPr>
          <w:szCs w:val="21"/>
        </w:rPr>
        <w:t>ce:]</w:t>
      </w:r>
      <w:r w:rsidR="006F64D3" w:rsidRPr="007B78B6">
        <w:rPr>
          <w:b/>
          <w:szCs w:val="21"/>
        </w:rPr>
        <w:t>LIST:MEMO?</w:t>
      </w:r>
    </w:p>
    <w:p w:rsidR="006F64D3" w:rsidRPr="007B78B6" w:rsidRDefault="005233E4" w:rsidP="00043D36">
      <w:pPr>
        <w:rPr>
          <w:b/>
          <w:szCs w:val="21"/>
        </w:rPr>
      </w:pPr>
      <w:r w:rsidRPr="007B78B6">
        <w:rPr>
          <w:rFonts w:hAnsi="宋体" w:cs="宋体" w:hint="eastAsia"/>
          <w:b/>
          <w:szCs w:val="21"/>
        </w:rPr>
        <w:t xml:space="preserve">Returned Parameters: </w:t>
      </w:r>
      <w:r w:rsidR="006F64D3" w:rsidRPr="007B78B6">
        <w:rPr>
          <w:szCs w:val="21"/>
        </w:rPr>
        <w:t>&lt;AARD&gt;</w:t>
      </w:r>
    </w:p>
    <w:p w:rsidR="006F64D3" w:rsidRPr="007B78B6" w:rsidRDefault="0003101B" w:rsidP="00043D36">
      <w:pPr>
        <w:rPr>
          <w:b/>
          <w:szCs w:val="21"/>
        </w:rPr>
      </w:pPr>
      <w:r w:rsidRPr="007B78B6">
        <w:rPr>
          <w:rFonts w:hAnsi="宋体" w:cs="宋体" w:hint="eastAsia"/>
          <w:b/>
          <w:szCs w:val="21"/>
        </w:rPr>
        <w:t xml:space="preserve">Example: </w:t>
      </w:r>
      <w:r w:rsidR="006F64D3" w:rsidRPr="007B78B6">
        <w:rPr>
          <w:b/>
          <w:szCs w:val="21"/>
        </w:rPr>
        <w:t>LIST: MEMO?</w:t>
      </w:r>
      <w:r w:rsidR="006F64D3" w:rsidRPr="007B78B6">
        <w:rPr>
          <w:szCs w:val="21"/>
        </w:rPr>
        <w:t xml:space="preserve">                         </w:t>
      </w:r>
      <w:r w:rsidR="00740612" w:rsidRPr="007B78B6">
        <w:rPr>
          <w:rFonts w:hint="eastAsia"/>
          <w:szCs w:val="21"/>
        </w:rPr>
        <w:t>Query the memo for the present list;</w:t>
      </w:r>
    </w:p>
    <w:p w:rsidR="00740612" w:rsidRPr="007B78B6" w:rsidRDefault="00740612" w:rsidP="00043D36">
      <w:pPr>
        <w:rPr>
          <w:szCs w:val="21"/>
        </w:rPr>
      </w:pPr>
    </w:p>
    <w:p w:rsidR="006F64D3" w:rsidRPr="007B78B6" w:rsidRDefault="006F64D3" w:rsidP="004868DB">
      <w:pPr>
        <w:outlineLvl w:val="2"/>
        <w:rPr>
          <w:szCs w:val="21"/>
        </w:rPr>
      </w:pPr>
      <w:r w:rsidRPr="007B78B6">
        <w:rPr>
          <w:b/>
          <w:szCs w:val="21"/>
        </w:rPr>
        <w:t>[SOURce:]LIST:STEPs</w:t>
      </w:r>
      <w:r w:rsidRPr="007B78B6">
        <w:rPr>
          <w:b/>
          <w:szCs w:val="21"/>
        </w:rPr>
        <w:tab/>
      </w:r>
      <w:r w:rsidRPr="007B78B6">
        <w:rPr>
          <w:b/>
          <w:szCs w:val="21"/>
        </w:rPr>
        <w:tab/>
      </w:r>
      <w:r w:rsidRPr="007B78B6">
        <w:rPr>
          <w:b/>
          <w:szCs w:val="21"/>
        </w:rPr>
        <w:tab/>
      </w:r>
      <w:r w:rsidRPr="007B78B6">
        <w:rPr>
          <w:b/>
          <w:szCs w:val="21"/>
        </w:rPr>
        <w:tab/>
      </w:r>
      <w:r w:rsidRPr="007B78B6">
        <w:rPr>
          <w:b/>
          <w:szCs w:val="21"/>
        </w:rPr>
        <w:tab/>
      </w:r>
      <w:r w:rsidRPr="007B78B6">
        <w:rPr>
          <w:b/>
          <w:szCs w:val="21"/>
        </w:rPr>
        <w:tab/>
      </w:r>
      <w:r w:rsidRPr="007B78B6">
        <w:rPr>
          <w:b/>
          <w:szCs w:val="21"/>
        </w:rPr>
        <w:tab/>
      </w:r>
    </w:p>
    <w:p w:rsidR="00740612" w:rsidRPr="007B78B6" w:rsidRDefault="00740612" w:rsidP="00043D36">
      <w:pPr>
        <w:rPr>
          <w:szCs w:val="21"/>
        </w:rPr>
      </w:pPr>
      <w:r w:rsidRPr="007B78B6">
        <w:rPr>
          <w:rFonts w:hint="eastAsia"/>
          <w:szCs w:val="21"/>
        </w:rPr>
        <w:t>This command sets the total step number for the present list. The maximum step number is 50.</w:t>
      </w:r>
    </w:p>
    <w:p w:rsidR="006F64D3" w:rsidRPr="007B78B6" w:rsidRDefault="006F64D3" w:rsidP="00043D36">
      <w:pPr>
        <w:rPr>
          <w:szCs w:val="21"/>
        </w:rPr>
      </w:pPr>
    </w:p>
    <w:p w:rsidR="006F64D3" w:rsidRPr="007B78B6" w:rsidRDefault="005233E4" w:rsidP="004868DB">
      <w:pPr>
        <w:rPr>
          <w:b/>
          <w:szCs w:val="21"/>
        </w:rPr>
      </w:pPr>
      <w:r w:rsidRPr="007B78B6">
        <w:rPr>
          <w:rFonts w:hAnsi="宋体" w:cs="宋体" w:hint="eastAsia"/>
          <w:b/>
          <w:szCs w:val="21"/>
        </w:rPr>
        <w:t xml:space="preserve">Command Syntax: </w:t>
      </w:r>
      <w:r w:rsidR="006F64D3" w:rsidRPr="007B78B6">
        <w:rPr>
          <w:b/>
          <w:szCs w:val="21"/>
        </w:rPr>
        <w:t>[SOURce:]LIST:STEPs</w:t>
      </w:r>
      <w:r w:rsidR="006F64D3" w:rsidRPr="007B78B6">
        <w:rPr>
          <w:szCs w:val="21"/>
        </w:rPr>
        <w:t xml:space="preserve"> &lt;NR1&gt;</w:t>
      </w:r>
    </w:p>
    <w:p w:rsidR="006F64D3" w:rsidRPr="007B78B6" w:rsidRDefault="005233E4" w:rsidP="004868DB">
      <w:pPr>
        <w:rPr>
          <w:b/>
          <w:szCs w:val="21"/>
        </w:rPr>
      </w:pPr>
      <w:r w:rsidRPr="007B78B6">
        <w:rPr>
          <w:rFonts w:hAnsi="宋体" w:cs="宋体" w:hint="eastAsia"/>
          <w:b/>
          <w:szCs w:val="21"/>
        </w:rPr>
        <w:t xml:space="preserve">Parameters: </w:t>
      </w:r>
      <w:r w:rsidR="006F64D3" w:rsidRPr="007B78B6">
        <w:rPr>
          <w:szCs w:val="21"/>
        </w:rPr>
        <w:t>1-50</w:t>
      </w:r>
    </w:p>
    <w:p w:rsidR="006F64D3" w:rsidRPr="007B78B6" w:rsidRDefault="0003101B" w:rsidP="004868DB">
      <w:pPr>
        <w:rPr>
          <w:b/>
          <w:szCs w:val="21"/>
        </w:rPr>
      </w:pPr>
      <w:r w:rsidRPr="007B78B6">
        <w:rPr>
          <w:rFonts w:hAnsi="宋体" w:cs="宋体" w:hint="eastAsia"/>
          <w:b/>
          <w:szCs w:val="21"/>
        </w:rPr>
        <w:t xml:space="preserve">Example: </w:t>
      </w:r>
      <w:r w:rsidR="006F64D3" w:rsidRPr="007B78B6">
        <w:rPr>
          <w:b/>
          <w:szCs w:val="21"/>
        </w:rPr>
        <w:t>LIST:STEP 30</w:t>
      </w:r>
      <w:r w:rsidR="006F64D3" w:rsidRPr="007B78B6">
        <w:rPr>
          <w:szCs w:val="21"/>
        </w:rPr>
        <w:t xml:space="preserve">                   </w:t>
      </w:r>
      <w:r w:rsidR="006F64D3" w:rsidRPr="007B78B6">
        <w:rPr>
          <w:szCs w:val="21"/>
        </w:rPr>
        <w:tab/>
        <w:t xml:space="preserve">  </w:t>
      </w:r>
      <w:r w:rsidR="00740612" w:rsidRPr="007B78B6">
        <w:rPr>
          <w:rFonts w:hint="eastAsia"/>
          <w:szCs w:val="21"/>
        </w:rPr>
        <w:t>Set the maximum step number for the present list to 3</w:t>
      </w:r>
      <w:r w:rsidR="006F64D3" w:rsidRPr="007B78B6">
        <w:rPr>
          <w:szCs w:val="21"/>
        </w:rPr>
        <w:t>0</w:t>
      </w:r>
      <w:r w:rsidR="00740612" w:rsidRPr="007B78B6">
        <w:rPr>
          <w:rFonts w:hint="eastAsia"/>
          <w:szCs w:val="21"/>
        </w:rPr>
        <w:t>;</w:t>
      </w:r>
    </w:p>
    <w:p w:rsidR="006F64D3" w:rsidRPr="007B78B6" w:rsidRDefault="005233E4" w:rsidP="004868DB">
      <w:pPr>
        <w:rPr>
          <w:b/>
          <w:szCs w:val="21"/>
        </w:rPr>
      </w:pPr>
      <w:r w:rsidRPr="007B78B6">
        <w:rPr>
          <w:rFonts w:hint="eastAsia"/>
          <w:b/>
          <w:szCs w:val="21"/>
        </w:rPr>
        <w:t xml:space="preserve">Query Syntax: </w:t>
      </w:r>
      <w:r w:rsidR="006F64D3" w:rsidRPr="007B78B6">
        <w:rPr>
          <w:szCs w:val="21"/>
        </w:rPr>
        <w:t>[</w:t>
      </w:r>
      <w:r w:rsidR="006F64D3" w:rsidRPr="007B78B6">
        <w:rPr>
          <w:b/>
          <w:szCs w:val="21"/>
        </w:rPr>
        <w:t>SOUR</w:t>
      </w:r>
      <w:r w:rsidR="006F64D3" w:rsidRPr="007B78B6">
        <w:rPr>
          <w:szCs w:val="21"/>
        </w:rPr>
        <w:t>ce:]</w:t>
      </w:r>
      <w:r w:rsidR="006F64D3" w:rsidRPr="007B78B6">
        <w:rPr>
          <w:b/>
          <w:szCs w:val="21"/>
        </w:rPr>
        <w:t>LIST: STEPs?</w:t>
      </w:r>
    </w:p>
    <w:p w:rsidR="006F64D3" w:rsidRPr="007B78B6" w:rsidRDefault="005233E4" w:rsidP="004868DB">
      <w:pPr>
        <w:rPr>
          <w:b/>
          <w:szCs w:val="21"/>
        </w:rPr>
      </w:pPr>
      <w:r w:rsidRPr="007B78B6">
        <w:rPr>
          <w:rFonts w:hAnsi="宋体" w:cs="宋体" w:hint="eastAsia"/>
          <w:b/>
          <w:szCs w:val="21"/>
        </w:rPr>
        <w:t xml:space="preserve">Returned Parameters: </w:t>
      </w:r>
      <w:r w:rsidR="006F64D3" w:rsidRPr="007B78B6">
        <w:rPr>
          <w:rFonts w:hAnsi="宋体" w:cs="宋体"/>
          <w:szCs w:val="21"/>
        </w:rPr>
        <w:t>&lt;NR1&gt;</w:t>
      </w:r>
      <w:r w:rsidR="006F64D3" w:rsidRPr="007B78B6">
        <w:rPr>
          <w:rFonts w:hAnsi="宋体" w:cs="宋体" w:hint="eastAsia"/>
          <w:szCs w:val="21"/>
        </w:rPr>
        <w:t>，</w:t>
      </w:r>
      <w:r w:rsidR="006F64D3" w:rsidRPr="007B78B6">
        <w:rPr>
          <w:rFonts w:hAnsi="宋体" w:cs="宋体"/>
          <w:szCs w:val="21"/>
        </w:rPr>
        <w:t>1~50</w:t>
      </w:r>
    </w:p>
    <w:p w:rsidR="006F64D3" w:rsidRPr="007B78B6" w:rsidRDefault="0003101B" w:rsidP="004868DB">
      <w:pPr>
        <w:rPr>
          <w:szCs w:val="21"/>
        </w:rPr>
      </w:pPr>
      <w:r w:rsidRPr="007B78B6">
        <w:rPr>
          <w:rFonts w:hAnsi="宋体" w:cs="宋体" w:hint="eastAsia"/>
          <w:b/>
          <w:szCs w:val="21"/>
        </w:rPr>
        <w:t xml:space="preserve">Example: </w:t>
      </w:r>
      <w:r w:rsidR="006F64D3" w:rsidRPr="007B78B6">
        <w:rPr>
          <w:b/>
          <w:szCs w:val="21"/>
        </w:rPr>
        <w:t>LIST: STEP?</w:t>
      </w:r>
      <w:r w:rsidR="006F64D3" w:rsidRPr="007B78B6">
        <w:rPr>
          <w:szCs w:val="21"/>
        </w:rPr>
        <w:t xml:space="preserve">                         </w:t>
      </w:r>
      <w:r w:rsidR="00740612" w:rsidRPr="007B78B6">
        <w:rPr>
          <w:rFonts w:hint="eastAsia"/>
          <w:szCs w:val="21"/>
        </w:rPr>
        <w:t>Query the maximum step number for the present list;</w:t>
      </w:r>
    </w:p>
    <w:p w:rsidR="006F64D3" w:rsidRPr="007B78B6" w:rsidRDefault="006F64D3" w:rsidP="004868DB">
      <w:pPr>
        <w:rPr>
          <w:b/>
          <w:szCs w:val="21"/>
        </w:rPr>
      </w:pPr>
    </w:p>
    <w:p w:rsidR="00740612" w:rsidRPr="007B78B6" w:rsidRDefault="00740612" w:rsidP="004868DB">
      <w:pPr>
        <w:rPr>
          <w:b/>
          <w:szCs w:val="21"/>
        </w:rPr>
      </w:pPr>
    </w:p>
    <w:p w:rsidR="006F64D3" w:rsidRPr="007B78B6" w:rsidRDefault="006F64D3" w:rsidP="00043D36">
      <w:pPr>
        <w:rPr>
          <w:b/>
          <w:szCs w:val="21"/>
        </w:rPr>
      </w:pPr>
      <w:r w:rsidRPr="007B78B6">
        <w:rPr>
          <w:szCs w:val="21"/>
        </w:rPr>
        <w:t>[</w:t>
      </w:r>
      <w:r w:rsidRPr="007B78B6">
        <w:rPr>
          <w:b/>
          <w:szCs w:val="21"/>
        </w:rPr>
        <w:t>SOUR</w:t>
      </w:r>
      <w:r w:rsidRPr="007B78B6">
        <w:rPr>
          <w:szCs w:val="21"/>
        </w:rPr>
        <w:t>ce:]</w:t>
      </w:r>
      <w:r w:rsidRPr="007B78B6">
        <w:rPr>
          <w:b/>
          <w:szCs w:val="21"/>
        </w:rPr>
        <w:t>LIST:STEP:EDIT</w:t>
      </w:r>
    </w:p>
    <w:p w:rsidR="00B531CD" w:rsidRPr="007B78B6" w:rsidRDefault="00D05B18" w:rsidP="00740612">
      <w:pPr>
        <w:rPr>
          <w:szCs w:val="21"/>
        </w:rPr>
      </w:pPr>
      <w:r w:rsidRPr="007B78B6">
        <w:rPr>
          <w:rFonts w:hint="eastAsia"/>
          <w:szCs w:val="21"/>
        </w:rPr>
        <w:t xml:space="preserve">This command edits the specified step of the </w:t>
      </w:r>
      <w:r w:rsidRPr="007B78B6">
        <w:rPr>
          <w:szCs w:val="21"/>
        </w:rPr>
        <w:t>present</w:t>
      </w:r>
      <w:r w:rsidRPr="007B78B6">
        <w:rPr>
          <w:rFonts w:hint="eastAsia"/>
          <w:szCs w:val="21"/>
        </w:rPr>
        <w:t xml:space="preserve"> list. The command parameters include the the step number, the operation mode, the setting level, the duration time and the time unit.</w:t>
      </w:r>
    </w:p>
    <w:p w:rsidR="006F64D3" w:rsidRPr="007B78B6" w:rsidRDefault="006F64D3" w:rsidP="00740612">
      <w:pPr>
        <w:rPr>
          <w:szCs w:val="21"/>
        </w:rPr>
      </w:pPr>
    </w:p>
    <w:p w:rsidR="006F64D3" w:rsidRPr="007B78B6" w:rsidRDefault="005233E4" w:rsidP="00043D36">
      <w:pPr>
        <w:rPr>
          <w:b/>
          <w:szCs w:val="21"/>
        </w:rPr>
      </w:pPr>
      <w:r w:rsidRPr="007B78B6">
        <w:rPr>
          <w:rFonts w:hint="eastAsia"/>
          <w:b/>
          <w:szCs w:val="21"/>
        </w:rPr>
        <w:t xml:space="preserve">Command Syntax: </w:t>
      </w:r>
      <w:r w:rsidR="006F64D3" w:rsidRPr="007B78B6">
        <w:rPr>
          <w:szCs w:val="21"/>
        </w:rPr>
        <w:t>[</w:t>
      </w:r>
      <w:r w:rsidR="006F64D3" w:rsidRPr="007B78B6">
        <w:rPr>
          <w:b/>
          <w:szCs w:val="21"/>
        </w:rPr>
        <w:t>SOUR</w:t>
      </w:r>
      <w:r w:rsidR="006F64D3" w:rsidRPr="007B78B6">
        <w:rPr>
          <w:szCs w:val="21"/>
        </w:rPr>
        <w:t>ce:]</w:t>
      </w:r>
      <w:r w:rsidR="006F64D3" w:rsidRPr="007B78B6">
        <w:rPr>
          <w:b/>
          <w:szCs w:val="21"/>
        </w:rPr>
        <w:t>LIST:STEP:EDIT</w:t>
      </w:r>
      <w:r w:rsidR="006F64D3" w:rsidRPr="007B78B6">
        <w:rPr>
          <w:szCs w:val="21"/>
        </w:rPr>
        <w:t xml:space="preserve"> &lt;NR1&gt;,&lt;aard&gt;,&lt;NRf&gt;,&lt;NRf&gt;,&lt;NRf&gt;</w:t>
      </w:r>
    </w:p>
    <w:p w:rsidR="006F64D3" w:rsidRPr="007B78B6" w:rsidRDefault="005233E4" w:rsidP="00043D36">
      <w:pPr>
        <w:rPr>
          <w:b/>
          <w:szCs w:val="21"/>
        </w:rPr>
      </w:pPr>
      <w:r w:rsidRPr="007B78B6">
        <w:rPr>
          <w:rFonts w:hint="eastAsia"/>
          <w:b/>
          <w:szCs w:val="21"/>
        </w:rPr>
        <w:t xml:space="preserve">Parameters: </w:t>
      </w:r>
      <w:r w:rsidR="000D3DFE" w:rsidRPr="007B78B6">
        <w:rPr>
          <w:rFonts w:hint="eastAsia"/>
          <w:szCs w:val="21"/>
        </w:rPr>
        <w:t>Figure</w:t>
      </w:r>
      <w:r w:rsidR="006F64D3" w:rsidRPr="007B78B6">
        <w:rPr>
          <w:szCs w:val="21"/>
        </w:rPr>
        <w:t xml:space="preserve">0~49,CCL|CCH|CRL |CRH|CVL|CVH|CP, </w:t>
      </w:r>
      <w:r w:rsidR="000D3DFE" w:rsidRPr="007B78B6">
        <w:rPr>
          <w:rFonts w:hint="eastAsia"/>
          <w:szCs w:val="21"/>
        </w:rPr>
        <w:t>Figure</w:t>
      </w:r>
      <w:r w:rsidR="006F64D3" w:rsidRPr="007B78B6">
        <w:rPr>
          <w:szCs w:val="21"/>
        </w:rPr>
        <w:t xml:space="preserve">|MIN|MAX, </w:t>
      </w:r>
      <w:r w:rsidR="000D3DFE" w:rsidRPr="007B78B6">
        <w:rPr>
          <w:rFonts w:hint="eastAsia"/>
          <w:szCs w:val="21"/>
        </w:rPr>
        <w:t>Figure</w:t>
      </w:r>
      <w:r w:rsidR="006F64D3" w:rsidRPr="007B78B6">
        <w:rPr>
          <w:szCs w:val="21"/>
        </w:rPr>
        <w:t>|MIN|MAX,</w:t>
      </w:r>
      <w:r w:rsidR="006F64D3" w:rsidRPr="007B78B6">
        <w:rPr>
          <w:rFonts w:hint="eastAsia"/>
          <w:szCs w:val="21"/>
        </w:rPr>
        <w:t>单位</w:t>
      </w:r>
      <w:r w:rsidR="006F64D3" w:rsidRPr="007B78B6">
        <w:rPr>
          <w:szCs w:val="21"/>
        </w:rPr>
        <w:t>S|MS</w:t>
      </w:r>
    </w:p>
    <w:p w:rsidR="006F64D3" w:rsidRPr="007B78B6" w:rsidRDefault="0003101B" w:rsidP="00043D36">
      <w:pPr>
        <w:rPr>
          <w:rFonts w:ascii="Arial" w:hAnsi="Arial"/>
          <w:b/>
          <w:bCs/>
          <w:szCs w:val="21"/>
        </w:rPr>
      </w:pPr>
      <w:r w:rsidRPr="007B78B6">
        <w:rPr>
          <w:rFonts w:hint="eastAsia"/>
          <w:b/>
          <w:szCs w:val="21"/>
        </w:rPr>
        <w:t xml:space="preserve">Example: </w:t>
      </w:r>
      <w:r w:rsidR="006F64D3" w:rsidRPr="007B78B6">
        <w:rPr>
          <w:b/>
          <w:szCs w:val="21"/>
        </w:rPr>
        <w:t>LIST:EDIT</w:t>
      </w:r>
      <w:r w:rsidR="006F64D3" w:rsidRPr="007B78B6">
        <w:rPr>
          <w:szCs w:val="21"/>
        </w:rPr>
        <w:t xml:space="preserve"> 2,</w:t>
      </w:r>
      <w:r w:rsidR="006F64D3" w:rsidRPr="007B78B6">
        <w:rPr>
          <w:rFonts w:ascii="Arial" w:hAnsi="Arial"/>
          <w:bCs/>
          <w:szCs w:val="21"/>
        </w:rPr>
        <w:t xml:space="preserve">CVL,10V,10,S     </w:t>
      </w:r>
      <w:r w:rsidR="007B4F1E" w:rsidRPr="007B78B6">
        <w:rPr>
          <w:rFonts w:ascii="Arial" w:hAnsi="Arial" w:hint="eastAsia"/>
          <w:bCs/>
          <w:szCs w:val="21"/>
        </w:rPr>
        <w:t xml:space="preserve">       </w:t>
      </w:r>
      <w:r w:rsidR="006F64D3" w:rsidRPr="007B78B6">
        <w:rPr>
          <w:rFonts w:ascii="Arial" w:hAnsi="Arial"/>
          <w:bCs/>
          <w:szCs w:val="21"/>
        </w:rPr>
        <w:t xml:space="preserve">  </w:t>
      </w:r>
      <w:r w:rsidR="007B4F1E" w:rsidRPr="007B78B6">
        <w:rPr>
          <w:rFonts w:ascii="Arial" w:hAnsi="Arial" w:hint="eastAsia"/>
          <w:bCs/>
          <w:szCs w:val="21"/>
        </w:rPr>
        <w:t>Edit Step 2 as:</w:t>
      </w:r>
      <w:r w:rsidR="006F64D3" w:rsidRPr="007B78B6">
        <w:rPr>
          <w:rFonts w:ascii="Arial" w:hAnsi="Arial"/>
          <w:bCs/>
          <w:szCs w:val="21"/>
        </w:rPr>
        <w:t xml:space="preserve">  CVL</w:t>
      </w:r>
      <w:r w:rsidR="007B4F1E" w:rsidRPr="007B78B6">
        <w:rPr>
          <w:rFonts w:ascii="Arial" w:hAnsi="Arial" w:hint="eastAsia"/>
          <w:bCs/>
          <w:szCs w:val="21"/>
        </w:rPr>
        <w:t xml:space="preserve">, </w:t>
      </w:r>
      <w:r w:rsidR="006F64D3" w:rsidRPr="007B78B6">
        <w:rPr>
          <w:rFonts w:ascii="Arial" w:hAnsi="Arial"/>
          <w:bCs/>
          <w:szCs w:val="21"/>
        </w:rPr>
        <w:t>10V</w:t>
      </w:r>
      <w:r w:rsidR="007B4F1E" w:rsidRPr="007B78B6">
        <w:rPr>
          <w:rFonts w:ascii="Arial" w:hAnsi="Arial" w:hint="eastAsia"/>
          <w:bCs/>
          <w:szCs w:val="21"/>
        </w:rPr>
        <w:t xml:space="preserve">, </w:t>
      </w:r>
      <w:r w:rsidR="006F64D3" w:rsidRPr="007B78B6">
        <w:rPr>
          <w:rFonts w:ascii="Arial" w:hAnsi="Arial"/>
          <w:bCs/>
          <w:szCs w:val="21"/>
        </w:rPr>
        <w:t>10s</w:t>
      </w:r>
    </w:p>
    <w:p w:rsidR="006F64D3" w:rsidRPr="007B78B6" w:rsidRDefault="005233E4" w:rsidP="00043D36">
      <w:pPr>
        <w:rPr>
          <w:b/>
          <w:szCs w:val="21"/>
        </w:rPr>
      </w:pPr>
      <w:r w:rsidRPr="007B78B6">
        <w:rPr>
          <w:rFonts w:hint="eastAsia"/>
          <w:b/>
          <w:szCs w:val="21"/>
        </w:rPr>
        <w:t xml:space="preserve">Query Syntax: </w:t>
      </w:r>
      <w:r w:rsidR="006F64D3" w:rsidRPr="007B78B6">
        <w:rPr>
          <w:szCs w:val="21"/>
        </w:rPr>
        <w:t>[</w:t>
      </w:r>
      <w:r w:rsidR="006F64D3" w:rsidRPr="007B78B6">
        <w:rPr>
          <w:b/>
          <w:szCs w:val="21"/>
        </w:rPr>
        <w:t>SOUR</w:t>
      </w:r>
      <w:r w:rsidR="006F64D3" w:rsidRPr="007B78B6">
        <w:rPr>
          <w:szCs w:val="21"/>
        </w:rPr>
        <w:t>ce:]</w:t>
      </w:r>
      <w:r w:rsidR="006F64D3" w:rsidRPr="007B78B6">
        <w:rPr>
          <w:b/>
          <w:szCs w:val="21"/>
        </w:rPr>
        <w:t>LIST</w:t>
      </w:r>
      <w:r w:rsidR="006F64D3" w:rsidRPr="007B78B6">
        <w:rPr>
          <w:szCs w:val="21"/>
        </w:rPr>
        <w:t>[</w:t>
      </w:r>
      <w:r w:rsidR="006F64D3" w:rsidRPr="007B78B6">
        <w:rPr>
          <w:b/>
          <w:szCs w:val="21"/>
        </w:rPr>
        <w:t>:STEP</w:t>
      </w:r>
      <w:r w:rsidR="006F64D3" w:rsidRPr="007B78B6">
        <w:rPr>
          <w:szCs w:val="21"/>
        </w:rPr>
        <w:t>]</w:t>
      </w:r>
      <w:r w:rsidR="006F64D3" w:rsidRPr="007B78B6">
        <w:rPr>
          <w:b/>
          <w:szCs w:val="21"/>
        </w:rPr>
        <w:t>:EDIT?</w:t>
      </w:r>
      <w:r w:rsidR="006F64D3" w:rsidRPr="007B78B6">
        <w:rPr>
          <w:szCs w:val="21"/>
        </w:rPr>
        <w:t xml:space="preserve"> &lt;NR1&gt;</w:t>
      </w:r>
    </w:p>
    <w:p w:rsidR="006F64D3" w:rsidRPr="007B78B6" w:rsidRDefault="005233E4" w:rsidP="00043D36">
      <w:pPr>
        <w:rPr>
          <w:b/>
          <w:szCs w:val="21"/>
        </w:rPr>
      </w:pPr>
      <w:r w:rsidRPr="007B78B6">
        <w:rPr>
          <w:rFonts w:hint="eastAsia"/>
          <w:b/>
          <w:szCs w:val="21"/>
        </w:rPr>
        <w:t xml:space="preserve">Parameters: </w:t>
      </w:r>
      <w:r w:rsidR="000D3DFE" w:rsidRPr="007B78B6">
        <w:rPr>
          <w:rFonts w:hint="eastAsia"/>
          <w:szCs w:val="21"/>
        </w:rPr>
        <w:t>Figure</w:t>
      </w:r>
      <w:r w:rsidR="006F64D3" w:rsidRPr="007B78B6">
        <w:rPr>
          <w:szCs w:val="21"/>
        </w:rPr>
        <w:t>1~50</w:t>
      </w:r>
    </w:p>
    <w:p w:rsidR="006F64D3" w:rsidRPr="007B78B6" w:rsidRDefault="0003101B" w:rsidP="00043D36">
      <w:pPr>
        <w:rPr>
          <w:rFonts w:ascii="Arial" w:hAnsi="Arial"/>
          <w:b/>
          <w:bCs/>
          <w:szCs w:val="21"/>
        </w:rPr>
      </w:pPr>
      <w:r w:rsidRPr="007B78B6">
        <w:rPr>
          <w:rFonts w:hint="eastAsia"/>
          <w:b/>
          <w:szCs w:val="21"/>
        </w:rPr>
        <w:t xml:space="preserve">Example: </w:t>
      </w:r>
      <w:r w:rsidR="006F64D3" w:rsidRPr="007B78B6">
        <w:rPr>
          <w:b/>
          <w:szCs w:val="21"/>
        </w:rPr>
        <w:t>LIST:EDIT?</w:t>
      </w:r>
      <w:r w:rsidR="006F64D3" w:rsidRPr="007B78B6">
        <w:rPr>
          <w:szCs w:val="21"/>
        </w:rPr>
        <w:t xml:space="preserve"> 2                         </w:t>
      </w:r>
      <w:r w:rsidR="007B4F1E" w:rsidRPr="007B78B6">
        <w:rPr>
          <w:rFonts w:hint="eastAsia"/>
          <w:szCs w:val="21"/>
        </w:rPr>
        <w:t>Query the parameters of Step 2 of the present list;</w:t>
      </w:r>
      <w:r w:rsidR="006F64D3" w:rsidRPr="007B78B6">
        <w:rPr>
          <w:szCs w:val="21"/>
        </w:rPr>
        <w:t xml:space="preserve"> </w:t>
      </w:r>
    </w:p>
    <w:p w:rsidR="006F64D3" w:rsidRPr="007B78B6" w:rsidRDefault="005233E4" w:rsidP="00043D36">
      <w:pPr>
        <w:rPr>
          <w:szCs w:val="21"/>
        </w:rPr>
      </w:pPr>
      <w:r w:rsidRPr="007B78B6">
        <w:rPr>
          <w:rFonts w:hint="eastAsia"/>
          <w:b/>
          <w:szCs w:val="21"/>
        </w:rPr>
        <w:t xml:space="preserve">Returned Parameters: </w:t>
      </w:r>
      <w:r w:rsidR="006F64D3" w:rsidRPr="007B78B6">
        <w:rPr>
          <w:szCs w:val="21"/>
        </w:rPr>
        <w:t xml:space="preserve">CCL|CCH|CRL |CRH|CVL|CVH|CP, </w:t>
      </w:r>
      <w:r w:rsidR="000D3DFE" w:rsidRPr="007B78B6">
        <w:rPr>
          <w:rFonts w:hint="eastAsia"/>
          <w:szCs w:val="21"/>
        </w:rPr>
        <w:t>Figure</w:t>
      </w:r>
      <w:r w:rsidR="006F64D3" w:rsidRPr="007B78B6">
        <w:rPr>
          <w:szCs w:val="21"/>
        </w:rPr>
        <w:t xml:space="preserve">|MIN|MAX, </w:t>
      </w:r>
      <w:r w:rsidR="000D3DFE" w:rsidRPr="007B78B6">
        <w:rPr>
          <w:rFonts w:hint="eastAsia"/>
          <w:szCs w:val="21"/>
        </w:rPr>
        <w:t>Figure</w:t>
      </w:r>
      <w:r w:rsidR="006F64D3" w:rsidRPr="007B78B6">
        <w:rPr>
          <w:szCs w:val="21"/>
        </w:rPr>
        <w:t>|MIN|MAX,</w:t>
      </w:r>
      <w:r w:rsidR="006F64D3" w:rsidRPr="007B78B6">
        <w:rPr>
          <w:rFonts w:hint="eastAsia"/>
          <w:szCs w:val="21"/>
        </w:rPr>
        <w:t>单位</w:t>
      </w:r>
      <w:r w:rsidR="006F64D3" w:rsidRPr="007B78B6">
        <w:rPr>
          <w:szCs w:val="21"/>
        </w:rPr>
        <w:t>S|MS</w:t>
      </w:r>
    </w:p>
    <w:p w:rsidR="00B531CD" w:rsidRPr="007B78B6" w:rsidRDefault="00B531CD" w:rsidP="00043D36">
      <w:pPr>
        <w:rPr>
          <w:rFonts w:hAnsi="宋体" w:cs="宋体"/>
          <w:b/>
          <w:szCs w:val="21"/>
        </w:rPr>
      </w:pPr>
    </w:p>
    <w:p w:rsidR="006F64D3" w:rsidRPr="007B78B6" w:rsidRDefault="006F64D3" w:rsidP="00043D36">
      <w:pPr>
        <w:rPr>
          <w:b/>
          <w:szCs w:val="21"/>
        </w:rPr>
      </w:pPr>
      <w:r w:rsidRPr="007B78B6">
        <w:rPr>
          <w:rFonts w:hAnsi="宋体" w:cs="宋体"/>
          <w:szCs w:val="21"/>
        </w:rPr>
        <w:t>[</w:t>
      </w:r>
      <w:r w:rsidRPr="007B78B6">
        <w:rPr>
          <w:rFonts w:hAnsi="宋体" w:cs="宋体"/>
          <w:b/>
          <w:szCs w:val="21"/>
        </w:rPr>
        <w:t>SOUR</w:t>
      </w:r>
      <w:r w:rsidRPr="007B78B6">
        <w:rPr>
          <w:rFonts w:hAnsi="宋体" w:cs="宋体"/>
          <w:szCs w:val="21"/>
        </w:rPr>
        <w:t>ce:]</w:t>
      </w:r>
      <w:r w:rsidRPr="007B78B6">
        <w:rPr>
          <w:b/>
          <w:szCs w:val="21"/>
        </w:rPr>
        <w:t>LIST:COUN</w:t>
      </w:r>
      <w:r w:rsidRPr="007B78B6">
        <w:rPr>
          <w:szCs w:val="21"/>
        </w:rPr>
        <w:t>t</w:t>
      </w:r>
    </w:p>
    <w:p w:rsidR="007B4F1E" w:rsidRPr="007B78B6" w:rsidRDefault="007B4F1E" w:rsidP="00B531CD">
      <w:pPr>
        <w:rPr>
          <w:szCs w:val="21"/>
        </w:rPr>
      </w:pPr>
      <w:r w:rsidRPr="007B78B6">
        <w:rPr>
          <w:rFonts w:hint="eastAsia"/>
          <w:szCs w:val="21"/>
        </w:rPr>
        <w:t>This command set the cycle time of the present list. The parameter range is from 1 to 255. If the set exceeds t</w:t>
      </w:r>
      <w:r w:rsidR="002A74E0" w:rsidRPr="007B78B6">
        <w:rPr>
          <w:rFonts w:hint="eastAsia"/>
          <w:szCs w:val="21"/>
        </w:rPr>
        <w:t>h</w:t>
      </w:r>
      <w:r w:rsidRPr="007B78B6">
        <w:rPr>
          <w:rFonts w:hint="eastAsia"/>
          <w:szCs w:val="21"/>
        </w:rPr>
        <w:t xml:space="preserve">e range, an error accurs. If infinite loop is needed, please chain to </w:t>
      </w:r>
      <w:r w:rsidR="00055001" w:rsidRPr="007B78B6">
        <w:rPr>
          <w:rFonts w:hint="eastAsia"/>
          <w:szCs w:val="21"/>
        </w:rPr>
        <w:t xml:space="preserve">the list itself via </w:t>
      </w:r>
      <w:r w:rsidR="00055001" w:rsidRPr="007B78B6">
        <w:rPr>
          <w:b/>
          <w:szCs w:val="21"/>
        </w:rPr>
        <w:t>CHAin</w:t>
      </w:r>
      <w:r w:rsidR="007A3884" w:rsidRPr="007B78B6">
        <w:rPr>
          <w:rFonts w:hint="eastAsia"/>
          <w:szCs w:val="21"/>
        </w:rPr>
        <w:t xml:space="preserve"> f</w:t>
      </w:r>
      <w:r w:rsidR="00055001" w:rsidRPr="007B78B6">
        <w:rPr>
          <w:rFonts w:hint="eastAsia"/>
          <w:szCs w:val="21"/>
        </w:rPr>
        <w:t>unction link.</w:t>
      </w:r>
    </w:p>
    <w:p w:rsidR="006F64D3" w:rsidRPr="007B78B6" w:rsidRDefault="006F64D3" w:rsidP="00B531CD">
      <w:pPr>
        <w:rPr>
          <w:szCs w:val="21"/>
        </w:rPr>
      </w:pPr>
    </w:p>
    <w:p w:rsidR="006F64D3" w:rsidRPr="007B78B6" w:rsidRDefault="005233E4" w:rsidP="00043D36">
      <w:pPr>
        <w:rPr>
          <w:rFonts w:ascii="Arial" w:hAnsi="Arial"/>
          <w:b/>
          <w:bCs/>
          <w:szCs w:val="21"/>
        </w:rPr>
      </w:pPr>
      <w:r w:rsidRPr="007B78B6">
        <w:rPr>
          <w:rFonts w:hint="eastAsia"/>
          <w:b/>
          <w:szCs w:val="21"/>
        </w:rPr>
        <w:t xml:space="preserve">Command Syntax: </w:t>
      </w:r>
      <w:r w:rsidR="006F64D3" w:rsidRPr="007B78B6">
        <w:rPr>
          <w:rFonts w:hAnsi="宋体" w:cs="宋体"/>
          <w:szCs w:val="21"/>
        </w:rPr>
        <w:t>[</w:t>
      </w:r>
      <w:r w:rsidR="006F64D3" w:rsidRPr="007B78B6">
        <w:rPr>
          <w:rFonts w:hAnsi="宋体" w:cs="宋体"/>
          <w:b/>
          <w:szCs w:val="21"/>
        </w:rPr>
        <w:t>SOUR</w:t>
      </w:r>
      <w:r w:rsidR="006F64D3" w:rsidRPr="007B78B6">
        <w:rPr>
          <w:rFonts w:hAnsi="宋体" w:cs="宋体"/>
          <w:szCs w:val="21"/>
        </w:rPr>
        <w:t>ce:]</w:t>
      </w:r>
      <w:r w:rsidR="006F64D3" w:rsidRPr="007B78B6">
        <w:rPr>
          <w:b/>
          <w:szCs w:val="21"/>
        </w:rPr>
        <w:t>LIST:COUN</w:t>
      </w:r>
      <w:r w:rsidR="006F64D3" w:rsidRPr="007B78B6">
        <w:rPr>
          <w:szCs w:val="21"/>
        </w:rPr>
        <w:t>t &lt;NR1&gt;</w:t>
      </w:r>
    </w:p>
    <w:p w:rsidR="006F64D3" w:rsidRPr="007B78B6" w:rsidRDefault="005233E4" w:rsidP="00043D36">
      <w:pPr>
        <w:rPr>
          <w:b/>
          <w:szCs w:val="21"/>
        </w:rPr>
      </w:pPr>
      <w:r w:rsidRPr="007B78B6">
        <w:rPr>
          <w:rFonts w:hint="eastAsia"/>
          <w:b/>
          <w:szCs w:val="21"/>
        </w:rPr>
        <w:t xml:space="preserve">Parameters: </w:t>
      </w:r>
      <w:r w:rsidR="006F64D3" w:rsidRPr="007B78B6">
        <w:rPr>
          <w:szCs w:val="21"/>
        </w:rPr>
        <w:t>1~255</w:t>
      </w:r>
    </w:p>
    <w:p w:rsidR="006F64D3" w:rsidRPr="007B78B6" w:rsidRDefault="0003101B" w:rsidP="00E334C7">
      <w:pPr>
        <w:ind w:left="5477" w:hangingChars="2598" w:hanging="5477"/>
        <w:rPr>
          <w:szCs w:val="21"/>
        </w:rPr>
      </w:pPr>
      <w:r w:rsidRPr="007B78B6">
        <w:rPr>
          <w:rFonts w:hint="eastAsia"/>
          <w:b/>
          <w:szCs w:val="21"/>
        </w:rPr>
        <w:t xml:space="preserve">Example: </w:t>
      </w:r>
      <w:r w:rsidR="006F64D3" w:rsidRPr="007B78B6">
        <w:rPr>
          <w:b/>
          <w:szCs w:val="21"/>
        </w:rPr>
        <w:t>LIST:COUN</w:t>
      </w:r>
      <w:r w:rsidR="006F64D3" w:rsidRPr="007B78B6">
        <w:rPr>
          <w:szCs w:val="21"/>
        </w:rPr>
        <w:t xml:space="preserve"> 10                 </w:t>
      </w:r>
      <w:r w:rsidR="007A3884" w:rsidRPr="007B78B6">
        <w:rPr>
          <w:rFonts w:hint="eastAsia"/>
          <w:szCs w:val="21"/>
        </w:rPr>
        <w:t xml:space="preserve">            Set the present list to execute 10 times and then enter to the next chained list or stop;</w:t>
      </w:r>
    </w:p>
    <w:p w:rsidR="006F64D3" w:rsidRPr="007B78B6" w:rsidRDefault="005233E4" w:rsidP="00043D36">
      <w:pPr>
        <w:rPr>
          <w:b/>
          <w:szCs w:val="21"/>
        </w:rPr>
      </w:pPr>
      <w:r w:rsidRPr="007B78B6">
        <w:rPr>
          <w:rFonts w:hint="eastAsia"/>
          <w:b/>
          <w:szCs w:val="21"/>
        </w:rPr>
        <w:t xml:space="preserve">Query Syntax: </w:t>
      </w:r>
      <w:r w:rsidR="006F64D3" w:rsidRPr="007B78B6">
        <w:rPr>
          <w:rFonts w:hAnsi="宋体" w:cs="宋体"/>
          <w:szCs w:val="21"/>
        </w:rPr>
        <w:t>[</w:t>
      </w:r>
      <w:r w:rsidR="006F64D3" w:rsidRPr="007B78B6">
        <w:rPr>
          <w:rFonts w:hAnsi="宋体" w:cs="宋体"/>
          <w:b/>
          <w:szCs w:val="21"/>
        </w:rPr>
        <w:t>SOUR</w:t>
      </w:r>
      <w:r w:rsidR="006F64D3" w:rsidRPr="007B78B6">
        <w:rPr>
          <w:rFonts w:hAnsi="宋体" w:cs="宋体"/>
          <w:szCs w:val="21"/>
        </w:rPr>
        <w:t>ce:]</w:t>
      </w:r>
      <w:r w:rsidR="006F64D3" w:rsidRPr="007B78B6">
        <w:rPr>
          <w:b/>
          <w:szCs w:val="21"/>
        </w:rPr>
        <w:t>LIST:COUN</w:t>
      </w:r>
      <w:r w:rsidR="006F64D3" w:rsidRPr="007B78B6">
        <w:rPr>
          <w:szCs w:val="21"/>
        </w:rPr>
        <w:t>t?</w:t>
      </w:r>
      <w:r w:rsidR="006F64D3" w:rsidRPr="007B78B6">
        <w:rPr>
          <w:szCs w:val="21"/>
        </w:rPr>
        <w:tab/>
      </w:r>
      <w:r w:rsidR="006F64D3" w:rsidRPr="007B78B6">
        <w:rPr>
          <w:szCs w:val="21"/>
        </w:rPr>
        <w:tab/>
      </w:r>
      <w:r w:rsidR="007A3884" w:rsidRPr="007B78B6">
        <w:rPr>
          <w:rFonts w:hint="eastAsia"/>
          <w:szCs w:val="21"/>
        </w:rPr>
        <w:t xml:space="preserve">        </w:t>
      </w:r>
      <w:r w:rsidR="006F64D3" w:rsidRPr="007B78B6">
        <w:rPr>
          <w:szCs w:val="21"/>
        </w:rPr>
        <w:tab/>
      </w:r>
      <w:r w:rsidR="007A3884" w:rsidRPr="007B78B6">
        <w:rPr>
          <w:rFonts w:hint="eastAsia"/>
          <w:szCs w:val="21"/>
        </w:rPr>
        <w:t>Query the cycle time of the present list;</w:t>
      </w:r>
    </w:p>
    <w:p w:rsidR="006F64D3" w:rsidRPr="007B78B6" w:rsidRDefault="005233E4" w:rsidP="00043D36">
      <w:pPr>
        <w:rPr>
          <w:b/>
          <w:szCs w:val="21"/>
        </w:rPr>
      </w:pPr>
      <w:r w:rsidRPr="007B78B6">
        <w:rPr>
          <w:rFonts w:hint="eastAsia"/>
          <w:b/>
          <w:szCs w:val="21"/>
        </w:rPr>
        <w:t xml:space="preserve">Returned Parameters: </w:t>
      </w:r>
      <w:r w:rsidR="006F64D3" w:rsidRPr="007B78B6">
        <w:rPr>
          <w:szCs w:val="21"/>
        </w:rPr>
        <w:t>&lt;NR1&gt;</w:t>
      </w:r>
    </w:p>
    <w:p w:rsidR="006F64D3" w:rsidRPr="00243F0D" w:rsidRDefault="005233E4" w:rsidP="00043D36">
      <w:pPr>
        <w:rPr>
          <w:rFonts w:hAnsi="宋体" w:cs="宋体"/>
          <w:b/>
          <w:szCs w:val="21"/>
        </w:rPr>
      </w:pPr>
      <w:r w:rsidRPr="007B78B6">
        <w:rPr>
          <w:rFonts w:hAnsi="宋体" w:cs="宋体" w:hint="eastAsia"/>
          <w:b/>
          <w:szCs w:val="21"/>
        </w:rPr>
        <w:t xml:space="preserve">Related Commands: </w:t>
      </w:r>
      <w:r w:rsidR="006F64D3" w:rsidRPr="007B78B6">
        <w:rPr>
          <w:rFonts w:hAnsi="宋体" w:cs="宋体"/>
          <w:b/>
          <w:szCs w:val="21"/>
        </w:rPr>
        <w:t>LIST:NUMB</w:t>
      </w:r>
      <w:r w:rsidR="006F64D3" w:rsidRPr="007B78B6">
        <w:rPr>
          <w:rFonts w:hAnsi="宋体" w:cs="宋体" w:hint="eastAsia"/>
          <w:b/>
          <w:szCs w:val="21"/>
        </w:rPr>
        <w:t>，</w:t>
      </w:r>
      <w:r w:rsidR="006F64D3" w:rsidRPr="007B78B6">
        <w:rPr>
          <w:rFonts w:hAnsi="宋体" w:cs="宋体"/>
          <w:b/>
          <w:szCs w:val="21"/>
        </w:rPr>
        <w:t>LIST:EDIT</w:t>
      </w:r>
    </w:p>
    <w:p w:rsidR="00B531CD" w:rsidRPr="007B78B6" w:rsidRDefault="00B531CD" w:rsidP="00043D36">
      <w:pPr>
        <w:rPr>
          <w:b/>
          <w:color w:val="FF0000"/>
          <w:szCs w:val="21"/>
        </w:rPr>
      </w:pPr>
    </w:p>
    <w:p w:rsidR="006F64D3" w:rsidRPr="007B78B6" w:rsidRDefault="006F64D3" w:rsidP="00043D36">
      <w:pPr>
        <w:rPr>
          <w:b/>
          <w:szCs w:val="21"/>
        </w:rPr>
      </w:pPr>
      <w:r w:rsidRPr="007B78B6">
        <w:rPr>
          <w:rFonts w:hAnsi="宋体" w:cs="宋体"/>
          <w:szCs w:val="21"/>
        </w:rPr>
        <w:t>[</w:t>
      </w:r>
      <w:r w:rsidRPr="007B78B6">
        <w:rPr>
          <w:rFonts w:hAnsi="宋体" w:cs="宋体"/>
          <w:b/>
          <w:szCs w:val="21"/>
        </w:rPr>
        <w:t>SOUR</w:t>
      </w:r>
      <w:r w:rsidRPr="007B78B6">
        <w:rPr>
          <w:rFonts w:hAnsi="宋体" w:cs="宋体"/>
          <w:szCs w:val="21"/>
        </w:rPr>
        <w:t>ce:]</w:t>
      </w:r>
      <w:r w:rsidRPr="007B78B6">
        <w:rPr>
          <w:b/>
          <w:szCs w:val="21"/>
        </w:rPr>
        <w:t>LIST:CHA</w:t>
      </w:r>
      <w:r w:rsidRPr="007B78B6">
        <w:rPr>
          <w:szCs w:val="21"/>
        </w:rPr>
        <w:t>in</w:t>
      </w:r>
    </w:p>
    <w:p w:rsidR="007B4F1E" w:rsidRPr="007B78B6" w:rsidRDefault="007A3884" w:rsidP="007B4F1E">
      <w:pPr>
        <w:rPr>
          <w:szCs w:val="21"/>
        </w:rPr>
      </w:pPr>
      <w:r w:rsidRPr="007B78B6">
        <w:rPr>
          <w:rFonts w:hint="eastAsia"/>
          <w:szCs w:val="21"/>
        </w:rPr>
        <w:t xml:space="preserve">This command specifies </w:t>
      </w:r>
      <w:r w:rsidRPr="007B78B6">
        <w:rPr>
          <w:szCs w:val="21"/>
        </w:rPr>
        <w:t>the</w:t>
      </w:r>
      <w:r w:rsidRPr="007B78B6">
        <w:rPr>
          <w:rFonts w:hint="eastAsia"/>
          <w:szCs w:val="21"/>
        </w:rPr>
        <w:t xml:space="preserve"> chained list for the present list.</w:t>
      </w:r>
    </w:p>
    <w:p w:rsidR="006F64D3" w:rsidRPr="007B78B6" w:rsidRDefault="006F64D3" w:rsidP="007B4F1E">
      <w:pPr>
        <w:rPr>
          <w:szCs w:val="21"/>
        </w:rPr>
      </w:pPr>
    </w:p>
    <w:p w:rsidR="006F64D3" w:rsidRPr="007B78B6" w:rsidRDefault="005233E4" w:rsidP="00043D36">
      <w:pPr>
        <w:rPr>
          <w:szCs w:val="21"/>
        </w:rPr>
      </w:pPr>
      <w:r w:rsidRPr="007B78B6">
        <w:rPr>
          <w:rFonts w:hint="eastAsia"/>
          <w:b/>
          <w:szCs w:val="21"/>
        </w:rPr>
        <w:t xml:space="preserve">Command Syntax: </w:t>
      </w:r>
      <w:r w:rsidR="006F64D3" w:rsidRPr="007B78B6">
        <w:rPr>
          <w:rFonts w:hAnsi="宋体" w:cs="宋体"/>
          <w:szCs w:val="21"/>
        </w:rPr>
        <w:t>[</w:t>
      </w:r>
      <w:r w:rsidR="006F64D3" w:rsidRPr="007B78B6">
        <w:rPr>
          <w:rFonts w:hAnsi="宋体" w:cs="宋体"/>
          <w:b/>
          <w:szCs w:val="21"/>
        </w:rPr>
        <w:t>SOUR</w:t>
      </w:r>
      <w:r w:rsidR="006F64D3" w:rsidRPr="007B78B6">
        <w:rPr>
          <w:rFonts w:hAnsi="宋体" w:cs="宋体"/>
          <w:szCs w:val="21"/>
        </w:rPr>
        <w:t>ce:]</w:t>
      </w:r>
      <w:r w:rsidR="006F64D3" w:rsidRPr="007B78B6">
        <w:rPr>
          <w:b/>
          <w:szCs w:val="21"/>
        </w:rPr>
        <w:t>LIST:CHA</w:t>
      </w:r>
      <w:r w:rsidR="006F64D3" w:rsidRPr="007B78B6">
        <w:rPr>
          <w:szCs w:val="21"/>
        </w:rPr>
        <w:t>in &lt;NR1&gt;</w:t>
      </w:r>
    </w:p>
    <w:p w:rsidR="006F64D3" w:rsidRPr="007B78B6" w:rsidRDefault="005233E4" w:rsidP="00043D36">
      <w:pPr>
        <w:rPr>
          <w:b/>
          <w:szCs w:val="21"/>
        </w:rPr>
      </w:pPr>
      <w:r w:rsidRPr="007B78B6">
        <w:rPr>
          <w:rFonts w:hint="eastAsia"/>
          <w:b/>
          <w:szCs w:val="21"/>
        </w:rPr>
        <w:lastRenderedPageBreak/>
        <w:t xml:space="preserve">Parameters: </w:t>
      </w:r>
      <w:r w:rsidR="006F64D3" w:rsidRPr="007B78B6">
        <w:rPr>
          <w:szCs w:val="21"/>
        </w:rPr>
        <w:t>0~9</w:t>
      </w:r>
    </w:p>
    <w:p w:rsidR="006F64D3" w:rsidRPr="007B78B6" w:rsidRDefault="0003101B" w:rsidP="00043D36">
      <w:pPr>
        <w:rPr>
          <w:b/>
          <w:szCs w:val="21"/>
        </w:rPr>
      </w:pPr>
      <w:r w:rsidRPr="007B78B6">
        <w:rPr>
          <w:rFonts w:hint="eastAsia"/>
          <w:b/>
          <w:szCs w:val="21"/>
        </w:rPr>
        <w:t xml:space="preserve">Example: </w:t>
      </w:r>
      <w:r w:rsidR="006F64D3" w:rsidRPr="007B78B6">
        <w:rPr>
          <w:b/>
          <w:szCs w:val="21"/>
        </w:rPr>
        <w:t>LIST:CHA</w:t>
      </w:r>
      <w:r w:rsidR="006F64D3" w:rsidRPr="007B78B6">
        <w:rPr>
          <w:szCs w:val="21"/>
        </w:rPr>
        <w:t xml:space="preserve"> 2</w:t>
      </w:r>
      <w:r w:rsidR="006F64D3" w:rsidRPr="007B78B6">
        <w:rPr>
          <w:szCs w:val="21"/>
        </w:rPr>
        <w:tab/>
      </w:r>
      <w:r w:rsidR="006F64D3" w:rsidRPr="007B78B6">
        <w:rPr>
          <w:szCs w:val="21"/>
        </w:rPr>
        <w:tab/>
      </w:r>
      <w:r w:rsidR="006F64D3" w:rsidRPr="007B78B6">
        <w:rPr>
          <w:szCs w:val="21"/>
        </w:rPr>
        <w:tab/>
      </w:r>
      <w:r w:rsidR="006F64D3" w:rsidRPr="007B78B6">
        <w:rPr>
          <w:szCs w:val="21"/>
        </w:rPr>
        <w:tab/>
      </w:r>
      <w:r w:rsidR="006F64D3" w:rsidRPr="007B78B6">
        <w:rPr>
          <w:szCs w:val="21"/>
        </w:rPr>
        <w:tab/>
      </w:r>
      <w:r w:rsidR="006F64D3" w:rsidRPr="007B78B6">
        <w:rPr>
          <w:szCs w:val="21"/>
        </w:rPr>
        <w:tab/>
      </w:r>
      <w:r w:rsidR="00B938B9" w:rsidRPr="007B78B6">
        <w:rPr>
          <w:rFonts w:hint="eastAsia"/>
          <w:szCs w:val="21"/>
        </w:rPr>
        <w:t xml:space="preserve">    </w:t>
      </w:r>
      <w:r w:rsidR="006F64D3" w:rsidRPr="007B78B6">
        <w:rPr>
          <w:szCs w:val="21"/>
        </w:rPr>
        <w:tab/>
      </w:r>
      <w:r w:rsidR="007A3884" w:rsidRPr="007B78B6">
        <w:rPr>
          <w:rFonts w:hint="eastAsia"/>
          <w:szCs w:val="21"/>
        </w:rPr>
        <w:t>Set List 2 as the chained list for the present list;</w:t>
      </w:r>
    </w:p>
    <w:p w:rsidR="006F64D3" w:rsidRPr="007B78B6" w:rsidRDefault="005233E4" w:rsidP="00043D36">
      <w:pPr>
        <w:rPr>
          <w:b/>
          <w:szCs w:val="21"/>
        </w:rPr>
      </w:pPr>
      <w:r w:rsidRPr="007B78B6">
        <w:rPr>
          <w:rFonts w:hint="eastAsia"/>
          <w:b/>
          <w:szCs w:val="21"/>
        </w:rPr>
        <w:t xml:space="preserve">Query Syntax: </w:t>
      </w:r>
      <w:r w:rsidR="006F64D3" w:rsidRPr="007B78B6">
        <w:rPr>
          <w:rFonts w:hAnsi="宋体" w:cs="宋体"/>
          <w:szCs w:val="21"/>
        </w:rPr>
        <w:t>[</w:t>
      </w:r>
      <w:r w:rsidR="006F64D3" w:rsidRPr="007B78B6">
        <w:rPr>
          <w:rFonts w:hAnsi="宋体" w:cs="宋体"/>
          <w:b/>
          <w:szCs w:val="21"/>
        </w:rPr>
        <w:t>SOUR</w:t>
      </w:r>
      <w:r w:rsidR="006F64D3" w:rsidRPr="007B78B6">
        <w:rPr>
          <w:rFonts w:hAnsi="宋体" w:cs="宋体"/>
          <w:szCs w:val="21"/>
        </w:rPr>
        <w:t>ce:]</w:t>
      </w:r>
      <w:r w:rsidR="006F64D3" w:rsidRPr="007B78B6">
        <w:rPr>
          <w:b/>
          <w:szCs w:val="21"/>
        </w:rPr>
        <w:t>LIST:CHA</w:t>
      </w:r>
      <w:r w:rsidR="006F64D3" w:rsidRPr="007B78B6">
        <w:rPr>
          <w:szCs w:val="21"/>
        </w:rPr>
        <w:t>in?</w:t>
      </w:r>
    </w:p>
    <w:p w:rsidR="006F64D3" w:rsidRPr="007B78B6" w:rsidRDefault="005233E4" w:rsidP="00043D36">
      <w:pPr>
        <w:rPr>
          <w:b/>
          <w:szCs w:val="21"/>
        </w:rPr>
      </w:pPr>
      <w:r w:rsidRPr="007B78B6">
        <w:rPr>
          <w:rFonts w:hint="eastAsia"/>
          <w:b/>
          <w:szCs w:val="21"/>
        </w:rPr>
        <w:t xml:space="preserve">Returned Parameters: </w:t>
      </w:r>
      <w:r w:rsidR="006F64D3" w:rsidRPr="007B78B6">
        <w:rPr>
          <w:szCs w:val="21"/>
        </w:rPr>
        <w:t>&lt;NR1&gt;</w:t>
      </w:r>
    </w:p>
    <w:p w:rsidR="006F64D3" w:rsidRPr="007B78B6" w:rsidRDefault="0003101B" w:rsidP="00043D36">
      <w:pPr>
        <w:rPr>
          <w:szCs w:val="21"/>
        </w:rPr>
      </w:pPr>
      <w:r w:rsidRPr="007B78B6">
        <w:rPr>
          <w:rFonts w:hint="eastAsia"/>
          <w:b/>
          <w:szCs w:val="21"/>
        </w:rPr>
        <w:t xml:space="preserve">Example: </w:t>
      </w:r>
      <w:r w:rsidR="006F64D3" w:rsidRPr="007B78B6">
        <w:rPr>
          <w:b/>
          <w:szCs w:val="21"/>
        </w:rPr>
        <w:t>LIST:CHA?</w:t>
      </w:r>
      <w:r w:rsidR="006F64D3" w:rsidRPr="007B78B6">
        <w:rPr>
          <w:b/>
          <w:szCs w:val="21"/>
        </w:rPr>
        <w:tab/>
      </w:r>
      <w:r w:rsidR="006F64D3" w:rsidRPr="007B78B6">
        <w:rPr>
          <w:szCs w:val="21"/>
        </w:rPr>
        <w:tab/>
      </w:r>
      <w:r w:rsidR="006F64D3" w:rsidRPr="007B78B6">
        <w:rPr>
          <w:szCs w:val="21"/>
        </w:rPr>
        <w:tab/>
      </w:r>
      <w:r w:rsidR="006F64D3" w:rsidRPr="007B78B6">
        <w:rPr>
          <w:szCs w:val="21"/>
        </w:rPr>
        <w:tab/>
      </w:r>
      <w:r w:rsidR="006F64D3" w:rsidRPr="007B78B6">
        <w:rPr>
          <w:szCs w:val="21"/>
        </w:rPr>
        <w:tab/>
      </w:r>
      <w:r w:rsidR="006F64D3" w:rsidRPr="007B78B6">
        <w:rPr>
          <w:szCs w:val="21"/>
        </w:rPr>
        <w:tab/>
      </w:r>
      <w:r w:rsidR="00B938B9" w:rsidRPr="007B78B6">
        <w:rPr>
          <w:rFonts w:hint="eastAsia"/>
          <w:szCs w:val="21"/>
        </w:rPr>
        <w:t xml:space="preserve">    </w:t>
      </w:r>
      <w:r w:rsidR="006F64D3" w:rsidRPr="007B78B6">
        <w:rPr>
          <w:szCs w:val="21"/>
        </w:rPr>
        <w:tab/>
      </w:r>
      <w:r w:rsidR="007A3884" w:rsidRPr="007B78B6">
        <w:rPr>
          <w:rFonts w:hint="eastAsia"/>
          <w:szCs w:val="21"/>
        </w:rPr>
        <w:t>Query the chained list for the present list;</w:t>
      </w:r>
    </w:p>
    <w:p w:rsidR="006F64D3" w:rsidRPr="00243F0D" w:rsidRDefault="005233E4" w:rsidP="00043D36">
      <w:pPr>
        <w:rPr>
          <w:rFonts w:hAnsi="宋体" w:cs="宋体"/>
          <w:b/>
          <w:szCs w:val="21"/>
        </w:rPr>
      </w:pPr>
      <w:r w:rsidRPr="007B78B6">
        <w:rPr>
          <w:rFonts w:hAnsi="宋体" w:cs="宋体" w:hint="eastAsia"/>
          <w:b/>
          <w:szCs w:val="21"/>
        </w:rPr>
        <w:t xml:space="preserve">Related Commands: </w:t>
      </w:r>
      <w:r w:rsidR="006F64D3" w:rsidRPr="007B78B6">
        <w:rPr>
          <w:rFonts w:hAnsi="宋体" w:cs="宋体"/>
          <w:b/>
          <w:szCs w:val="21"/>
        </w:rPr>
        <w:t>LIST:NUMB</w:t>
      </w:r>
      <w:r w:rsidR="006F64D3" w:rsidRPr="007B78B6">
        <w:rPr>
          <w:rFonts w:hAnsi="宋体" w:cs="宋体" w:hint="eastAsia"/>
          <w:b/>
          <w:szCs w:val="21"/>
        </w:rPr>
        <w:t>，</w:t>
      </w:r>
      <w:r w:rsidR="006F64D3" w:rsidRPr="007B78B6">
        <w:rPr>
          <w:rFonts w:hAnsi="宋体" w:cs="宋体"/>
          <w:b/>
          <w:szCs w:val="21"/>
        </w:rPr>
        <w:t>LIST:MEMO</w:t>
      </w:r>
    </w:p>
    <w:p w:rsidR="00B531CD" w:rsidRPr="007B78B6" w:rsidRDefault="00B531CD" w:rsidP="00043D36">
      <w:pPr>
        <w:rPr>
          <w:b/>
          <w:szCs w:val="21"/>
        </w:rPr>
      </w:pPr>
    </w:p>
    <w:p w:rsidR="006F64D3" w:rsidRPr="007B78B6" w:rsidRDefault="006F64D3" w:rsidP="00043D36">
      <w:pPr>
        <w:rPr>
          <w:b/>
          <w:szCs w:val="21"/>
        </w:rPr>
      </w:pPr>
      <w:r w:rsidRPr="007B78B6">
        <w:rPr>
          <w:rFonts w:hAnsi="宋体" w:cs="宋体"/>
          <w:szCs w:val="21"/>
        </w:rPr>
        <w:t>[</w:t>
      </w:r>
      <w:r w:rsidRPr="007B78B6">
        <w:rPr>
          <w:rFonts w:hAnsi="宋体" w:cs="宋体"/>
          <w:b/>
          <w:szCs w:val="21"/>
        </w:rPr>
        <w:t>SOUR</w:t>
      </w:r>
      <w:r w:rsidRPr="007B78B6">
        <w:rPr>
          <w:rFonts w:hAnsi="宋体" w:cs="宋体"/>
          <w:szCs w:val="21"/>
        </w:rPr>
        <w:t>ce:]</w:t>
      </w:r>
      <w:r w:rsidRPr="007B78B6">
        <w:rPr>
          <w:b/>
          <w:szCs w:val="21"/>
        </w:rPr>
        <w:t>LIST:CLE</w:t>
      </w:r>
      <w:r w:rsidRPr="007B78B6">
        <w:rPr>
          <w:szCs w:val="21"/>
        </w:rPr>
        <w:t>ar</w:t>
      </w:r>
    </w:p>
    <w:p w:rsidR="007B4F1E" w:rsidRPr="007B78B6" w:rsidRDefault="00491E01" w:rsidP="007B4F1E">
      <w:pPr>
        <w:rPr>
          <w:szCs w:val="21"/>
        </w:rPr>
      </w:pPr>
      <w:r w:rsidRPr="007B78B6">
        <w:rPr>
          <w:rFonts w:hint="eastAsia"/>
          <w:szCs w:val="21"/>
        </w:rPr>
        <w:t>This command deletes all steps of the present list.</w:t>
      </w:r>
    </w:p>
    <w:p w:rsidR="006F64D3" w:rsidRPr="007B78B6" w:rsidRDefault="006F64D3" w:rsidP="007B4F1E">
      <w:pPr>
        <w:rPr>
          <w:szCs w:val="21"/>
        </w:rPr>
      </w:pPr>
    </w:p>
    <w:p w:rsidR="006F64D3" w:rsidRPr="007B78B6" w:rsidRDefault="005233E4" w:rsidP="00043D36">
      <w:pPr>
        <w:rPr>
          <w:b/>
          <w:szCs w:val="21"/>
        </w:rPr>
      </w:pPr>
      <w:r w:rsidRPr="007B78B6">
        <w:rPr>
          <w:rFonts w:hint="eastAsia"/>
          <w:b/>
          <w:szCs w:val="21"/>
        </w:rPr>
        <w:t xml:space="preserve">Command Syntax: </w:t>
      </w:r>
      <w:r w:rsidR="006F64D3" w:rsidRPr="007B78B6">
        <w:rPr>
          <w:rFonts w:hAnsi="宋体" w:cs="宋体"/>
          <w:szCs w:val="21"/>
        </w:rPr>
        <w:t>[</w:t>
      </w:r>
      <w:r w:rsidR="006F64D3" w:rsidRPr="007B78B6">
        <w:rPr>
          <w:rFonts w:hAnsi="宋体" w:cs="宋体"/>
          <w:b/>
          <w:szCs w:val="21"/>
        </w:rPr>
        <w:t>SOUR</w:t>
      </w:r>
      <w:r w:rsidR="006F64D3" w:rsidRPr="007B78B6">
        <w:rPr>
          <w:rFonts w:hAnsi="宋体" w:cs="宋体"/>
          <w:szCs w:val="21"/>
        </w:rPr>
        <w:t>ce:]</w:t>
      </w:r>
      <w:r w:rsidR="006F64D3" w:rsidRPr="007B78B6">
        <w:rPr>
          <w:b/>
          <w:szCs w:val="21"/>
        </w:rPr>
        <w:t>LIST:CLE</w:t>
      </w:r>
      <w:r w:rsidR="006F64D3" w:rsidRPr="007B78B6">
        <w:rPr>
          <w:szCs w:val="21"/>
        </w:rPr>
        <w:t>ar</w:t>
      </w:r>
    </w:p>
    <w:p w:rsidR="006F64D3" w:rsidRPr="007B78B6" w:rsidRDefault="005233E4" w:rsidP="00043D36">
      <w:pPr>
        <w:rPr>
          <w:b/>
          <w:szCs w:val="21"/>
        </w:rPr>
      </w:pPr>
      <w:r w:rsidRPr="007B78B6">
        <w:rPr>
          <w:rFonts w:hint="eastAsia"/>
          <w:b/>
          <w:szCs w:val="21"/>
        </w:rPr>
        <w:t xml:space="preserve">Parameters: </w:t>
      </w:r>
      <w:r w:rsidR="009B3A06" w:rsidRPr="007B78B6">
        <w:rPr>
          <w:rFonts w:hint="eastAsia"/>
          <w:szCs w:val="21"/>
        </w:rPr>
        <w:t>None</w:t>
      </w:r>
    </w:p>
    <w:p w:rsidR="006F64D3" w:rsidRPr="007B78B6" w:rsidRDefault="0003101B" w:rsidP="00043D36">
      <w:pPr>
        <w:rPr>
          <w:b/>
          <w:szCs w:val="21"/>
        </w:rPr>
      </w:pPr>
      <w:r w:rsidRPr="007B78B6">
        <w:rPr>
          <w:rFonts w:hint="eastAsia"/>
          <w:b/>
          <w:szCs w:val="21"/>
        </w:rPr>
        <w:t xml:space="preserve">Example: </w:t>
      </w:r>
      <w:r w:rsidR="006F64D3" w:rsidRPr="007B78B6">
        <w:rPr>
          <w:b/>
          <w:szCs w:val="21"/>
        </w:rPr>
        <w:t>LIST:CLE</w:t>
      </w:r>
      <w:r w:rsidR="006F64D3" w:rsidRPr="007B78B6">
        <w:rPr>
          <w:b/>
          <w:szCs w:val="21"/>
        </w:rPr>
        <w:tab/>
      </w:r>
      <w:r w:rsidR="006F64D3" w:rsidRPr="007B78B6">
        <w:rPr>
          <w:szCs w:val="21"/>
        </w:rPr>
        <w:tab/>
      </w:r>
      <w:r w:rsidR="006F64D3" w:rsidRPr="007B78B6">
        <w:rPr>
          <w:szCs w:val="21"/>
        </w:rPr>
        <w:tab/>
      </w:r>
      <w:r w:rsidR="006F64D3" w:rsidRPr="007B78B6">
        <w:rPr>
          <w:szCs w:val="21"/>
        </w:rPr>
        <w:tab/>
      </w:r>
      <w:r w:rsidR="006F64D3" w:rsidRPr="007B78B6">
        <w:rPr>
          <w:szCs w:val="21"/>
        </w:rPr>
        <w:tab/>
      </w:r>
      <w:r w:rsidR="006F64D3" w:rsidRPr="007B78B6">
        <w:rPr>
          <w:szCs w:val="21"/>
        </w:rPr>
        <w:tab/>
      </w:r>
      <w:r w:rsidR="006F64D3" w:rsidRPr="007B78B6">
        <w:rPr>
          <w:szCs w:val="21"/>
        </w:rPr>
        <w:tab/>
      </w:r>
      <w:r w:rsidR="006F64D3" w:rsidRPr="007B78B6">
        <w:rPr>
          <w:szCs w:val="21"/>
        </w:rPr>
        <w:tab/>
      </w:r>
      <w:r w:rsidR="006F64D3" w:rsidRPr="007B78B6">
        <w:rPr>
          <w:szCs w:val="21"/>
        </w:rPr>
        <w:tab/>
      </w:r>
      <w:r w:rsidR="00491E01" w:rsidRPr="007B78B6">
        <w:rPr>
          <w:rFonts w:hint="eastAsia"/>
          <w:szCs w:val="21"/>
        </w:rPr>
        <w:t>Delete all steps of the present list;</w:t>
      </w:r>
    </w:p>
    <w:p w:rsidR="006F64D3" w:rsidRPr="007B78B6" w:rsidRDefault="005233E4" w:rsidP="00043D36">
      <w:pPr>
        <w:rPr>
          <w:rFonts w:hAnsi="宋体" w:cs="宋体"/>
          <w:b/>
          <w:szCs w:val="21"/>
        </w:rPr>
      </w:pPr>
      <w:r w:rsidRPr="007B78B6">
        <w:rPr>
          <w:rFonts w:hAnsi="宋体" w:cs="宋体" w:hint="eastAsia"/>
          <w:b/>
          <w:szCs w:val="21"/>
        </w:rPr>
        <w:t xml:space="preserve">Related Commands: </w:t>
      </w:r>
      <w:r w:rsidR="006F64D3" w:rsidRPr="007B78B6">
        <w:rPr>
          <w:rFonts w:hAnsi="宋体" w:cs="宋体"/>
          <w:b/>
          <w:szCs w:val="21"/>
        </w:rPr>
        <w:t>LIST:SAVE</w:t>
      </w:r>
    </w:p>
    <w:p w:rsidR="00E96921" w:rsidRPr="007B78B6" w:rsidRDefault="00E96921" w:rsidP="00043D36">
      <w:pPr>
        <w:rPr>
          <w:b/>
          <w:szCs w:val="21"/>
        </w:rPr>
      </w:pPr>
    </w:p>
    <w:p w:rsidR="006F64D3" w:rsidRPr="007B78B6" w:rsidRDefault="006F64D3" w:rsidP="00043D36">
      <w:pPr>
        <w:rPr>
          <w:b/>
          <w:szCs w:val="21"/>
        </w:rPr>
      </w:pPr>
      <w:r w:rsidRPr="007B78B6">
        <w:rPr>
          <w:rFonts w:hAnsi="宋体" w:cs="宋体"/>
          <w:szCs w:val="21"/>
        </w:rPr>
        <w:t>[</w:t>
      </w:r>
      <w:r w:rsidRPr="007B78B6">
        <w:rPr>
          <w:rFonts w:hAnsi="宋体" w:cs="宋体"/>
          <w:b/>
          <w:szCs w:val="21"/>
        </w:rPr>
        <w:t>SOUR</w:t>
      </w:r>
      <w:r w:rsidRPr="007B78B6">
        <w:rPr>
          <w:rFonts w:hAnsi="宋体" w:cs="宋体"/>
          <w:szCs w:val="21"/>
        </w:rPr>
        <w:t>ce:]</w:t>
      </w:r>
      <w:r w:rsidRPr="007B78B6">
        <w:rPr>
          <w:b/>
          <w:szCs w:val="21"/>
        </w:rPr>
        <w:t>LIST:SAVE</w:t>
      </w:r>
    </w:p>
    <w:p w:rsidR="007B4F1E" w:rsidRPr="007B78B6" w:rsidRDefault="00A3771E" w:rsidP="00043D36">
      <w:pPr>
        <w:rPr>
          <w:szCs w:val="21"/>
        </w:rPr>
      </w:pPr>
      <w:r w:rsidRPr="007B78B6">
        <w:rPr>
          <w:rFonts w:hint="eastAsia"/>
          <w:szCs w:val="21"/>
        </w:rPr>
        <w:t>This command saves the settings for the present list, including its memo, test steps, cycle times and chain.</w:t>
      </w:r>
    </w:p>
    <w:p w:rsidR="006F64D3" w:rsidRPr="007B78B6" w:rsidRDefault="006F64D3" w:rsidP="00043D36">
      <w:pPr>
        <w:rPr>
          <w:szCs w:val="21"/>
        </w:rPr>
      </w:pPr>
    </w:p>
    <w:p w:rsidR="006F64D3" w:rsidRPr="007B78B6" w:rsidRDefault="005233E4" w:rsidP="00043D36">
      <w:pPr>
        <w:rPr>
          <w:b/>
          <w:szCs w:val="21"/>
        </w:rPr>
      </w:pPr>
      <w:r w:rsidRPr="007B78B6">
        <w:rPr>
          <w:rFonts w:hint="eastAsia"/>
          <w:b/>
          <w:szCs w:val="21"/>
        </w:rPr>
        <w:t xml:space="preserve">Command Syntax: </w:t>
      </w:r>
      <w:r w:rsidR="006F64D3" w:rsidRPr="007B78B6">
        <w:rPr>
          <w:rFonts w:hAnsi="宋体" w:cs="宋体"/>
          <w:szCs w:val="21"/>
        </w:rPr>
        <w:t>[</w:t>
      </w:r>
      <w:r w:rsidR="006F64D3" w:rsidRPr="007B78B6">
        <w:rPr>
          <w:rFonts w:hAnsi="宋体" w:cs="宋体"/>
          <w:b/>
          <w:szCs w:val="21"/>
        </w:rPr>
        <w:t>SOUR</w:t>
      </w:r>
      <w:r w:rsidR="006F64D3" w:rsidRPr="007B78B6">
        <w:rPr>
          <w:rFonts w:hAnsi="宋体" w:cs="宋体"/>
          <w:szCs w:val="21"/>
        </w:rPr>
        <w:t>ce:]</w:t>
      </w:r>
      <w:r w:rsidR="006F64D3" w:rsidRPr="007B78B6">
        <w:rPr>
          <w:b/>
          <w:szCs w:val="21"/>
        </w:rPr>
        <w:t>LIST:SAVE</w:t>
      </w:r>
    </w:p>
    <w:p w:rsidR="006F64D3" w:rsidRPr="007B78B6" w:rsidRDefault="005233E4" w:rsidP="00043D36">
      <w:pPr>
        <w:rPr>
          <w:b/>
          <w:szCs w:val="21"/>
        </w:rPr>
      </w:pPr>
      <w:r w:rsidRPr="007B78B6">
        <w:rPr>
          <w:rFonts w:hint="eastAsia"/>
          <w:b/>
          <w:szCs w:val="21"/>
        </w:rPr>
        <w:t xml:space="preserve">Parameters: </w:t>
      </w:r>
      <w:r w:rsidR="009B3A06" w:rsidRPr="007B78B6">
        <w:rPr>
          <w:rFonts w:hint="eastAsia"/>
          <w:szCs w:val="21"/>
        </w:rPr>
        <w:t>None</w:t>
      </w:r>
    </w:p>
    <w:p w:rsidR="006F64D3" w:rsidRPr="007B78B6" w:rsidRDefault="0003101B" w:rsidP="00043D36">
      <w:pPr>
        <w:rPr>
          <w:szCs w:val="21"/>
        </w:rPr>
      </w:pPr>
      <w:r w:rsidRPr="007B78B6">
        <w:rPr>
          <w:rFonts w:hint="eastAsia"/>
          <w:b/>
          <w:szCs w:val="21"/>
        </w:rPr>
        <w:t xml:space="preserve">Example: </w:t>
      </w:r>
      <w:r w:rsidR="006F64D3" w:rsidRPr="007B78B6">
        <w:rPr>
          <w:b/>
          <w:szCs w:val="21"/>
        </w:rPr>
        <w:t>LIST:SAVE</w:t>
      </w:r>
      <w:r w:rsidR="006F64D3" w:rsidRPr="007B78B6">
        <w:rPr>
          <w:b/>
          <w:szCs w:val="21"/>
        </w:rPr>
        <w:tab/>
      </w:r>
      <w:r w:rsidR="006F64D3" w:rsidRPr="007B78B6">
        <w:rPr>
          <w:szCs w:val="21"/>
        </w:rPr>
        <w:tab/>
      </w:r>
      <w:r w:rsidR="006F64D3" w:rsidRPr="007B78B6">
        <w:rPr>
          <w:szCs w:val="21"/>
        </w:rPr>
        <w:tab/>
      </w:r>
      <w:r w:rsidR="006F64D3" w:rsidRPr="007B78B6">
        <w:rPr>
          <w:szCs w:val="21"/>
        </w:rPr>
        <w:tab/>
      </w:r>
      <w:r w:rsidR="006F64D3" w:rsidRPr="007B78B6">
        <w:rPr>
          <w:szCs w:val="21"/>
        </w:rPr>
        <w:tab/>
      </w:r>
      <w:r w:rsidR="006F64D3" w:rsidRPr="007B78B6">
        <w:rPr>
          <w:szCs w:val="21"/>
        </w:rPr>
        <w:tab/>
      </w:r>
      <w:r w:rsidR="006F64D3" w:rsidRPr="007B78B6">
        <w:rPr>
          <w:szCs w:val="21"/>
        </w:rPr>
        <w:tab/>
      </w:r>
      <w:r w:rsidR="006F64D3" w:rsidRPr="007B78B6">
        <w:rPr>
          <w:szCs w:val="21"/>
        </w:rPr>
        <w:tab/>
        <w:t xml:space="preserve">  </w:t>
      </w:r>
      <w:r w:rsidR="00A3771E" w:rsidRPr="007B78B6">
        <w:rPr>
          <w:rFonts w:hint="eastAsia"/>
          <w:szCs w:val="21"/>
        </w:rPr>
        <w:t>Save the settings of the present list;</w:t>
      </w:r>
    </w:p>
    <w:p w:rsidR="006F64D3" w:rsidRPr="007B78B6" w:rsidRDefault="005233E4" w:rsidP="00043D36">
      <w:pPr>
        <w:rPr>
          <w:szCs w:val="21"/>
        </w:rPr>
      </w:pPr>
      <w:r w:rsidRPr="007B78B6">
        <w:rPr>
          <w:rFonts w:hint="eastAsia"/>
          <w:b/>
          <w:szCs w:val="21"/>
        </w:rPr>
        <w:t xml:space="preserve">Related Commands: </w:t>
      </w:r>
      <w:r w:rsidR="006F64D3" w:rsidRPr="007B78B6">
        <w:rPr>
          <w:b/>
          <w:szCs w:val="21"/>
        </w:rPr>
        <w:t>LIST:CLE</w:t>
      </w:r>
    </w:p>
    <w:p w:rsidR="006F64D3" w:rsidRPr="00555559" w:rsidRDefault="006F64D3" w:rsidP="00043D36">
      <w:pPr>
        <w:rPr>
          <w:szCs w:val="21"/>
        </w:rPr>
      </w:pPr>
    </w:p>
    <w:p w:rsidR="006F64D3" w:rsidRPr="00555559" w:rsidRDefault="006F64D3" w:rsidP="00043D36">
      <w:pPr>
        <w:rPr>
          <w:b/>
          <w:szCs w:val="21"/>
        </w:rPr>
      </w:pPr>
    </w:p>
    <w:p w:rsidR="006F64D3" w:rsidRPr="007B78B6" w:rsidRDefault="006F64D3" w:rsidP="00043D36">
      <w:pPr>
        <w:numPr>
          <w:ilvl w:val="2"/>
          <w:numId w:val="18"/>
        </w:numPr>
        <w:tabs>
          <w:tab w:val="clear" w:pos="720"/>
          <w:tab w:val="num" w:pos="540"/>
        </w:tabs>
        <w:outlineLvl w:val="2"/>
        <w:rPr>
          <w:b/>
          <w:sz w:val="28"/>
          <w:szCs w:val="28"/>
        </w:rPr>
      </w:pPr>
      <w:r w:rsidRPr="007B78B6">
        <w:rPr>
          <w:rFonts w:eastAsia="Times New Roman"/>
          <w:b/>
          <w:sz w:val="28"/>
          <w:szCs w:val="28"/>
        </w:rPr>
        <w:t>Transient</w:t>
      </w:r>
      <w:r w:rsidRPr="007B78B6">
        <w:rPr>
          <w:b/>
          <w:sz w:val="28"/>
          <w:szCs w:val="28"/>
        </w:rPr>
        <w:t xml:space="preserve"> Subsystem</w:t>
      </w:r>
    </w:p>
    <w:p w:rsidR="00DB25E1" w:rsidRPr="007B78B6" w:rsidRDefault="00DB25E1" w:rsidP="00E96921">
      <w:pPr>
        <w:outlineLvl w:val="2"/>
        <w:rPr>
          <w:szCs w:val="21"/>
        </w:rPr>
      </w:pPr>
      <w:r w:rsidRPr="007B78B6">
        <w:rPr>
          <w:rFonts w:hint="eastAsia"/>
          <w:szCs w:val="21"/>
        </w:rPr>
        <w:t xml:space="preserve">The transient operation allows the electronic load switch between the high level (LevelH) and the low level (LevelL). </w:t>
      </w:r>
      <w:r w:rsidR="00784353" w:rsidRPr="007B78B6">
        <w:rPr>
          <w:rFonts w:hint="eastAsia"/>
          <w:szCs w:val="21"/>
        </w:rPr>
        <w:t>This is to test the dynamic characteristics of the power supply. The transient operation can be executed in CC, CV, CR and CP modes, and has three modes: Continous, Pulse and Toggle.</w:t>
      </w:r>
    </w:p>
    <w:p w:rsidR="00784353" w:rsidRPr="007B78B6" w:rsidRDefault="00784353" w:rsidP="00E96921">
      <w:pPr>
        <w:outlineLvl w:val="2"/>
        <w:rPr>
          <w:szCs w:val="21"/>
        </w:rPr>
      </w:pPr>
      <w:r w:rsidRPr="007B78B6">
        <w:rPr>
          <w:rFonts w:hint="eastAsia"/>
          <w:szCs w:val="21"/>
        </w:rPr>
        <w:t>●</w:t>
      </w:r>
      <w:r w:rsidRPr="007B78B6">
        <w:rPr>
          <w:rFonts w:hint="eastAsia"/>
          <w:szCs w:val="21"/>
        </w:rPr>
        <w:t>Continous    The electronic load periodically switches between LevelH and LevelL.</w:t>
      </w:r>
    </w:p>
    <w:p w:rsidR="00784353" w:rsidRPr="007B78B6" w:rsidRDefault="000967DC" w:rsidP="000967DC">
      <w:pPr>
        <w:ind w:left="1575" w:hangingChars="750" w:hanging="1575"/>
        <w:outlineLvl w:val="2"/>
        <w:rPr>
          <w:szCs w:val="21"/>
        </w:rPr>
      </w:pPr>
      <w:r w:rsidRPr="007B78B6">
        <w:rPr>
          <w:rFonts w:hint="eastAsia"/>
          <w:szCs w:val="21"/>
        </w:rPr>
        <w:t>●</w:t>
      </w:r>
      <w:r w:rsidRPr="007B78B6">
        <w:rPr>
          <w:rFonts w:hint="eastAsia"/>
          <w:szCs w:val="21"/>
        </w:rPr>
        <w:t>Pulse        Before a trigger occurs, the load remains at Level L. While a trigger is received, the load switches to LevelH. And after the input has remained at LevelH for a certain time, the load returned to LevelL again.</w:t>
      </w:r>
    </w:p>
    <w:p w:rsidR="000967DC" w:rsidRPr="007B78B6" w:rsidRDefault="000967DC" w:rsidP="008F0593">
      <w:pPr>
        <w:ind w:left="1575" w:hangingChars="750" w:hanging="1575"/>
        <w:outlineLvl w:val="2"/>
        <w:rPr>
          <w:szCs w:val="21"/>
        </w:rPr>
      </w:pPr>
      <w:r w:rsidRPr="007B78B6">
        <w:rPr>
          <w:rFonts w:hint="eastAsia"/>
          <w:szCs w:val="21"/>
        </w:rPr>
        <w:t>●</w:t>
      </w:r>
      <w:r w:rsidRPr="007B78B6">
        <w:rPr>
          <w:rFonts w:hint="eastAsia"/>
          <w:szCs w:val="21"/>
        </w:rPr>
        <w:t xml:space="preserve">Toggle       When a trigger is received, the load </w:t>
      </w:r>
      <w:r w:rsidR="008F0593" w:rsidRPr="007B78B6">
        <w:rPr>
          <w:rFonts w:hint="eastAsia"/>
          <w:szCs w:val="21"/>
        </w:rPr>
        <w:t xml:space="preserve">switches from the </w:t>
      </w:r>
      <w:r w:rsidR="00781ED6" w:rsidRPr="007B78B6">
        <w:rPr>
          <w:rFonts w:hint="eastAsia"/>
          <w:szCs w:val="21"/>
        </w:rPr>
        <w:t>LevelH</w:t>
      </w:r>
      <w:r w:rsidR="008F0593" w:rsidRPr="007B78B6">
        <w:rPr>
          <w:rFonts w:hint="eastAsia"/>
          <w:szCs w:val="21"/>
        </w:rPr>
        <w:t xml:space="preserve"> to the </w:t>
      </w:r>
      <w:r w:rsidR="00781ED6" w:rsidRPr="007B78B6">
        <w:rPr>
          <w:rFonts w:hint="eastAsia"/>
          <w:szCs w:val="21"/>
        </w:rPr>
        <w:t>LevelH</w:t>
      </w:r>
      <w:r w:rsidR="008F0593" w:rsidRPr="007B78B6">
        <w:rPr>
          <w:rFonts w:hint="eastAsia"/>
          <w:szCs w:val="21"/>
        </w:rPr>
        <w:t xml:space="preserve">. When a trigger is received again, the load switches from the </w:t>
      </w:r>
      <w:r w:rsidR="00781ED6" w:rsidRPr="007B78B6">
        <w:rPr>
          <w:rFonts w:hint="eastAsia"/>
          <w:szCs w:val="21"/>
        </w:rPr>
        <w:t>LevelH</w:t>
      </w:r>
      <w:r w:rsidR="008F0593" w:rsidRPr="007B78B6">
        <w:rPr>
          <w:rFonts w:hint="eastAsia"/>
          <w:szCs w:val="21"/>
        </w:rPr>
        <w:t xml:space="preserve"> to </w:t>
      </w:r>
      <w:r w:rsidR="00781ED6" w:rsidRPr="007B78B6">
        <w:rPr>
          <w:rFonts w:hint="eastAsia"/>
          <w:szCs w:val="21"/>
        </w:rPr>
        <w:t>LevelL</w:t>
      </w:r>
      <w:r w:rsidR="008F0593" w:rsidRPr="007B78B6">
        <w:rPr>
          <w:rFonts w:hint="eastAsia"/>
          <w:szCs w:val="21"/>
        </w:rPr>
        <w:t>.</w:t>
      </w:r>
    </w:p>
    <w:p w:rsidR="006F64D3" w:rsidRPr="007B78B6" w:rsidRDefault="006F64D3" w:rsidP="008F0593">
      <w:pPr>
        <w:outlineLvl w:val="2"/>
        <w:rPr>
          <w:szCs w:val="21"/>
        </w:rPr>
      </w:pPr>
    </w:p>
    <w:p w:rsidR="008F0593" w:rsidRPr="007B78B6" w:rsidRDefault="008F0593" w:rsidP="008F0593">
      <w:pPr>
        <w:spacing w:line="380" w:lineRule="exact"/>
        <w:rPr>
          <w:szCs w:val="21"/>
        </w:rPr>
      </w:pPr>
      <w:r w:rsidRPr="007B78B6">
        <w:rPr>
          <w:rFonts w:hint="eastAsia"/>
          <w:szCs w:val="21"/>
        </w:rPr>
        <w:t>The transient operation need to do the following settings: transient low level (LevelL), transient high level (LevelH), time for transient low level (TimeL), time for transient high level (TimeH), time for rising edge (TimeR), time for falling edge (TimeF) and operation mode.</w:t>
      </w:r>
    </w:p>
    <w:p w:rsidR="006F64D3" w:rsidRPr="007B78B6" w:rsidRDefault="006F64D3" w:rsidP="00043D36">
      <w:pPr>
        <w:spacing w:line="380" w:lineRule="exact"/>
        <w:ind w:firstLine="420"/>
        <w:rPr>
          <w:szCs w:val="21"/>
        </w:rPr>
      </w:pPr>
    </w:p>
    <w:p w:rsidR="006F64D3" w:rsidRPr="007B78B6" w:rsidRDefault="00E7553E" w:rsidP="00E334C7">
      <w:pPr>
        <w:spacing w:line="380" w:lineRule="exact"/>
        <w:ind w:firstLineChars="493" w:firstLine="1039"/>
        <w:rPr>
          <w:szCs w:val="21"/>
        </w:rPr>
      </w:pPr>
      <w:r w:rsidRPr="007B78B6">
        <w:rPr>
          <w:rFonts w:hint="eastAsia"/>
          <w:b/>
          <w:szCs w:val="21"/>
        </w:rPr>
        <w:t>Command</w:t>
      </w:r>
      <w:r w:rsidR="006F64D3" w:rsidRPr="007B78B6">
        <w:rPr>
          <w:b/>
          <w:szCs w:val="21"/>
        </w:rPr>
        <w:t xml:space="preserve"> </w:t>
      </w:r>
      <w:r w:rsidR="006F64D3" w:rsidRPr="007B78B6">
        <w:rPr>
          <w:szCs w:val="21"/>
        </w:rPr>
        <w:t xml:space="preserve">                                         </w:t>
      </w:r>
      <w:r w:rsidR="006F64D3" w:rsidRPr="007B78B6">
        <w:rPr>
          <w:b/>
          <w:szCs w:val="21"/>
        </w:rPr>
        <w:t xml:space="preserve"> </w:t>
      </w:r>
      <w:r w:rsidRPr="007B78B6">
        <w:rPr>
          <w:rFonts w:hint="eastAsia"/>
          <w:b/>
          <w:szCs w:val="21"/>
        </w:rPr>
        <w:t>Function</w:t>
      </w:r>
    </w:p>
    <w:p w:rsidR="006F64D3" w:rsidRPr="007B78B6" w:rsidRDefault="006F64D3" w:rsidP="00E334C7">
      <w:pPr>
        <w:ind w:left="3780" w:hangingChars="1800" w:hanging="3780"/>
        <w:outlineLvl w:val="2"/>
        <w:rPr>
          <w:szCs w:val="21"/>
        </w:rPr>
      </w:pPr>
      <w:r w:rsidRPr="007B78B6">
        <w:rPr>
          <w:szCs w:val="21"/>
        </w:rPr>
        <w:t>[</w:t>
      </w:r>
      <w:r w:rsidRPr="007B78B6">
        <w:rPr>
          <w:b/>
          <w:szCs w:val="21"/>
        </w:rPr>
        <w:t>SOUR</w:t>
      </w:r>
      <w:r w:rsidRPr="007B78B6">
        <w:rPr>
          <w:szCs w:val="21"/>
        </w:rPr>
        <w:t>ce:]</w:t>
      </w:r>
      <w:r w:rsidRPr="007B78B6">
        <w:rPr>
          <w:b/>
          <w:szCs w:val="21"/>
        </w:rPr>
        <w:t>TRAN</w:t>
      </w:r>
      <w:r w:rsidRPr="007B78B6">
        <w:rPr>
          <w:szCs w:val="21"/>
        </w:rPr>
        <w:t>sient</w:t>
      </w:r>
      <w:r w:rsidRPr="007B78B6">
        <w:rPr>
          <w:b/>
          <w:szCs w:val="21"/>
        </w:rPr>
        <w:t>:MODE</w:t>
      </w:r>
      <w:r w:rsidRPr="007B78B6">
        <w:rPr>
          <w:szCs w:val="21"/>
        </w:rPr>
        <w:t xml:space="preserve">                         </w:t>
      </w:r>
      <w:r w:rsidRPr="007B78B6">
        <w:rPr>
          <w:szCs w:val="21"/>
        </w:rPr>
        <w:tab/>
      </w:r>
      <w:r w:rsidR="00DF4C74" w:rsidRPr="007B78B6">
        <w:rPr>
          <w:rFonts w:hint="eastAsia"/>
          <w:szCs w:val="21"/>
        </w:rPr>
        <w:t>Set the operating mode for transient operation;</w:t>
      </w:r>
    </w:p>
    <w:p w:rsidR="006F64D3" w:rsidRPr="007B78B6" w:rsidRDefault="006F64D3" w:rsidP="00E334C7">
      <w:pPr>
        <w:ind w:left="3795" w:hangingChars="1800" w:hanging="3795"/>
        <w:outlineLvl w:val="2"/>
        <w:rPr>
          <w:szCs w:val="21"/>
        </w:rPr>
      </w:pPr>
      <w:r w:rsidRPr="007B78B6">
        <w:rPr>
          <w:b/>
          <w:szCs w:val="21"/>
        </w:rPr>
        <w:t>[SOURce:]TRANsient:MODE?</w:t>
      </w:r>
      <w:r w:rsidRPr="007B78B6">
        <w:rPr>
          <w:b/>
          <w:szCs w:val="21"/>
        </w:rPr>
        <w:tab/>
      </w:r>
      <w:r w:rsidRPr="007B78B6">
        <w:rPr>
          <w:b/>
          <w:szCs w:val="21"/>
        </w:rPr>
        <w:tab/>
      </w:r>
      <w:r w:rsidRPr="007B78B6">
        <w:rPr>
          <w:b/>
          <w:szCs w:val="21"/>
        </w:rPr>
        <w:tab/>
      </w:r>
      <w:r w:rsidRPr="007B78B6">
        <w:rPr>
          <w:b/>
          <w:szCs w:val="21"/>
        </w:rPr>
        <w:tab/>
      </w:r>
      <w:r w:rsidRPr="007B78B6">
        <w:rPr>
          <w:b/>
          <w:szCs w:val="21"/>
        </w:rPr>
        <w:tab/>
      </w:r>
      <w:r w:rsidR="00DF4C74" w:rsidRPr="007B78B6">
        <w:rPr>
          <w:rFonts w:hint="eastAsia"/>
          <w:szCs w:val="21"/>
        </w:rPr>
        <w:t>Query the operating mode;</w:t>
      </w:r>
    </w:p>
    <w:p w:rsidR="006F64D3" w:rsidRPr="007B78B6" w:rsidRDefault="006F64D3" w:rsidP="00E334C7">
      <w:pPr>
        <w:ind w:left="3780" w:hangingChars="1800" w:hanging="3780"/>
        <w:outlineLvl w:val="2"/>
        <w:rPr>
          <w:szCs w:val="21"/>
        </w:rPr>
      </w:pPr>
      <w:r w:rsidRPr="007B78B6">
        <w:rPr>
          <w:szCs w:val="21"/>
        </w:rPr>
        <w:lastRenderedPageBreak/>
        <w:t>[</w:t>
      </w:r>
      <w:r w:rsidRPr="007B78B6">
        <w:rPr>
          <w:b/>
          <w:szCs w:val="21"/>
        </w:rPr>
        <w:t>SOUR</w:t>
      </w:r>
      <w:r w:rsidRPr="007B78B6">
        <w:rPr>
          <w:szCs w:val="21"/>
        </w:rPr>
        <w:t>ce:]</w:t>
      </w:r>
      <w:r w:rsidRPr="007B78B6">
        <w:rPr>
          <w:b/>
          <w:szCs w:val="21"/>
        </w:rPr>
        <w:t>TRAN</w:t>
      </w:r>
      <w:r w:rsidRPr="007B78B6">
        <w:rPr>
          <w:szCs w:val="21"/>
        </w:rPr>
        <w:t>sient</w:t>
      </w:r>
      <w:r w:rsidRPr="007B78B6">
        <w:rPr>
          <w:b/>
          <w:szCs w:val="21"/>
        </w:rPr>
        <w:t>:LTIM</w:t>
      </w:r>
      <w:r w:rsidRPr="007B78B6">
        <w:rPr>
          <w:szCs w:val="21"/>
        </w:rPr>
        <w:t xml:space="preserve">e                        </w:t>
      </w:r>
      <w:r w:rsidRPr="007B78B6">
        <w:rPr>
          <w:szCs w:val="21"/>
        </w:rPr>
        <w:tab/>
      </w:r>
      <w:r w:rsidR="00DF4C74" w:rsidRPr="007B78B6">
        <w:rPr>
          <w:rFonts w:hint="eastAsia"/>
          <w:szCs w:val="21"/>
        </w:rPr>
        <w:t>Set the time for the transient low level;</w:t>
      </w:r>
    </w:p>
    <w:p w:rsidR="006F64D3" w:rsidRPr="007B78B6" w:rsidRDefault="006F64D3" w:rsidP="00E334C7">
      <w:pPr>
        <w:ind w:left="3795" w:hangingChars="1800" w:hanging="3795"/>
        <w:outlineLvl w:val="2"/>
        <w:rPr>
          <w:szCs w:val="21"/>
        </w:rPr>
      </w:pPr>
      <w:r w:rsidRPr="007B78B6">
        <w:rPr>
          <w:b/>
          <w:szCs w:val="21"/>
        </w:rPr>
        <w:t>[SOURce:]TRANsient:LTIMe?</w:t>
      </w:r>
      <w:r w:rsidRPr="007B78B6">
        <w:rPr>
          <w:b/>
          <w:szCs w:val="21"/>
        </w:rPr>
        <w:tab/>
      </w:r>
      <w:r w:rsidRPr="007B78B6">
        <w:rPr>
          <w:b/>
          <w:szCs w:val="21"/>
        </w:rPr>
        <w:tab/>
      </w:r>
      <w:r w:rsidRPr="007B78B6">
        <w:rPr>
          <w:b/>
          <w:szCs w:val="21"/>
        </w:rPr>
        <w:tab/>
      </w:r>
      <w:r w:rsidRPr="007B78B6">
        <w:rPr>
          <w:b/>
          <w:szCs w:val="21"/>
        </w:rPr>
        <w:tab/>
      </w:r>
      <w:r w:rsidRPr="007B78B6">
        <w:rPr>
          <w:b/>
          <w:szCs w:val="21"/>
        </w:rPr>
        <w:tab/>
      </w:r>
      <w:r w:rsidR="00DF4C74" w:rsidRPr="007B78B6">
        <w:rPr>
          <w:rFonts w:hint="eastAsia"/>
          <w:szCs w:val="21"/>
        </w:rPr>
        <w:t>Query the time for the transient low level;</w:t>
      </w:r>
    </w:p>
    <w:p w:rsidR="006F64D3" w:rsidRPr="007B78B6" w:rsidRDefault="006F64D3" w:rsidP="00E334C7">
      <w:pPr>
        <w:ind w:left="3780" w:hangingChars="1800" w:hanging="3780"/>
        <w:outlineLvl w:val="2"/>
        <w:rPr>
          <w:szCs w:val="21"/>
        </w:rPr>
      </w:pPr>
      <w:r w:rsidRPr="007B78B6">
        <w:rPr>
          <w:szCs w:val="21"/>
        </w:rPr>
        <w:t>[</w:t>
      </w:r>
      <w:r w:rsidRPr="007B78B6">
        <w:rPr>
          <w:b/>
          <w:szCs w:val="21"/>
        </w:rPr>
        <w:t>SOUR</w:t>
      </w:r>
      <w:r w:rsidRPr="007B78B6">
        <w:rPr>
          <w:szCs w:val="21"/>
        </w:rPr>
        <w:t>ce:]</w:t>
      </w:r>
      <w:r w:rsidRPr="007B78B6">
        <w:rPr>
          <w:b/>
          <w:szCs w:val="21"/>
        </w:rPr>
        <w:t>TRAN</w:t>
      </w:r>
      <w:r w:rsidRPr="007B78B6">
        <w:rPr>
          <w:szCs w:val="21"/>
        </w:rPr>
        <w:t>sient</w:t>
      </w:r>
      <w:r w:rsidRPr="007B78B6">
        <w:rPr>
          <w:b/>
          <w:szCs w:val="21"/>
        </w:rPr>
        <w:t>:HTIM</w:t>
      </w:r>
      <w:r w:rsidRPr="007B78B6">
        <w:rPr>
          <w:szCs w:val="21"/>
        </w:rPr>
        <w:t xml:space="preserve">e                         </w:t>
      </w:r>
      <w:r w:rsidRPr="007B78B6">
        <w:rPr>
          <w:szCs w:val="21"/>
        </w:rPr>
        <w:tab/>
      </w:r>
      <w:r w:rsidR="00DF4C74" w:rsidRPr="007B78B6">
        <w:rPr>
          <w:rFonts w:hint="eastAsia"/>
          <w:szCs w:val="21"/>
        </w:rPr>
        <w:t>Set the time for the transient high level;</w:t>
      </w:r>
    </w:p>
    <w:p w:rsidR="006F64D3" w:rsidRPr="007B78B6" w:rsidRDefault="006F64D3" w:rsidP="00E334C7">
      <w:pPr>
        <w:ind w:left="3795" w:hangingChars="1800" w:hanging="3795"/>
        <w:outlineLvl w:val="2"/>
        <w:rPr>
          <w:szCs w:val="21"/>
        </w:rPr>
      </w:pPr>
      <w:r w:rsidRPr="007B78B6">
        <w:rPr>
          <w:b/>
          <w:szCs w:val="21"/>
        </w:rPr>
        <w:t>[SOURce:]TRANsient:HTIMe?</w:t>
      </w:r>
      <w:r w:rsidRPr="007B78B6">
        <w:rPr>
          <w:b/>
          <w:szCs w:val="21"/>
        </w:rPr>
        <w:tab/>
      </w:r>
      <w:r w:rsidRPr="007B78B6">
        <w:rPr>
          <w:b/>
          <w:szCs w:val="21"/>
        </w:rPr>
        <w:tab/>
      </w:r>
      <w:r w:rsidRPr="007B78B6">
        <w:rPr>
          <w:b/>
          <w:szCs w:val="21"/>
        </w:rPr>
        <w:tab/>
      </w:r>
      <w:r w:rsidRPr="007B78B6">
        <w:rPr>
          <w:b/>
          <w:szCs w:val="21"/>
        </w:rPr>
        <w:tab/>
      </w:r>
      <w:r w:rsidRPr="007B78B6">
        <w:rPr>
          <w:b/>
          <w:szCs w:val="21"/>
        </w:rPr>
        <w:tab/>
      </w:r>
      <w:r w:rsidR="00DF4C74" w:rsidRPr="007B78B6">
        <w:rPr>
          <w:rFonts w:hint="eastAsia"/>
          <w:szCs w:val="21"/>
        </w:rPr>
        <w:t>Query the time for the transient high level;</w:t>
      </w:r>
    </w:p>
    <w:p w:rsidR="006F64D3" w:rsidRPr="007B78B6" w:rsidRDefault="006F64D3" w:rsidP="00E334C7">
      <w:pPr>
        <w:ind w:left="3780" w:hangingChars="1800" w:hanging="3780"/>
        <w:outlineLvl w:val="2"/>
        <w:rPr>
          <w:szCs w:val="21"/>
        </w:rPr>
      </w:pPr>
      <w:r w:rsidRPr="007B78B6">
        <w:rPr>
          <w:szCs w:val="21"/>
        </w:rPr>
        <w:t>[</w:t>
      </w:r>
      <w:r w:rsidRPr="007B78B6">
        <w:rPr>
          <w:b/>
          <w:szCs w:val="21"/>
        </w:rPr>
        <w:t>SOUR</w:t>
      </w:r>
      <w:r w:rsidRPr="007B78B6">
        <w:rPr>
          <w:szCs w:val="21"/>
        </w:rPr>
        <w:t>ce:]</w:t>
      </w:r>
      <w:r w:rsidRPr="007B78B6">
        <w:rPr>
          <w:b/>
          <w:szCs w:val="21"/>
        </w:rPr>
        <w:t>TRAN</w:t>
      </w:r>
      <w:r w:rsidRPr="007B78B6">
        <w:rPr>
          <w:szCs w:val="21"/>
        </w:rPr>
        <w:t>sient</w:t>
      </w:r>
      <w:r w:rsidRPr="007B78B6">
        <w:rPr>
          <w:b/>
          <w:szCs w:val="21"/>
        </w:rPr>
        <w:t>:RTIM</w:t>
      </w:r>
      <w:r w:rsidRPr="007B78B6">
        <w:rPr>
          <w:szCs w:val="21"/>
        </w:rPr>
        <w:t xml:space="preserve">e                         </w:t>
      </w:r>
      <w:r w:rsidRPr="007B78B6">
        <w:rPr>
          <w:szCs w:val="21"/>
        </w:rPr>
        <w:tab/>
      </w:r>
      <w:r w:rsidR="00E74EAD" w:rsidRPr="007B78B6">
        <w:rPr>
          <w:rFonts w:hint="eastAsia"/>
          <w:szCs w:val="21"/>
        </w:rPr>
        <w:t>Set the time for the rising edge;</w:t>
      </w:r>
    </w:p>
    <w:p w:rsidR="006F64D3" w:rsidRPr="007B78B6" w:rsidRDefault="006F64D3" w:rsidP="00E334C7">
      <w:pPr>
        <w:ind w:left="3795" w:hangingChars="1800" w:hanging="3795"/>
        <w:outlineLvl w:val="2"/>
        <w:rPr>
          <w:szCs w:val="21"/>
        </w:rPr>
      </w:pPr>
      <w:r w:rsidRPr="007B78B6">
        <w:rPr>
          <w:b/>
          <w:szCs w:val="21"/>
        </w:rPr>
        <w:t>[SOURce:]TRANsient:RTIMe?</w:t>
      </w:r>
      <w:r w:rsidRPr="007B78B6">
        <w:rPr>
          <w:b/>
          <w:szCs w:val="21"/>
        </w:rPr>
        <w:tab/>
      </w:r>
      <w:r w:rsidRPr="007B78B6">
        <w:rPr>
          <w:b/>
          <w:szCs w:val="21"/>
        </w:rPr>
        <w:tab/>
      </w:r>
      <w:r w:rsidRPr="007B78B6">
        <w:rPr>
          <w:b/>
          <w:szCs w:val="21"/>
        </w:rPr>
        <w:tab/>
      </w:r>
      <w:r w:rsidRPr="007B78B6">
        <w:rPr>
          <w:b/>
          <w:szCs w:val="21"/>
        </w:rPr>
        <w:tab/>
      </w:r>
      <w:r w:rsidRPr="007B78B6">
        <w:rPr>
          <w:b/>
          <w:szCs w:val="21"/>
        </w:rPr>
        <w:tab/>
      </w:r>
      <w:r w:rsidR="00E74EAD" w:rsidRPr="007B78B6">
        <w:rPr>
          <w:rFonts w:hint="eastAsia"/>
          <w:szCs w:val="21"/>
        </w:rPr>
        <w:t>Query the time for the rising edge;</w:t>
      </w:r>
    </w:p>
    <w:p w:rsidR="006F64D3" w:rsidRPr="007B78B6" w:rsidRDefault="006F64D3" w:rsidP="00E334C7">
      <w:pPr>
        <w:ind w:left="3780" w:hangingChars="1800" w:hanging="3780"/>
        <w:outlineLvl w:val="2"/>
        <w:rPr>
          <w:szCs w:val="21"/>
        </w:rPr>
      </w:pPr>
      <w:r w:rsidRPr="007B78B6">
        <w:rPr>
          <w:szCs w:val="21"/>
        </w:rPr>
        <w:t>[</w:t>
      </w:r>
      <w:r w:rsidRPr="007B78B6">
        <w:rPr>
          <w:b/>
          <w:szCs w:val="21"/>
        </w:rPr>
        <w:t>SOUR</w:t>
      </w:r>
      <w:r w:rsidRPr="007B78B6">
        <w:rPr>
          <w:szCs w:val="21"/>
        </w:rPr>
        <w:t>ce:]</w:t>
      </w:r>
      <w:r w:rsidRPr="007B78B6">
        <w:rPr>
          <w:b/>
          <w:szCs w:val="21"/>
        </w:rPr>
        <w:t>TRAN</w:t>
      </w:r>
      <w:r w:rsidRPr="007B78B6">
        <w:rPr>
          <w:szCs w:val="21"/>
        </w:rPr>
        <w:t>sient</w:t>
      </w:r>
      <w:r w:rsidRPr="007B78B6">
        <w:rPr>
          <w:b/>
          <w:szCs w:val="21"/>
        </w:rPr>
        <w:t>:FTIM</w:t>
      </w:r>
      <w:r w:rsidRPr="007B78B6">
        <w:rPr>
          <w:szCs w:val="21"/>
        </w:rPr>
        <w:t xml:space="preserve">e                         </w:t>
      </w:r>
      <w:r w:rsidRPr="007B78B6">
        <w:rPr>
          <w:szCs w:val="21"/>
        </w:rPr>
        <w:tab/>
      </w:r>
      <w:r w:rsidR="00E74EAD" w:rsidRPr="007B78B6">
        <w:rPr>
          <w:rFonts w:hint="eastAsia"/>
          <w:szCs w:val="21"/>
        </w:rPr>
        <w:t>Set the time for the falling edge;</w:t>
      </w:r>
    </w:p>
    <w:p w:rsidR="006F64D3" w:rsidRPr="007B78B6" w:rsidRDefault="006F64D3" w:rsidP="00E334C7">
      <w:pPr>
        <w:ind w:left="3795" w:hangingChars="1800" w:hanging="3795"/>
        <w:outlineLvl w:val="2"/>
        <w:rPr>
          <w:szCs w:val="21"/>
        </w:rPr>
      </w:pPr>
      <w:r w:rsidRPr="007B78B6">
        <w:rPr>
          <w:b/>
          <w:szCs w:val="21"/>
        </w:rPr>
        <w:t>[SOURce:]TRANsient:FTIMe?</w:t>
      </w:r>
      <w:r w:rsidRPr="007B78B6">
        <w:rPr>
          <w:b/>
          <w:szCs w:val="21"/>
        </w:rPr>
        <w:tab/>
      </w:r>
      <w:r w:rsidRPr="007B78B6">
        <w:rPr>
          <w:b/>
          <w:szCs w:val="21"/>
        </w:rPr>
        <w:tab/>
      </w:r>
      <w:r w:rsidRPr="007B78B6">
        <w:rPr>
          <w:b/>
          <w:szCs w:val="21"/>
        </w:rPr>
        <w:tab/>
      </w:r>
      <w:r w:rsidRPr="007B78B6">
        <w:rPr>
          <w:b/>
          <w:szCs w:val="21"/>
        </w:rPr>
        <w:tab/>
      </w:r>
      <w:r w:rsidRPr="007B78B6">
        <w:rPr>
          <w:b/>
          <w:szCs w:val="21"/>
        </w:rPr>
        <w:tab/>
      </w:r>
      <w:r w:rsidR="00E74EAD" w:rsidRPr="007B78B6">
        <w:rPr>
          <w:rFonts w:hint="eastAsia"/>
          <w:szCs w:val="21"/>
        </w:rPr>
        <w:t>Query the time for the falling edge;</w:t>
      </w:r>
    </w:p>
    <w:p w:rsidR="006F64D3" w:rsidRPr="007B78B6" w:rsidRDefault="006F64D3" w:rsidP="00E334C7">
      <w:pPr>
        <w:ind w:left="3780" w:hangingChars="1800" w:hanging="3780"/>
        <w:outlineLvl w:val="2"/>
        <w:rPr>
          <w:szCs w:val="21"/>
        </w:rPr>
      </w:pPr>
    </w:p>
    <w:p w:rsidR="006F64D3" w:rsidRPr="007B78B6" w:rsidRDefault="009B3A06" w:rsidP="00E334C7">
      <w:pPr>
        <w:ind w:left="3795" w:hangingChars="1800" w:hanging="3795"/>
        <w:outlineLvl w:val="2"/>
        <w:rPr>
          <w:szCs w:val="21"/>
        </w:rPr>
      </w:pPr>
      <w:r w:rsidRPr="007B78B6">
        <w:rPr>
          <w:rFonts w:hint="eastAsia"/>
          <w:b/>
          <w:szCs w:val="21"/>
        </w:rPr>
        <w:t xml:space="preserve">Related </w:t>
      </w:r>
      <w:r w:rsidR="006F64D3" w:rsidRPr="007B78B6">
        <w:rPr>
          <w:b/>
          <w:szCs w:val="21"/>
        </w:rPr>
        <w:t>Subsystem</w:t>
      </w:r>
      <w:r w:rsidR="006F64D3" w:rsidRPr="007B78B6">
        <w:rPr>
          <w:rFonts w:hint="eastAsia"/>
          <w:b/>
          <w:szCs w:val="21"/>
        </w:rPr>
        <w:t>：</w:t>
      </w:r>
      <w:r w:rsidR="006F64D3" w:rsidRPr="007B78B6">
        <w:rPr>
          <w:szCs w:val="21"/>
        </w:rPr>
        <w:t xml:space="preserve">TRIGger  Subsystem </w:t>
      </w:r>
    </w:p>
    <w:p w:rsidR="000C7221" w:rsidRPr="007B78B6" w:rsidRDefault="000C7221" w:rsidP="000C7221">
      <w:pPr>
        <w:spacing w:line="380" w:lineRule="exact"/>
        <w:rPr>
          <w:szCs w:val="21"/>
        </w:rPr>
      </w:pPr>
    </w:p>
    <w:p w:rsidR="006F64D3" w:rsidRPr="007B78B6" w:rsidRDefault="00C51E19" w:rsidP="000C7221">
      <w:pPr>
        <w:spacing w:line="380" w:lineRule="exact"/>
        <w:rPr>
          <w:szCs w:val="21"/>
        </w:rPr>
      </w:pPr>
      <w:r w:rsidRPr="007B78B6">
        <w:rPr>
          <w:rFonts w:hint="eastAsia"/>
          <w:szCs w:val="21"/>
        </w:rPr>
        <w:t>The high/low level time ranges from 0 to 10s. The time for rising/falling edge ranges from 10us to 10s. The resolution is 10us. In transient operation, parameters such as the VON Point and the protection current level should be considered in advance. As the improper settings of these parameters may casuse the load input to shut off and consequently interrupt the transient operation.</w:t>
      </w:r>
    </w:p>
    <w:p w:rsidR="005F131B" w:rsidRPr="007B78B6" w:rsidRDefault="005F131B" w:rsidP="00243F0D">
      <w:pPr>
        <w:outlineLvl w:val="2"/>
        <w:rPr>
          <w:color w:val="FF0000"/>
          <w:szCs w:val="21"/>
        </w:rPr>
      </w:pPr>
    </w:p>
    <w:p w:rsidR="006F64D3" w:rsidRPr="007B78B6" w:rsidRDefault="006F64D3" w:rsidP="00043D36">
      <w:pPr>
        <w:outlineLvl w:val="2"/>
        <w:rPr>
          <w:szCs w:val="21"/>
        </w:rPr>
      </w:pPr>
      <w:r w:rsidRPr="007B78B6">
        <w:rPr>
          <w:szCs w:val="21"/>
        </w:rPr>
        <w:t>[</w:t>
      </w:r>
      <w:r w:rsidRPr="007B78B6">
        <w:rPr>
          <w:b/>
          <w:szCs w:val="21"/>
        </w:rPr>
        <w:t>SOUR</w:t>
      </w:r>
      <w:r w:rsidRPr="007B78B6">
        <w:rPr>
          <w:szCs w:val="21"/>
        </w:rPr>
        <w:t>ce:]</w:t>
      </w:r>
      <w:r w:rsidRPr="007B78B6">
        <w:rPr>
          <w:b/>
          <w:szCs w:val="21"/>
        </w:rPr>
        <w:t>TRAN</w:t>
      </w:r>
      <w:r w:rsidRPr="007B78B6">
        <w:rPr>
          <w:szCs w:val="21"/>
        </w:rPr>
        <w:t>sient</w:t>
      </w:r>
      <w:r w:rsidRPr="007B78B6">
        <w:rPr>
          <w:b/>
          <w:szCs w:val="21"/>
        </w:rPr>
        <w:t>:MODE</w:t>
      </w:r>
    </w:p>
    <w:p w:rsidR="005F131B" w:rsidRPr="007B78B6" w:rsidRDefault="00C51E19" w:rsidP="005F131B">
      <w:pPr>
        <w:rPr>
          <w:szCs w:val="21"/>
        </w:rPr>
      </w:pPr>
      <w:r w:rsidRPr="007B78B6">
        <w:rPr>
          <w:rFonts w:hint="eastAsia"/>
          <w:szCs w:val="21"/>
        </w:rPr>
        <w:t xml:space="preserve">This command selects the operation mode in the transient operation. There are three operation modes: </w:t>
      </w:r>
      <w:r w:rsidRPr="007B78B6">
        <w:rPr>
          <w:rFonts w:hint="eastAsia"/>
          <w:b/>
          <w:szCs w:val="21"/>
        </w:rPr>
        <w:t>Continuous</w:t>
      </w:r>
      <w:r w:rsidRPr="007B78B6">
        <w:rPr>
          <w:rFonts w:hint="eastAsia"/>
          <w:szCs w:val="21"/>
        </w:rPr>
        <w:t xml:space="preserve">, </w:t>
      </w:r>
      <w:r w:rsidRPr="007B78B6">
        <w:rPr>
          <w:rFonts w:hint="eastAsia"/>
          <w:b/>
          <w:szCs w:val="21"/>
        </w:rPr>
        <w:t>Pulse</w:t>
      </w:r>
      <w:r w:rsidRPr="007B78B6">
        <w:rPr>
          <w:rFonts w:hint="eastAsia"/>
          <w:szCs w:val="21"/>
        </w:rPr>
        <w:t xml:space="preserve"> and </w:t>
      </w:r>
      <w:r w:rsidRPr="007B78B6">
        <w:rPr>
          <w:rFonts w:hint="eastAsia"/>
          <w:b/>
          <w:szCs w:val="21"/>
        </w:rPr>
        <w:t>Toggle.</w:t>
      </w:r>
    </w:p>
    <w:p w:rsidR="006F64D3" w:rsidRPr="007B78B6" w:rsidRDefault="006F64D3" w:rsidP="005F131B">
      <w:pPr>
        <w:rPr>
          <w:szCs w:val="21"/>
        </w:rPr>
      </w:pPr>
    </w:p>
    <w:p w:rsidR="006F64D3" w:rsidRPr="007B78B6" w:rsidRDefault="005233E4" w:rsidP="00043D36">
      <w:pPr>
        <w:rPr>
          <w:szCs w:val="21"/>
        </w:rPr>
      </w:pPr>
      <w:r w:rsidRPr="007B78B6">
        <w:rPr>
          <w:rFonts w:hint="eastAsia"/>
          <w:b/>
          <w:szCs w:val="21"/>
        </w:rPr>
        <w:t xml:space="preserve">Command Syntax: </w:t>
      </w:r>
      <w:r w:rsidR="006F64D3" w:rsidRPr="007B78B6">
        <w:rPr>
          <w:szCs w:val="21"/>
        </w:rPr>
        <w:t>[</w:t>
      </w:r>
      <w:r w:rsidR="006F64D3" w:rsidRPr="007B78B6">
        <w:rPr>
          <w:b/>
          <w:szCs w:val="21"/>
        </w:rPr>
        <w:t>SOUR</w:t>
      </w:r>
      <w:r w:rsidR="006F64D3" w:rsidRPr="007B78B6">
        <w:rPr>
          <w:szCs w:val="21"/>
        </w:rPr>
        <w:t>ce:]</w:t>
      </w:r>
      <w:r w:rsidR="006F64D3" w:rsidRPr="007B78B6">
        <w:rPr>
          <w:b/>
          <w:szCs w:val="21"/>
        </w:rPr>
        <w:t>TRAN</w:t>
      </w:r>
      <w:r w:rsidR="006F64D3" w:rsidRPr="007B78B6">
        <w:rPr>
          <w:szCs w:val="21"/>
        </w:rPr>
        <w:t>sient</w:t>
      </w:r>
      <w:r w:rsidR="006F64D3" w:rsidRPr="007B78B6">
        <w:rPr>
          <w:b/>
          <w:szCs w:val="21"/>
        </w:rPr>
        <w:t>:MODE</w:t>
      </w:r>
      <w:r w:rsidR="006F64D3" w:rsidRPr="007B78B6">
        <w:rPr>
          <w:szCs w:val="21"/>
        </w:rPr>
        <w:t xml:space="preserve"> &lt;aard&gt;</w:t>
      </w:r>
    </w:p>
    <w:p w:rsidR="006F64D3" w:rsidRPr="007B78B6" w:rsidRDefault="005233E4" w:rsidP="00043D36">
      <w:pPr>
        <w:rPr>
          <w:szCs w:val="21"/>
        </w:rPr>
      </w:pPr>
      <w:r w:rsidRPr="007B78B6">
        <w:rPr>
          <w:rFonts w:hint="eastAsia"/>
          <w:b/>
          <w:szCs w:val="21"/>
        </w:rPr>
        <w:t xml:space="preserve">Parameters: </w:t>
      </w:r>
      <w:r w:rsidR="006F64D3" w:rsidRPr="007B78B6">
        <w:rPr>
          <w:szCs w:val="21"/>
        </w:rPr>
        <w:t>CONTinuous|PULSe|TOGGle</w:t>
      </w:r>
    </w:p>
    <w:p w:rsidR="006F64D3" w:rsidRPr="007B78B6" w:rsidRDefault="0003101B" w:rsidP="00043D36">
      <w:pPr>
        <w:rPr>
          <w:szCs w:val="21"/>
        </w:rPr>
      </w:pPr>
      <w:r w:rsidRPr="007B78B6">
        <w:rPr>
          <w:rFonts w:hint="eastAsia"/>
          <w:b/>
          <w:szCs w:val="21"/>
        </w:rPr>
        <w:t xml:space="preserve">Example: </w:t>
      </w:r>
      <w:r w:rsidR="006F64D3" w:rsidRPr="007B78B6">
        <w:rPr>
          <w:b/>
          <w:szCs w:val="21"/>
        </w:rPr>
        <w:t>TRAN:MODE</w:t>
      </w:r>
      <w:r w:rsidR="006F64D3" w:rsidRPr="007B78B6">
        <w:rPr>
          <w:szCs w:val="21"/>
        </w:rPr>
        <w:t xml:space="preserve"> PULS                       </w:t>
      </w:r>
      <w:r w:rsidR="006F64D3" w:rsidRPr="007B78B6">
        <w:rPr>
          <w:szCs w:val="21"/>
        </w:rPr>
        <w:tab/>
      </w:r>
      <w:r w:rsidR="008F0593" w:rsidRPr="007B78B6">
        <w:rPr>
          <w:rFonts w:hint="eastAsia"/>
          <w:szCs w:val="21"/>
        </w:rPr>
        <w:t>Select pulse transient operation;</w:t>
      </w:r>
    </w:p>
    <w:p w:rsidR="006F64D3" w:rsidRPr="007B78B6" w:rsidRDefault="005233E4" w:rsidP="00043D36">
      <w:pPr>
        <w:rPr>
          <w:szCs w:val="21"/>
        </w:rPr>
      </w:pPr>
      <w:r w:rsidRPr="007B78B6">
        <w:rPr>
          <w:rFonts w:hint="eastAsia"/>
          <w:b/>
          <w:szCs w:val="21"/>
        </w:rPr>
        <w:t xml:space="preserve">Query Syntax: </w:t>
      </w:r>
      <w:r w:rsidR="006F64D3" w:rsidRPr="007B78B6">
        <w:rPr>
          <w:szCs w:val="21"/>
        </w:rPr>
        <w:t>[</w:t>
      </w:r>
      <w:r w:rsidR="006F64D3" w:rsidRPr="007B78B6">
        <w:rPr>
          <w:b/>
          <w:szCs w:val="21"/>
        </w:rPr>
        <w:t>SOUR</w:t>
      </w:r>
      <w:r w:rsidR="006F64D3" w:rsidRPr="007B78B6">
        <w:rPr>
          <w:szCs w:val="21"/>
        </w:rPr>
        <w:t>ce:]</w:t>
      </w:r>
      <w:r w:rsidR="006F64D3" w:rsidRPr="007B78B6">
        <w:rPr>
          <w:b/>
          <w:szCs w:val="21"/>
        </w:rPr>
        <w:t>TRAN</w:t>
      </w:r>
      <w:r w:rsidR="006F64D3" w:rsidRPr="007B78B6">
        <w:rPr>
          <w:szCs w:val="21"/>
        </w:rPr>
        <w:t>sient</w:t>
      </w:r>
      <w:r w:rsidR="006F64D3" w:rsidRPr="007B78B6">
        <w:rPr>
          <w:b/>
          <w:szCs w:val="21"/>
        </w:rPr>
        <w:t>:MODE?</w:t>
      </w:r>
    </w:p>
    <w:p w:rsidR="006F64D3" w:rsidRPr="007B78B6" w:rsidRDefault="005233E4" w:rsidP="00043D36">
      <w:pPr>
        <w:rPr>
          <w:szCs w:val="21"/>
        </w:rPr>
      </w:pPr>
      <w:r w:rsidRPr="007B78B6">
        <w:rPr>
          <w:rFonts w:hint="eastAsia"/>
          <w:b/>
          <w:szCs w:val="21"/>
        </w:rPr>
        <w:t xml:space="preserve">Returned Parameters: </w:t>
      </w:r>
      <w:r w:rsidR="006F64D3" w:rsidRPr="007B78B6">
        <w:rPr>
          <w:szCs w:val="21"/>
        </w:rPr>
        <w:t>&lt;aard&gt;CONT, PULS, or TOGG</w:t>
      </w:r>
    </w:p>
    <w:p w:rsidR="006F64D3" w:rsidRPr="007B78B6" w:rsidRDefault="005233E4" w:rsidP="00043D36">
      <w:pPr>
        <w:rPr>
          <w:b/>
          <w:szCs w:val="21"/>
        </w:rPr>
      </w:pPr>
      <w:r w:rsidRPr="007B78B6">
        <w:rPr>
          <w:rFonts w:hint="eastAsia"/>
          <w:b/>
          <w:szCs w:val="21"/>
        </w:rPr>
        <w:t xml:space="preserve">Related Commands: </w:t>
      </w:r>
      <w:r w:rsidR="006F64D3" w:rsidRPr="007B78B6">
        <w:rPr>
          <w:b/>
          <w:szCs w:val="21"/>
        </w:rPr>
        <w:t>TRIG</w:t>
      </w:r>
    </w:p>
    <w:p w:rsidR="006F64D3" w:rsidRPr="007B78B6" w:rsidRDefault="006F64D3" w:rsidP="00043D36">
      <w:pPr>
        <w:rPr>
          <w:b/>
          <w:color w:val="FF0000"/>
          <w:szCs w:val="21"/>
        </w:rPr>
      </w:pPr>
    </w:p>
    <w:p w:rsidR="006F64D3" w:rsidRPr="007B78B6" w:rsidRDefault="006F64D3" w:rsidP="00043D36">
      <w:pPr>
        <w:rPr>
          <w:b/>
          <w:color w:val="FF0000"/>
          <w:szCs w:val="21"/>
        </w:rPr>
      </w:pPr>
    </w:p>
    <w:p w:rsidR="006F64D3" w:rsidRPr="007B78B6" w:rsidRDefault="006F64D3" w:rsidP="00043D36">
      <w:pPr>
        <w:rPr>
          <w:b/>
          <w:szCs w:val="21"/>
        </w:rPr>
      </w:pPr>
      <w:r w:rsidRPr="007B78B6">
        <w:rPr>
          <w:szCs w:val="21"/>
        </w:rPr>
        <w:t>[</w:t>
      </w:r>
      <w:r w:rsidRPr="007B78B6">
        <w:rPr>
          <w:b/>
          <w:szCs w:val="21"/>
        </w:rPr>
        <w:t>SOUR</w:t>
      </w:r>
      <w:r w:rsidRPr="007B78B6">
        <w:rPr>
          <w:szCs w:val="21"/>
        </w:rPr>
        <w:t>ce:]</w:t>
      </w:r>
      <w:r w:rsidRPr="007B78B6">
        <w:rPr>
          <w:b/>
          <w:szCs w:val="21"/>
        </w:rPr>
        <w:t>TRAN</w:t>
      </w:r>
      <w:r w:rsidRPr="007B78B6">
        <w:rPr>
          <w:szCs w:val="21"/>
        </w:rPr>
        <w:t>sient</w:t>
      </w:r>
      <w:r w:rsidRPr="007B78B6">
        <w:rPr>
          <w:b/>
          <w:szCs w:val="21"/>
        </w:rPr>
        <w:t>:LTIM</w:t>
      </w:r>
      <w:r w:rsidRPr="007B78B6">
        <w:rPr>
          <w:szCs w:val="21"/>
        </w:rPr>
        <w:t>e</w:t>
      </w:r>
    </w:p>
    <w:p w:rsidR="005F131B" w:rsidRPr="007B78B6" w:rsidRDefault="00F7517B" w:rsidP="005F131B">
      <w:pPr>
        <w:rPr>
          <w:szCs w:val="21"/>
        </w:rPr>
      </w:pPr>
      <w:r w:rsidRPr="007B78B6">
        <w:rPr>
          <w:rFonts w:hint="eastAsia"/>
          <w:szCs w:val="21"/>
        </w:rPr>
        <w:t>This command set</w:t>
      </w:r>
      <w:r w:rsidR="004F0D5B" w:rsidRPr="007B78B6">
        <w:rPr>
          <w:rFonts w:hint="eastAsia"/>
          <w:szCs w:val="21"/>
        </w:rPr>
        <w:t>s</w:t>
      </w:r>
      <w:r w:rsidRPr="007B78B6">
        <w:rPr>
          <w:rFonts w:hint="eastAsia"/>
          <w:szCs w:val="21"/>
        </w:rPr>
        <w:t xml:space="preserve"> the low level time in transient operation. </w:t>
      </w:r>
      <w:r w:rsidR="004F0D5B" w:rsidRPr="007B78B6">
        <w:rPr>
          <w:rFonts w:hint="eastAsia"/>
          <w:szCs w:val="21"/>
        </w:rPr>
        <w:t>If the continuous transient operation is selected, this command sets the transient low level time. If the pulse or toggle operation is selected, the sets of the command are invalid.</w:t>
      </w:r>
    </w:p>
    <w:p w:rsidR="006F64D3" w:rsidRPr="007B78B6" w:rsidRDefault="006F64D3" w:rsidP="005F131B">
      <w:pPr>
        <w:rPr>
          <w:szCs w:val="21"/>
        </w:rPr>
      </w:pPr>
    </w:p>
    <w:p w:rsidR="006F64D3" w:rsidRPr="007B78B6" w:rsidRDefault="005233E4" w:rsidP="00043D36">
      <w:pPr>
        <w:rPr>
          <w:szCs w:val="21"/>
        </w:rPr>
      </w:pPr>
      <w:r w:rsidRPr="007B78B6">
        <w:rPr>
          <w:rFonts w:hint="eastAsia"/>
          <w:b/>
          <w:szCs w:val="21"/>
        </w:rPr>
        <w:t xml:space="preserve">Command Syntax: </w:t>
      </w:r>
      <w:r w:rsidR="006F64D3" w:rsidRPr="007B78B6">
        <w:rPr>
          <w:szCs w:val="21"/>
        </w:rPr>
        <w:t>[</w:t>
      </w:r>
      <w:r w:rsidR="006F64D3" w:rsidRPr="007B78B6">
        <w:rPr>
          <w:b/>
          <w:szCs w:val="21"/>
        </w:rPr>
        <w:t>SOUR</w:t>
      </w:r>
      <w:r w:rsidR="006F64D3" w:rsidRPr="007B78B6">
        <w:rPr>
          <w:szCs w:val="21"/>
        </w:rPr>
        <w:t>ce:]</w:t>
      </w:r>
      <w:r w:rsidR="006F64D3" w:rsidRPr="007B78B6">
        <w:rPr>
          <w:b/>
          <w:szCs w:val="21"/>
        </w:rPr>
        <w:t>TRAN</w:t>
      </w:r>
      <w:r w:rsidR="006F64D3" w:rsidRPr="007B78B6">
        <w:rPr>
          <w:szCs w:val="21"/>
        </w:rPr>
        <w:t>sient</w:t>
      </w:r>
      <w:r w:rsidR="006F64D3" w:rsidRPr="007B78B6">
        <w:rPr>
          <w:b/>
          <w:szCs w:val="21"/>
        </w:rPr>
        <w:t>:LTIM</w:t>
      </w:r>
      <w:r w:rsidR="006F64D3" w:rsidRPr="007B78B6">
        <w:rPr>
          <w:szCs w:val="21"/>
        </w:rPr>
        <w:t>e &lt;NRf+&gt;</w:t>
      </w:r>
    </w:p>
    <w:p w:rsidR="006F64D3" w:rsidRPr="007B78B6" w:rsidRDefault="005233E4" w:rsidP="00043D36">
      <w:pPr>
        <w:rPr>
          <w:szCs w:val="21"/>
        </w:rPr>
      </w:pPr>
      <w:r w:rsidRPr="007B78B6">
        <w:rPr>
          <w:rFonts w:hint="eastAsia"/>
          <w:b/>
          <w:szCs w:val="21"/>
        </w:rPr>
        <w:t xml:space="preserve">Parameters: </w:t>
      </w:r>
      <w:r w:rsidR="000D3DFE" w:rsidRPr="007B78B6">
        <w:rPr>
          <w:rFonts w:hint="eastAsia"/>
          <w:szCs w:val="21"/>
        </w:rPr>
        <w:t>Figure</w:t>
      </w:r>
      <w:r w:rsidR="006F64D3" w:rsidRPr="007B78B6">
        <w:rPr>
          <w:szCs w:val="21"/>
        </w:rPr>
        <w:t>|MIN|MAX</w:t>
      </w:r>
    </w:p>
    <w:p w:rsidR="006F64D3" w:rsidRPr="007B78B6" w:rsidRDefault="009B3A06" w:rsidP="00043D36">
      <w:pPr>
        <w:rPr>
          <w:szCs w:val="21"/>
        </w:rPr>
      </w:pPr>
      <w:r w:rsidRPr="007B78B6">
        <w:rPr>
          <w:rFonts w:hint="eastAsia"/>
          <w:b/>
          <w:szCs w:val="21"/>
        </w:rPr>
        <w:t xml:space="preserve">Unit: </w:t>
      </w:r>
      <w:r w:rsidR="006F64D3" w:rsidRPr="007B78B6">
        <w:rPr>
          <w:szCs w:val="21"/>
        </w:rPr>
        <w:t xml:space="preserve"> S</w:t>
      </w:r>
    </w:p>
    <w:p w:rsidR="006F64D3" w:rsidRPr="007B78B6" w:rsidRDefault="0003101B" w:rsidP="00043D36">
      <w:pPr>
        <w:rPr>
          <w:szCs w:val="21"/>
        </w:rPr>
      </w:pPr>
      <w:r w:rsidRPr="007B78B6">
        <w:rPr>
          <w:rFonts w:hint="eastAsia"/>
          <w:b/>
          <w:szCs w:val="21"/>
        </w:rPr>
        <w:t xml:space="preserve">Example: </w:t>
      </w:r>
      <w:r w:rsidR="006F64D3" w:rsidRPr="007B78B6">
        <w:rPr>
          <w:b/>
          <w:szCs w:val="21"/>
        </w:rPr>
        <w:t>TRAN:LTIM</w:t>
      </w:r>
      <w:r w:rsidR="006F64D3" w:rsidRPr="007B78B6">
        <w:rPr>
          <w:szCs w:val="21"/>
        </w:rPr>
        <w:t xml:space="preserve"> 0.5                             </w:t>
      </w:r>
      <w:r w:rsidR="008F0593" w:rsidRPr="007B78B6">
        <w:rPr>
          <w:rFonts w:hint="eastAsia"/>
          <w:szCs w:val="21"/>
        </w:rPr>
        <w:t xml:space="preserve">Set time for the transiemt low level to </w:t>
      </w:r>
      <w:r w:rsidR="006F64D3" w:rsidRPr="007B78B6">
        <w:rPr>
          <w:szCs w:val="21"/>
        </w:rPr>
        <w:t>500 ms</w:t>
      </w:r>
    </w:p>
    <w:p w:rsidR="006F64D3" w:rsidRPr="007B78B6" w:rsidRDefault="005233E4" w:rsidP="00043D36">
      <w:pPr>
        <w:rPr>
          <w:szCs w:val="21"/>
        </w:rPr>
      </w:pPr>
      <w:r w:rsidRPr="007B78B6">
        <w:rPr>
          <w:rFonts w:hint="eastAsia"/>
          <w:b/>
          <w:szCs w:val="21"/>
        </w:rPr>
        <w:t xml:space="preserve">Query Syntax: </w:t>
      </w:r>
      <w:r w:rsidR="006F64D3" w:rsidRPr="007B78B6">
        <w:rPr>
          <w:szCs w:val="21"/>
        </w:rPr>
        <w:t>[</w:t>
      </w:r>
      <w:r w:rsidR="006F64D3" w:rsidRPr="007B78B6">
        <w:rPr>
          <w:b/>
          <w:szCs w:val="21"/>
        </w:rPr>
        <w:t>SOUR</w:t>
      </w:r>
      <w:r w:rsidR="006F64D3" w:rsidRPr="007B78B6">
        <w:rPr>
          <w:szCs w:val="21"/>
        </w:rPr>
        <w:t>ce:]</w:t>
      </w:r>
      <w:r w:rsidR="006F64D3" w:rsidRPr="007B78B6">
        <w:rPr>
          <w:b/>
          <w:szCs w:val="21"/>
        </w:rPr>
        <w:t>TRAN</w:t>
      </w:r>
      <w:r w:rsidR="006F64D3" w:rsidRPr="007B78B6">
        <w:rPr>
          <w:szCs w:val="21"/>
        </w:rPr>
        <w:t>sient</w:t>
      </w:r>
      <w:r w:rsidR="006F64D3" w:rsidRPr="007B78B6">
        <w:rPr>
          <w:b/>
          <w:szCs w:val="21"/>
        </w:rPr>
        <w:t>:LTIM</w:t>
      </w:r>
      <w:r w:rsidR="006F64D3" w:rsidRPr="007B78B6">
        <w:rPr>
          <w:szCs w:val="21"/>
        </w:rPr>
        <w:t>e?</w:t>
      </w:r>
    </w:p>
    <w:p w:rsidR="006F64D3" w:rsidRPr="007B78B6" w:rsidRDefault="005233E4" w:rsidP="00043D36">
      <w:pPr>
        <w:rPr>
          <w:szCs w:val="21"/>
        </w:rPr>
      </w:pPr>
      <w:r w:rsidRPr="007B78B6">
        <w:rPr>
          <w:rFonts w:hint="eastAsia"/>
          <w:b/>
          <w:szCs w:val="21"/>
        </w:rPr>
        <w:t xml:space="preserve">Parameters: </w:t>
      </w:r>
      <w:r w:rsidR="009B3A06" w:rsidRPr="007B78B6">
        <w:rPr>
          <w:rFonts w:hint="eastAsia"/>
          <w:szCs w:val="21"/>
        </w:rPr>
        <w:t>None</w:t>
      </w:r>
      <w:r w:rsidR="006F64D3" w:rsidRPr="007B78B6">
        <w:rPr>
          <w:szCs w:val="21"/>
        </w:rPr>
        <w:t>|MIN|MAX</w:t>
      </w:r>
    </w:p>
    <w:p w:rsidR="006F64D3" w:rsidRPr="007B78B6" w:rsidRDefault="0003101B" w:rsidP="00043D36">
      <w:pPr>
        <w:rPr>
          <w:szCs w:val="21"/>
        </w:rPr>
      </w:pPr>
      <w:r w:rsidRPr="007B78B6">
        <w:rPr>
          <w:rFonts w:hint="eastAsia"/>
          <w:b/>
          <w:szCs w:val="21"/>
        </w:rPr>
        <w:t xml:space="preserve">Example: </w:t>
      </w:r>
      <w:r w:rsidR="006F64D3" w:rsidRPr="007B78B6">
        <w:rPr>
          <w:b/>
          <w:szCs w:val="21"/>
        </w:rPr>
        <w:t>TRAN:LTIM?</w:t>
      </w:r>
      <w:r w:rsidR="006F64D3" w:rsidRPr="007B78B6">
        <w:rPr>
          <w:szCs w:val="21"/>
        </w:rPr>
        <w:t xml:space="preserve">                           </w:t>
      </w:r>
      <w:r w:rsidR="006F64D3" w:rsidRPr="007B78B6">
        <w:rPr>
          <w:szCs w:val="21"/>
        </w:rPr>
        <w:tab/>
      </w:r>
      <w:r w:rsidR="008F0593" w:rsidRPr="007B78B6">
        <w:rPr>
          <w:rFonts w:hint="eastAsia"/>
          <w:szCs w:val="21"/>
        </w:rPr>
        <w:t>Query time for the transient low level;</w:t>
      </w:r>
    </w:p>
    <w:p w:rsidR="006F64D3" w:rsidRPr="007B78B6" w:rsidRDefault="006F64D3" w:rsidP="00E334C7">
      <w:pPr>
        <w:ind w:leftChars="257" w:left="540" w:firstLineChars="240" w:firstLine="506"/>
        <w:rPr>
          <w:szCs w:val="21"/>
        </w:rPr>
      </w:pPr>
      <w:r w:rsidRPr="007B78B6">
        <w:rPr>
          <w:b/>
          <w:szCs w:val="21"/>
        </w:rPr>
        <w:t xml:space="preserve">TRAN:LTIM? </w:t>
      </w:r>
      <w:r w:rsidRPr="007B78B6">
        <w:rPr>
          <w:szCs w:val="21"/>
        </w:rPr>
        <w:t xml:space="preserve">MIN      </w:t>
      </w:r>
      <w:r w:rsidRPr="007B78B6">
        <w:rPr>
          <w:szCs w:val="21"/>
        </w:rPr>
        <w:tab/>
      </w:r>
      <w:r w:rsidRPr="007B78B6">
        <w:rPr>
          <w:szCs w:val="21"/>
        </w:rPr>
        <w:tab/>
      </w:r>
      <w:r w:rsidRPr="007B78B6">
        <w:rPr>
          <w:szCs w:val="21"/>
        </w:rPr>
        <w:tab/>
      </w:r>
      <w:r w:rsidRPr="007B78B6">
        <w:rPr>
          <w:szCs w:val="21"/>
        </w:rPr>
        <w:tab/>
      </w:r>
      <w:r w:rsidRPr="007B78B6">
        <w:rPr>
          <w:szCs w:val="21"/>
        </w:rPr>
        <w:tab/>
      </w:r>
      <w:r w:rsidR="008F0593" w:rsidRPr="007B78B6">
        <w:rPr>
          <w:rFonts w:hint="eastAsia"/>
          <w:szCs w:val="21"/>
        </w:rPr>
        <w:t>Query minimum time for the transient low level;</w:t>
      </w:r>
    </w:p>
    <w:p w:rsidR="006F64D3" w:rsidRPr="007B78B6" w:rsidRDefault="006F64D3" w:rsidP="00E334C7">
      <w:pPr>
        <w:ind w:firstLineChars="500" w:firstLine="1054"/>
        <w:rPr>
          <w:szCs w:val="21"/>
        </w:rPr>
      </w:pPr>
      <w:r w:rsidRPr="007B78B6">
        <w:rPr>
          <w:b/>
          <w:szCs w:val="21"/>
        </w:rPr>
        <w:t xml:space="preserve">TRAN:LTIM? </w:t>
      </w:r>
      <w:r w:rsidRPr="007B78B6">
        <w:rPr>
          <w:szCs w:val="21"/>
        </w:rPr>
        <w:t>MAX</w:t>
      </w:r>
      <w:r w:rsidRPr="007B78B6">
        <w:rPr>
          <w:szCs w:val="21"/>
        </w:rPr>
        <w:tab/>
      </w:r>
      <w:r w:rsidRPr="007B78B6">
        <w:rPr>
          <w:szCs w:val="21"/>
        </w:rPr>
        <w:tab/>
      </w:r>
      <w:r w:rsidRPr="007B78B6">
        <w:rPr>
          <w:szCs w:val="21"/>
        </w:rPr>
        <w:tab/>
      </w:r>
      <w:r w:rsidRPr="007B78B6">
        <w:rPr>
          <w:szCs w:val="21"/>
        </w:rPr>
        <w:tab/>
      </w:r>
      <w:r w:rsidRPr="007B78B6">
        <w:rPr>
          <w:szCs w:val="21"/>
        </w:rPr>
        <w:tab/>
      </w:r>
      <w:r w:rsidRPr="007B78B6">
        <w:rPr>
          <w:szCs w:val="21"/>
        </w:rPr>
        <w:tab/>
      </w:r>
      <w:r w:rsidRPr="007B78B6">
        <w:rPr>
          <w:szCs w:val="21"/>
        </w:rPr>
        <w:tab/>
      </w:r>
      <w:r w:rsidR="008F0593" w:rsidRPr="007B78B6">
        <w:rPr>
          <w:rFonts w:hint="eastAsia"/>
          <w:szCs w:val="21"/>
        </w:rPr>
        <w:t>Query maximum time for the transient low level;</w:t>
      </w:r>
    </w:p>
    <w:p w:rsidR="006F64D3" w:rsidRPr="007B78B6" w:rsidRDefault="005233E4" w:rsidP="00043D36">
      <w:pPr>
        <w:rPr>
          <w:szCs w:val="21"/>
        </w:rPr>
      </w:pPr>
      <w:r w:rsidRPr="007B78B6">
        <w:rPr>
          <w:rFonts w:hint="eastAsia"/>
          <w:b/>
          <w:szCs w:val="21"/>
        </w:rPr>
        <w:t xml:space="preserve">Returned Parameters: </w:t>
      </w:r>
      <w:r w:rsidR="006F64D3" w:rsidRPr="007B78B6">
        <w:rPr>
          <w:szCs w:val="21"/>
        </w:rPr>
        <w:t>&lt;NR3&gt;</w:t>
      </w:r>
    </w:p>
    <w:p w:rsidR="006F64D3" w:rsidRPr="00243F0D" w:rsidRDefault="005233E4" w:rsidP="00043D36">
      <w:pPr>
        <w:rPr>
          <w:b/>
          <w:szCs w:val="21"/>
        </w:rPr>
      </w:pPr>
      <w:r w:rsidRPr="007B78B6">
        <w:rPr>
          <w:rFonts w:hint="eastAsia"/>
          <w:b/>
          <w:szCs w:val="21"/>
        </w:rPr>
        <w:lastRenderedPageBreak/>
        <w:t xml:space="preserve">Related Commands: </w:t>
      </w:r>
      <w:r w:rsidR="006F64D3" w:rsidRPr="007B78B6">
        <w:rPr>
          <w:b/>
          <w:szCs w:val="21"/>
        </w:rPr>
        <w:t>TRAN:HTIM</w:t>
      </w:r>
    </w:p>
    <w:p w:rsidR="006F64D3" w:rsidRPr="007B78B6" w:rsidRDefault="006F64D3" w:rsidP="00043D36">
      <w:pPr>
        <w:rPr>
          <w:b/>
          <w:szCs w:val="21"/>
        </w:rPr>
      </w:pPr>
      <w:r w:rsidRPr="007B78B6">
        <w:rPr>
          <w:szCs w:val="21"/>
        </w:rPr>
        <w:t>[</w:t>
      </w:r>
      <w:r w:rsidRPr="007B78B6">
        <w:rPr>
          <w:b/>
          <w:szCs w:val="21"/>
        </w:rPr>
        <w:t>SOUR</w:t>
      </w:r>
      <w:r w:rsidRPr="007B78B6">
        <w:rPr>
          <w:szCs w:val="21"/>
        </w:rPr>
        <w:t>ce:]</w:t>
      </w:r>
      <w:r w:rsidRPr="007B78B6">
        <w:rPr>
          <w:b/>
          <w:szCs w:val="21"/>
        </w:rPr>
        <w:t>TRAN</w:t>
      </w:r>
      <w:r w:rsidRPr="007B78B6">
        <w:rPr>
          <w:szCs w:val="21"/>
        </w:rPr>
        <w:t>sient</w:t>
      </w:r>
      <w:r w:rsidRPr="007B78B6">
        <w:rPr>
          <w:b/>
          <w:szCs w:val="21"/>
        </w:rPr>
        <w:t>:HTIM</w:t>
      </w:r>
      <w:r w:rsidRPr="007B78B6">
        <w:rPr>
          <w:szCs w:val="21"/>
        </w:rPr>
        <w:t>e</w:t>
      </w:r>
    </w:p>
    <w:p w:rsidR="005F131B" w:rsidRPr="007B78B6" w:rsidRDefault="004F0D5B" w:rsidP="005F131B">
      <w:pPr>
        <w:rPr>
          <w:szCs w:val="21"/>
        </w:rPr>
      </w:pPr>
      <w:r w:rsidRPr="007B78B6">
        <w:rPr>
          <w:rFonts w:hint="eastAsia"/>
          <w:szCs w:val="21"/>
        </w:rPr>
        <w:t>This command sets the high level time in transient operation. If the continuous or pulse transient operation is selected, this command sets the transient low level time. If the toggle operation is selected, the sets of the command are invalid.</w:t>
      </w:r>
    </w:p>
    <w:p w:rsidR="006F64D3" w:rsidRPr="007B78B6" w:rsidRDefault="006F64D3" w:rsidP="00043D36">
      <w:pPr>
        <w:rPr>
          <w:szCs w:val="21"/>
        </w:rPr>
      </w:pPr>
    </w:p>
    <w:p w:rsidR="006F64D3" w:rsidRPr="007B78B6" w:rsidRDefault="005233E4" w:rsidP="00043D36">
      <w:pPr>
        <w:rPr>
          <w:szCs w:val="21"/>
        </w:rPr>
      </w:pPr>
      <w:r w:rsidRPr="007B78B6">
        <w:rPr>
          <w:rFonts w:hint="eastAsia"/>
          <w:b/>
          <w:szCs w:val="21"/>
        </w:rPr>
        <w:t xml:space="preserve">Command Syntax: </w:t>
      </w:r>
      <w:r w:rsidR="006F64D3" w:rsidRPr="007B78B6">
        <w:rPr>
          <w:szCs w:val="21"/>
        </w:rPr>
        <w:t>[</w:t>
      </w:r>
      <w:r w:rsidR="006F64D3" w:rsidRPr="007B78B6">
        <w:rPr>
          <w:b/>
          <w:szCs w:val="21"/>
        </w:rPr>
        <w:t>SOUR</w:t>
      </w:r>
      <w:r w:rsidR="006F64D3" w:rsidRPr="007B78B6">
        <w:rPr>
          <w:szCs w:val="21"/>
        </w:rPr>
        <w:t>ce:]</w:t>
      </w:r>
      <w:r w:rsidR="006F64D3" w:rsidRPr="007B78B6">
        <w:rPr>
          <w:b/>
          <w:szCs w:val="21"/>
        </w:rPr>
        <w:t>TRAN</w:t>
      </w:r>
      <w:r w:rsidR="006F64D3" w:rsidRPr="007B78B6">
        <w:rPr>
          <w:szCs w:val="21"/>
        </w:rPr>
        <w:t>sient</w:t>
      </w:r>
      <w:r w:rsidR="006F64D3" w:rsidRPr="007B78B6">
        <w:rPr>
          <w:b/>
          <w:szCs w:val="21"/>
        </w:rPr>
        <w:t>:HTIM</w:t>
      </w:r>
      <w:r w:rsidR="006F64D3" w:rsidRPr="007B78B6">
        <w:rPr>
          <w:szCs w:val="21"/>
        </w:rPr>
        <w:t>e &lt;NRf+&gt;</w:t>
      </w:r>
    </w:p>
    <w:p w:rsidR="006F64D3" w:rsidRPr="007B78B6" w:rsidRDefault="005233E4" w:rsidP="00043D36">
      <w:pPr>
        <w:rPr>
          <w:szCs w:val="21"/>
        </w:rPr>
      </w:pPr>
      <w:r w:rsidRPr="007B78B6">
        <w:rPr>
          <w:rFonts w:hint="eastAsia"/>
          <w:b/>
          <w:szCs w:val="21"/>
        </w:rPr>
        <w:t xml:space="preserve">Parameters: </w:t>
      </w:r>
      <w:r w:rsidR="000D3DFE" w:rsidRPr="007B78B6">
        <w:rPr>
          <w:rFonts w:hint="eastAsia"/>
          <w:szCs w:val="21"/>
        </w:rPr>
        <w:t>Figure</w:t>
      </w:r>
      <w:r w:rsidR="006F64D3" w:rsidRPr="007B78B6">
        <w:rPr>
          <w:szCs w:val="21"/>
        </w:rPr>
        <w:t>|MIN|MAX</w:t>
      </w:r>
    </w:p>
    <w:p w:rsidR="006F64D3" w:rsidRPr="007B78B6" w:rsidRDefault="009B3A06" w:rsidP="00043D36">
      <w:pPr>
        <w:rPr>
          <w:b/>
          <w:szCs w:val="21"/>
        </w:rPr>
      </w:pPr>
      <w:r w:rsidRPr="007B78B6">
        <w:rPr>
          <w:rFonts w:hint="eastAsia"/>
          <w:b/>
          <w:szCs w:val="21"/>
        </w:rPr>
        <w:t xml:space="preserve">Unit: </w:t>
      </w:r>
      <w:r w:rsidR="006F64D3" w:rsidRPr="007B78B6">
        <w:rPr>
          <w:szCs w:val="21"/>
        </w:rPr>
        <w:t xml:space="preserve"> S</w:t>
      </w:r>
      <w:r w:rsidR="006F64D3" w:rsidRPr="007B78B6">
        <w:rPr>
          <w:b/>
          <w:szCs w:val="21"/>
        </w:rPr>
        <w:t xml:space="preserve"> </w:t>
      </w:r>
    </w:p>
    <w:p w:rsidR="006F64D3" w:rsidRPr="007B78B6" w:rsidRDefault="0003101B" w:rsidP="00043D36">
      <w:pPr>
        <w:rPr>
          <w:szCs w:val="21"/>
        </w:rPr>
      </w:pPr>
      <w:r w:rsidRPr="007B78B6">
        <w:rPr>
          <w:rFonts w:hint="eastAsia"/>
          <w:b/>
          <w:szCs w:val="21"/>
        </w:rPr>
        <w:t xml:space="preserve">Example: </w:t>
      </w:r>
      <w:r w:rsidR="006F64D3" w:rsidRPr="007B78B6">
        <w:rPr>
          <w:b/>
          <w:szCs w:val="21"/>
        </w:rPr>
        <w:t>TRAN:HTIM</w:t>
      </w:r>
      <w:r w:rsidR="006F64D3" w:rsidRPr="007B78B6">
        <w:rPr>
          <w:szCs w:val="21"/>
        </w:rPr>
        <w:t xml:space="preserve"> 0.5                           </w:t>
      </w:r>
      <w:r w:rsidR="00DD6E57" w:rsidRPr="007B78B6">
        <w:rPr>
          <w:rFonts w:hint="eastAsia"/>
          <w:szCs w:val="21"/>
        </w:rPr>
        <w:t xml:space="preserve">Set time for the transiemt high level to </w:t>
      </w:r>
      <w:r w:rsidR="006F64D3" w:rsidRPr="007B78B6">
        <w:rPr>
          <w:szCs w:val="21"/>
        </w:rPr>
        <w:t>500 ms</w:t>
      </w:r>
      <w:r w:rsidR="00DD6E57" w:rsidRPr="007B78B6">
        <w:rPr>
          <w:rFonts w:hint="eastAsia"/>
          <w:szCs w:val="21"/>
        </w:rPr>
        <w:t>;</w:t>
      </w:r>
    </w:p>
    <w:p w:rsidR="006F64D3" w:rsidRPr="007B78B6" w:rsidRDefault="005233E4" w:rsidP="00043D36">
      <w:pPr>
        <w:rPr>
          <w:szCs w:val="21"/>
        </w:rPr>
      </w:pPr>
      <w:r w:rsidRPr="007B78B6">
        <w:rPr>
          <w:rFonts w:hint="eastAsia"/>
          <w:b/>
          <w:szCs w:val="21"/>
        </w:rPr>
        <w:t xml:space="preserve">Query Syntax: </w:t>
      </w:r>
      <w:r w:rsidR="006F64D3" w:rsidRPr="007B78B6">
        <w:rPr>
          <w:szCs w:val="21"/>
        </w:rPr>
        <w:t>[</w:t>
      </w:r>
      <w:r w:rsidR="006F64D3" w:rsidRPr="007B78B6">
        <w:rPr>
          <w:b/>
          <w:szCs w:val="21"/>
        </w:rPr>
        <w:t>SOUR</w:t>
      </w:r>
      <w:r w:rsidR="006F64D3" w:rsidRPr="007B78B6">
        <w:rPr>
          <w:szCs w:val="21"/>
        </w:rPr>
        <w:t>ce:]</w:t>
      </w:r>
      <w:r w:rsidR="006F64D3" w:rsidRPr="007B78B6">
        <w:rPr>
          <w:b/>
          <w:szCs w:val="21"/>
        </w:rPr>
        <w:t>TRAN</w:t>
      </w:r>
      <w:r w:rsidR="006F64D3" w:rsidRPr="007B78B6">
        <w:rPr>
          <w:szCs w:val="21"/>
        </w:rPr>
        <w:t>sient</w:t>
      </w:r>
      <w:r w:rsidR="006F64D3" w:rsidRPr="007B78B6">
        <w:rPr>
          <w:b/>
          <w:szCs w:val="21"/>
        </w:rPr>
        <w:t>:HTIM</w:t>
      </w:r>
      <w:r w:rsidR="006F64D3" w:rsidRPr="007B78B6">
        <w:rPr>
          <w:szCs w:val="21"/>
        </w:rPr>
        <w:t>e?</w:t>
      </w:r>
    </w:p>
    <w:p w:rsidR="006F64D3" w:rsidRPr="007B78B6" w:rsidRDefault="005233E4" w:rsidP="00043D36">
      <w:pPr>
        <w:rPr>
          <w:szCs w:val="21"/>
        </w:rPr>
      </w:pPr>
      <w:r w:rsidRPr="007B78B6">
        <w:rPr>
          <w:rFonts w:hint="eastAsia"/>
          <w:b/>
          <w:szCs w:val="21"/>
        </w:rPr>
        <w:t xml:space="preserve">Parameters: </w:t>
      </w:r>
      <w:r w:rsidR="009B3A06" w:rsidRPr="007B78B6">
        <w:rPr>
          <w:rFonts w:hint="eastAsia"/>
          <w:szCs w:val="21"/>
        </w:rPr>
        <w:t>None</w:t>
      </w:r>
      <w:r w:rsidR="006F64D3" w:rsidRPr="007B78B6">
        <w:rPr>
          <w:szCs w:val="21"/>
        </w:rPr>
        <w:t>|MIN|MAX</w:t>
      </w:r>
    </w:p>
    <w:p w:rsidR="006F64D3" w:rsidRPr="007B78B6" w:rsidRDefault="0003101B" w:rsidP="00043D36">
      <w:pPr>
        <w:rPr>
          <w:szCs w:val="21"/>
        </w:rPr>
      </w:pPr>
      <w:r w:rsidRPr="007B78B6">
        <w:rPr>
          <w:rFonts w:hint="eastAsia"/>
          <w:b/>
          <w:szCs w:val="21"/>
        </w:rPr>
        <w:t xml:space="preserve">Example: </w:t>
      </w:r>
      <w:r w:rsidR="006F64D3" w:rsidRPr="007B78B6">
        <w:rPr>
          <w:b/>
          <w:szCs w:val="21"/>
        </w:rPr>
        <w:t>TRAN:HTIM?</w:t>
      </w:r>
      <w:r w:rsidR="006F64D3" w:rsidRPr="007B78B6">
        <w:rPr>
          <w:szCs w:val="21"/>
        </w:rPr>
        <w:t xml:space="preserve">                             </w:t>
      </w:r>
      <w:r w:rsidR="00DD6E57" w:rsidRPr="007B78B6">
        <w:rPr>
          <w:rFonts w:hint="eastAsia"/>
          <w:szCs w:val="21"/>
        </w:rPr>
        <w:t>Query time for the transiemt high level</w:t>
      </w:r>
    </w:p>
    <w:p w:rsidR="006F64D3" w:rsidRPr="007B78B6" w:rsidRDefault="006F64D3" w:rsidP="00E334C7">
      <w:pPr>
        <w:ind w:leftChars="200" w:left="420" w:firstLineChars="300" w:firstLine="632"/>
        <w:rPr>
          <w:szCs w:val="21"/>
        </w:rPr>
      </w:pPr>
      <w:r w:rsidRPr="007B78B6">
        <w:rPr>
          <w:b/>
          <w:szCs w:val="21"/>
        </w:rPr>
        <w:t xml:space="preserve">TRAN:HTIM? </w:t>
      </w:r>
      <w:r w:rsidRPr="007B78B6">
        <w:rPr>
          <w:szCs w:val="21"/>
        </w:rPr>
        <w:t xml:space="preserve">MIN </w:t>
      </w:r>
      <w:r w:rsidRPr="007B78B6">
        <w:rPr>
          <w:szCs w:val="21"/>
        </w:rPr>
        <w:tab/>
      </w:r>
      <w:r w:rsidRPr="007B78B6">
        <w:rPr>
          <w:szCs w:val="21"/>
        </w:rPr>
        <w:tab/>
      </w:r>
      <w:r w:rsidRPr="007B78B6">
        <w:rPr>
          <w:szCs w:val="21"/>
        </w:rPr>
        <w:tab/>
      </w:r>
      <w:r w:rsidRPr="007B78B6">
        <w:rPr>
          <w:szCs w:val="21"/>
        </w:rPr>
        <w:tab/>
      </w:r>
      <w:r w:rsidRPr="007B78B6">
        <w:rPr>
          <w:szCs w:val="21"/>
        </w:rPr>
        <w:tab/>
      </w:r>
      <w:r w:rsidR="00DD6E57" w:rsidRPr="007B78B6">
        <w:rPr>
          <w:rFonts w:hint="eastAsia"/>
          <w:szCs w:val="21"/>
        </w:rPr>
        <w:t>Query minimum time for the transient high level;</w:t>
      </w:r>
    </w:p>
    <w:p w:rsidR="006F64D3" w:rsidRPr="007B78B6" w:rsidRDefault="006F64D3" w:rsidP="00E334C7">
      <w:pPr>
        <w:ind w:leftChars="200" w:left="420" w:firstLineChars="300" w:firstLine="632"/>
        <w:rPr>
          <w:b/>
          <w:szCs w:val="21"/>
        </w:rPr>
      </w:pPr>
      <w:r w:rsidRPr="007B78B6">
        <w:rPr>
          <w:b/>
          <w:szCs w:val="21"/>
        </w:rPr>
        <w:t xml:space="preserve">TRAN:HTIM? </w:t>
      </w:r>
      <w:r w:rsidRPr="007B78B6">
        <w:rPr>
          <w:szCs w:val="21"/>
        </w:rPr>
        <w:t>MAX</w:t>
      </w:r>
      <w:r w:rsidRPr="007B78B6">
        <w:rPr>
          <w:szCs w:val="21"/>
        </w:rPr>
        <w:tab/>
      </w:r>
      <w:r w:rsidRPr="007B78B6">
        <w:rPr>
          <w:szCs w:val="21"/>
        </w:rPr>
        <w:tab/>
      </w:r>
      <w:r w:rsidRPr="007B78B6">
        <w:rPr>
          <w:szCs w:val="21"/>
        </w:rPr>
        <w:tab/>
      </w:r>
      <w:r w:rsidRPr="007B78B6">
        <w:rPr>
          <w:szCs w:val="21"/>
        </w:rPr>
        <w:tab/>
      </w:r>
      <w:r w:rsidRPr="007B78B6">
        <w:rPr>
          <w:szCs w:val="21"/>
        </w:rPr>
        <w:tab/>
      </w:r>
      <w:r w:rsidR="00DD6E57" w:rsidRPr="007B78B6">
        <w:rPr>
          <w:rFonts w:hint="eastAsia"/>
          <w:szCs w:val="21"/>
        </w:rPr>
        <w:t>Query maximum time for the transient high level;</w:t>
      </w:r>
    </w:p>
    <w:p w:rsidR="006F64D3" w:rsidRPr="007B78B6" w:rsidRDefault="005233E4" w:rsidP="00043D36">
      <w:pPr>
        <w:rPr>
          <w:b/>
          <w:szCs w:val="21"/>
        </w:rPr>
      </w:pPr>
      <w:r w:rsidRPr="007B78B6">
        <w:rPr>
          <w:rFonts w:hint="eastAsia"/>
          <w:b/>
          <w:szCs w:val="21"/>
        </w:rPr>
        <w:t xml:space="preserve">Returned Parameters: </w:t>
      </w:r>
      <w:r w:rsidR="006F64D3" w:rsidRPr="007B78B6">
        <w:rPr>
          <w:szCs w:val="21"/>
        </w:rPr>
        <w:t>&lt;NR3&gt;</w:t>
      </w:r>
      <w:r w:rsidR="006F64D3" w:rsidRPr="007B78B6">
        <w:rPr>
          <w:b/>
          <w:szCs w:val="21"/>
        </w:rPr>
        <w:t xml:space="preserve">  </w:t>
      </w:r>
    </w:p>
    <w:p w:rsidR="006F64D3" w:rsidRPr="00243F0D" w:rsidRDefault="005233E4" w:rsidP="00043D36">
      <w:pPr>
        <w:rPr>
          <w:b/>
          <w:szCs w:val="21"/>
        </w:rPr>
      </w:pPr>
      <w:r w:rsidRPr="007B78B6">
        <w:rPr>
          <w:rFonts w:hint="eastAsia"/>
          <w:b/>
          <w:szCs w:val="21"/>
        </w:rPr>
        <w:t xml:space="preserve">Related Commands: </w:t>
      </w:r>
      <w:r w:rsidR="006F64D3" w:rsidRPr="007B78B6">
        <w:rPr>
          <w:b/>
          <w:szCs w:val="21"/>
        </w:rPr>
        <w:t>TRAN:LTIM</w:t>
      </w:r>
    </w:p>
    <w:p w:rsidR="006A7670" w:rsidRPr="007B78B6" w:rsidRDefault="006A7670" w:rsidP="00043D36">
      <w:pPr>
        <w:rPr>
          <w:b/>
          <w:color w:val="FF0000"/>
          <w:szCs w:val="21"/>
        </w:rPr>
      </w:pPr>
    </w:p>
    <w:p w:rsidR="006F64D3" w:rsidRPr="007B78B6" w:rsidRDefault="006F64D3" w:rsidP="00043D36">
      <w:pPr>
        <w:rPr>
          <w:b/>
          <w:szCs w:val="21"/>
        </w:rPr>
      </w:pPr>
      <w:r w:rsidRPr="007B78B6">
        <w:rPr>
          <w:szCs w:val="21"/>
        </w:rPr>
        <w:t>[</w:t>
      </w:r>
      <w:r w:rsidRPr="007B78B6">
        <w:rPr>
          <w:b/>
          <w:szCs w:val="21"/>
        </w:rPr>
        <w:t>SOUR</w:t>
      </w:r>
      <w:r w:rsidRPr="007B78B6">
        <w:rPr>
          <w:szCs w:val="21"/>
        </w:rPr>
        <w:t>ce:]</w:t>
      </w:r>
      <w:r w:rsidRPr="007B78B6">
        <w:rPr>
          <w:b/>
          <w:szCs w:val="21"/>
        </w:rPr>
        <w:t>TRAN</w:t>
      </w:r>
      <w:r w:rsidRPr="007B78B6">
        <w:rPr>
          <w:szCs w:val="21"/>
        </w:rPr>
        <w:t>sient</w:t>
      </w:r>
      <w:r w:rsidRPr="007B78B6">
        <w:rPr>
          <w:b/>
          <w:szCs w:val="21"/>
        </w:rPr>
        <w:t>:RTIM</w:t>
      </w:r>
      <w:r w:rsidRPr="007B78B6">
        <w:rPr>
          <w:szCs w:val="21"/>
        </w:rPr>
        <w:t>e</w:t>
      </w:r>
    </w:p>
    <w:p w:rsidR="007E447B" w:rsidRPr="007B78B6" w:rsidRDefault="007E447B" w:rsidP="00F35EEE">
      <w:pPr>
        <w:rPr>
          <w:szCs w:val="21"/>
        </w:rPr>
      </w:pPr>
      <w:r w:rsidRPr="007B78B6">
        <w:rPr>
          <w:rFonts w:hint="eastAsia"/>
          <w:szCs w:val="21"/>
        </w:rPr>
        <w:t>This command sets the time for the rising edge in transient operation, namely, the time for the input to rise from the transient low level to transient high level.</w:t>
      </w:r>
    </w:p>
    <w:p w:rsidR="006F64D3" w:rsidRPr="007B78B6" w:rsidRDefault="006F64D3" w:rsidP="00F35EEE">
      <w:pPr>
        <w:rPr>
          <w:szCs w:val="21"/>
        </w:rPr>
      </w:pPr>
    </w:p>
    <w:p w:rsidR="006F64D3" w:rsidRPr="007B78B6" w:rsidRDefault="005233E4" w:rsidP="00043D36">
      <w:pPr>
        <w:rPr>
          <w:szCs w:val="21"/>
        </w:rPr>
      </w:pPr>
      <w:r w:rsidRPr="007B78B6">
        <w:rPr>
          <w:rFonts w:hint="eastAsia"/>
          <w:b/>
          <w:szCs w:val="21"/>
        </w:rPr>
        <w:t xml:space="preserve">Command Syntax: </w:t>
      </w:r>
      <w:r w:rsidR="006F64D3" w:rsidRPr="007B78B6">
        <w:rPr>
          <w:szCs w:val="21"/>
        </w:rPr>
        <w:t>[</w:t>
      </w:r>
      <w:r w:rsidR="006F64D3" w:rsidRPr="007B78B6">
        <w:rPr>
          <w:b/>
          <w:szCs w:val="21"/>
        </w:rPr>
        <w:t>SOUR</w:t>
      </w:r>
      <w:r w:rsidR="006F64D3" w:rsidRPr="007B78B6">
        <w:rPr>
          <w:szCs w:val="21"/>
        </w:rPr>
        <w:t>ce:]</w:t>
      </w:r>
      <w:r w:rsidR="006F64D3" w:rsidRPr="007B78B6">
        <w:rPr>
          <w:b/>
          <w:szCs w:val="21"/>
        </w:rPr>
        <w:t>TRAN</w:t>
      </w:r>
      <w:r w:rsidR="006F64D3" w:rsidRPr="007B78B6">
        <w:rPr>
          <w:szCs w:val="21"/>
        </w:rPr>
        <w:t>sient</w:t>
      </w:r>
      <w:r w:rsidR="006F64D3" w:rsidRPr="007B78B6">
        <w:rPr>
          <w:b/>
          <w:szCs w:val="21"/>
        </w:rPr>
        <w:t>:RTIM</w:t>
      </w:r>
      <w:r w:rsidR="006F64D3" w:rsidRPr="007B78B6">
        <w:rPr>
          <w:szCs w:val="21"/>
        </w:rPr>
        <w:t>e &lt;NRf+&gt;</w:t>
      </w:r>
    </w:p>
    <w:p w:rsidR="006F64D3" w:rsidRPr="007B78B6" w:rsidRDefault="005233E4" w:rsidP="00043D36">
      <w:pPr>
        <w:rPr>
          <w:szCs w:val="21"/>
        </w:rPr>
      </w:pPr>
      <w:r w:rsidRPr="007B78B6">
        <w:rPr>
          <w:rFonts w:hint="eastAsia"/>
          <w:b/>
          <w:szCs w:val="21"/>
        </w:rPr>
        <w:t xml:space="preserve">Parameters: </w:t>
      </w:r>
      <w:r w:rsidR="000D3DFE" w:rsidRPr="007B78B6">
        <w:rPr>
          <w:rFonts w:hint="eastAsia"/>
          <w:szCs w:val="21"/>
        </w:rPr>
        <w:t>Figure</w:t>
      </w:r>
      <w:r w:rsidR="006F64D3" w:rsidRPr="007B78B6">
        <w:rPr>
          <w:szCs w:val="21"/>
        </w:rPr>
        <w:t>|MIN|MAX</w:t>
      </w:r>
    </w:p>
    <w:p w:rsidR="006F64D3" w:rsidRPr="007B78B6" w:rsidRDefault="009B3A06" w:rsidP="00043D36">
      <w:pPr>
        <w:rPr>
          <w:b/>
          <w:szCs w:val="21"/>
        </w:rPr>
      </w:pPr>
      <w:r w:rsidRPr="007B78B6">
        <w:rPr>
          <w:rFonts w:hint="eastAsia"/>
          <w:b/>
          <w:szCs w:val="21"/>
        </w:rPr>
        <w:t xml:space="preserve">Unit: </w:t>
      </w:r>
      <w:r w:rsidR="006F64D3" w:rsidRPr="007B78B6">
        <w:rPr>
          <w:szCs w:val="21"/>
        </w:rPr>
        <w:t xml:space="preserve"> S</w:t>
      </w:r>
    </w:p>
    <w:p w:rsidR="006F64D3" w:rsidRPr="007B78B6" w:rsidRDefault="0003101B" w:rsidP="00043D36">
      <w:pPr>
        <w:rPr>
          <w:szCs w:val="21"/>
        </w:rPr>
      </w:pPr>
      <w:r w:rsidRPr="007B78B6">
        <w:rPr>
          <w:rFonts w:hint="eastAsia"/>
          <w:b/>
          <w:szCs w:val="21"/>
        </w:rPr>
        <w:t xml:space="preserve">Example: </w:t>
      </w:r>
      <w:r w:rsidR="006F64D3" w:rsidRPr="007B78B6">
        <w:rPr>
          <w:b/>
          <w:szCs w:val="21"/>
        </w:rPr>
        <w:t>TRAN:RTIM</w:t>
      </w:r>
      <w:r w:rsidR="006F64D3" w:rsidRPr="007B78B6">
        <w:rPr>
          <w:szCs w:val="21"/>
        </w:rPr>
        <w:t xml:space="preserve"> 0.0001                  </w:t>
      </w:r>
      <w:r w:rsidR="00F2597A" w:rsidRPr="007B78B6">
        <w:rPr>
          <w:rFonts w:hint="eastAsia"/>
          <w:szCs w:val="21"/>
        </w:rPr>
        <w:t xml:space="preserve">Set time for the rising edge in transient operation to </w:t>
      </w:r>
      <w:r w:rsidR="006F64D3" w:rsidRPr="007B78B6">
        <w:rPr>
          <w:szCs w:val="21"/>
        </w:rPr>
        <w:t>100us</w:t>
      </w:r>
      <w:r w:rsidR="00F2597A" w:rsidRPr="007B78B6">
        <w:rPr>
          <w:rFonts w:hint="eastAsia"/>
          <w:szCs w:val="21"/>
        </w:rPr>
        <w:t>;</w:t>
      </w:r>
      <w:r w:rsidR="006F64D3" w:rsidRPr="007B78B6">
        <w:rPr>
          <w:szCs w:val="21"/>
        </w:rPr>
        <w:t xml:space="preserve">                     </w:t>
      </w:r>
    </w:p>
    <w:p w:rsidR="006F64D3" w:rsidRPr="007B78B6" w:rsidRDefault="005233E4" w:rsidP="00043D36">
      <w:pPr>
        <w:rPr>
          <w:szCs w:val="21"/>
        </w:rPr>
      </w:pPr>
      <w:r w:rsidRPr="007B78B6">
        <w:rPr>
          <w:rFonts w:hint="eastAsia"/>
          <w:b/>
          <w:szCs w:val="21"/>
        </w:rPr>
        <w:t xml:space="preserve">Query Syntax: </w:t>
      </w:r>
      <w:r w:rsidR="006F64D3" w:rsidRPr="007B78B6">
        <w:rPr>
          <w:szCs w:val="21"/>
        </w:rPr>
        <w:t>[</w:t>
      </w:r>
      <w:r w:rsidR="006F64D3" w:rsidRPr="007B78B6">
        <w:rPr>
          <w:b/>
          <w:szCs w:val="21"/>
        </w:rPr>
        <w:t>SOUR</w:t>
      </w:r>
      <w:r w:rsidR="006F64D3" w:rsidRPr="007B78B6">
        <w:rPr>
          <w:szCs w:val="21"/>
        </w:rPr>
        <w:t>ce:]</w:t>
      </w:r>
      <w:r w:rsidR="006F64D3" w:rsidRPr="007B78B6">
        <w:rPr>
          <w:b/>
          <w:szCs w:val="21"/>
        </w:rPr>
        <w:t>TRAN</w:t>
      </w:r>
      <w:r w:rsidR="006F64D3" w:rsidRPr="007B78B6">
        <w:rPr>
          <w:szCs w:val="21"/>
        </w:rPr>
        <w:t>sient</w:t>
      </w:r>
      <w:r w:rsidR="006F64D3" w:rsidRPr="007B78B6">
        <w:rPr>
          <w:b/>
          <w:szCs w:val="21"/>
        </w:rPr>
        <w:t>:RTIM</w:t>
      </w:r>
      <w:r w:rsidR="006F64D3" w:rsidRPr="007B78B6">
        <w:rPr>
          <w:szCs w:val="21"/>
        </w:rPr>
        <w:t>e?</w:t>
      </w:r>
    </w:p>
    <w:p w:rsidR="006F64D3" w:rsidRPr="007B78B6" w:rsidRDefault="005233E4" w:rsidP="00043D36">
      <w:pPr>
        <w:rPr>
          <w:szCs w:val="21"/>
        </w:rPr>
      </w:pPr>
      <w:r w:rsidRPr="007B78B6">
        <w:rPr>
          <w:rFonts w:hint="eastAsia"/>
          <w:b/>
          <w:szCs w:val="21"/>
        </w:rPr>
        <w:t xml:space="preserve">Parameters: </w:t>
      </w:r>
      <w:r w:rsidR="009B3A06" w:rsidRPr="007B78B6">
        <w:rPr>
          <w:rFonts w:hint="eastAsia"/>
          <w:szCs w:val="21"/>
        </w:rPr>
        <w:t>None</w:t>
      </w:r>
      <w:r w:rsidR="006F64D3" w:rsidRPr="007B78B6">
        <w:rPr>
          <w:szCs w:val="21"/>
        </w:rPr>
        <w:t>|MIN|MAX</w:t>
      </w:r>
    </w:p>
    <w:p w:rsidR="006F64D3" w:rsidRPr="007B78B6" w:rsidRDefault="0003101B" w:rsidP="00043D36">
      <w:pPr>
        <w:rPr>
          <w:szCs w:val="21"/>
        </w:rPr>
      </w:pPr>
      <w:r w:rsidRPr="007B78B6">
        <w:rPr>
          <w:rFonts w:hint="eastAsia"/>
          <w:b/>
          <w:szCs w:val="21"/>
        </w:rPr>
        <w:t xml:space="preserve">Example: </w:t>
      </w:r>
      <w:r w:rsidR="006F64D3" w:rsidRPr="007B78B6">
        <w:rPr>
          <w:b/>
          <w:szCs w:val="21"/>
        </w:rPr>
        <w:t>TRAN:RTIM?</w:t>
      </w:r>
      <w:r w:rsidR="006F64D3" w:rsidRPr="007B78B6">
        <w:rPr>
          <w:szCs w:val="21"/>
        </w:rPr>
        <w:t xml:space="preserve">                   </w:t>
      </w:r>
      <w:r w:rsidR="006F64D3" w:rsidRPr="007B78B6">
        <w:rPr>
          <w:szCs w:val="21"/>
        </w:rPr>
        <w:tab/>
      </w:r>
      <w:r w:rsidR="00F2597A" w:rsidRPr="007B78B6">
        <w:rPr>
          <w:rFonts w:hint="eastAsia"/>
          <w:szCs w:val="21"/>
        </w:rPr>
        <w:t>Set time for the rising edge in transient operation;</w:t>
      </w:r>
    </w:p>
    <w:p w:rsidR="006F64D3" w:rsidRPr="007B78B6" w:rsidRDefault="006F64D3" w:rsidP="00E334C7">
      <w:pPr>
        <w:ind w:firstLineChars="500" w:firstLine="1054"/>
        <w:rPr>
          <w:szCs w:val="21"/>
        </w:rPr>
      </w:pPr>
      <w:r w:rsidRPr="007B78B6">
        <w:rPr>
          <w:b/>
          <w:szCs w:val="21"/>
        </w:rPr>
        <w:t xml:space="preserve">TRAN:RTIM? </w:t>
      </w:r>
      <w:r w:rsidRPr="007B78B6">
        <w:rPr>
          <w:szCs w:val="21"/>
        </w:rPr>
        <w:t xml:space="preserve">MIN </w:t>
      </w:r>
      <w:r w:rsidRPr="007B78B6">
        <w:rPr>
          <w:szCs w:val="21"/>
        </w:rPr>
        <w:tab/>
      </w:r>
      <w:r w:rsidRPr="007B78B6">
        <w:rPr>
          <w:szCs w:val="21"/>
        </w:rPr>
        <w:tab/>
      </w:r>
      <w:r w:rsidRPr="007B78B6">
        <w:rPr>
          <w:szCs w:val="21"/>
        </w:rPr>
        <w:tab/>
      </w:r>
      <w:r w:rsidRPr="007B78B6">
        <w:rPr>
          <w:szCs w:val="21"/>
        </w:rPr>
        <w:tab/>
      </w:r>
      <w:r w:rsidR="00F2597A" w:rsidRPr="007B78B6">
        <w:rPr>
          <w:rFonts w:hint="eastAsia"/>
          <w:szCs w:val="21"/>
        </w:rPr>
        <w:t>Set minimum time for the rising edge in transient operation;</w:t>
      </w:r>
    </w:p>
    <w:p w:rsidR="006F64D3" w:rsidRPr="007B78B6" w:rsidRDefault="006F64D3" w:rsidP="00E334C7">
      <w:pPr>
        <w:ind w:firstLineChars="500" w:firstLine="1054"/>
        <w:rPr>
          <w:szCs w:val="21"/>
        </w:rPr>
      </w:pPr>
      <w:r w:rsidRPr="007B78B6">
        <w:rPr>
          <w:b/>
          <w:szCs w:val="21"/>
        </w:rPr>
        <w:t xml:space="preserve">TRAN:RTIM? </w:t>
      </w:r>
      <w:r w:rsidRPr="007B78B6">
        <w:rPr>
          <w:szCs w:val="21"/>
        </w:rPr>
        <w:t>MAX</w:t>
      </w:r>
      <w:r w:rsidRPr="007B78B6">
        <w:rPr>
          <w:szCs w:val="21"/>
        </w:rPr>
        <w:tab/>
      </w:r>
      <w:r w:rsidRPr="007B78B6">
        <w:rPr>
          <w:szCs w:val="21"/>
        </w:rPr>
        <w:tab/>
      </w:r>
      <w:r w:rsidRPr="007B78B6">
        <w:rPr>
          <w:szCs w:val="21"/>
        </w:rPr>
        <w:tab/>
      </w:r>
      <w:r w:rsidRPr="007B78B6">
        <w:rPr>
          <w:szCs w:val="21"/>
        </w:rPr>
        <w:tab/>
      </w:r>
      <w:r w:rsidRPr="007B78B6">
        <w:rPr>
          <w:szCs w:val="21"/>
        </w:rPr>
        <w:tab/>
      </w:r>
      <w:r w:rsidR="00F2597A" w:rsidRPr="007B78B6">
        <w:rPr>
          <w:rFonts w:hint="eastAsia"/>
          <w:szCs w:val="21"/>
        </w:rPr>
        <w:t>Set maximum time for the rising edge in transient operation;</w:t>
      </w:r>
    </w:p>
    <w:p w:rsidR="006F64D3" w:rsidRPr="007B78B6" w:rsidRDefault="005233E4" w:rsidP="00043D36">
      <w:pPr>
        <w:rPr>
          <w:szCs w:val="21"/>
        </w:rPr>
      </w:pPr>
      <w:r w:rsidRPr="007B78B6">
        <w:rPr>
          <w:rFonts w:hint="eastAsia"/>
          <w:b/>
          <w:szCs w:val="21"/>
        </w:rPr>
        <w:t xml:space="preserve">Returned Parameters: </w:t>
      </w:r>
      <w:r w:rsidR="006F64D3" w:rsidRPr="007B78B6">
        <w:rPr>
          <w:szCs w:val="21"/>
        </w:rPr>
        <w:t>&lt;NR3&gt;</w:t>
      </w:r>
    </w:p>
    <w:p w:rsidR="006F64D3" w:rsidRPr="007B78B6" w:rsidRDefault="005233E4" w:rsidP="00043D36">
      <w:pPr>
        <w:rPr>
          <w:b/>
          <w:szCs w:val="21"/>
        </w:rPr>
      </w:pPr>
      <w:r w:rsidRPr="007B78B6">
        <w:rPr>
          <w:rFonts w:hint="eastAsia"/>
          <w:b/>
          <w:szCs w:val="21"/>
        </w:rPr>
        <w:t xml:space="preserve">Related Commands: </w:t>
      </w:r>
      <w:r w:rsidR="006F64D3" w:rsidRPr="007B78B6">
        <w:rPr>
          <w:b/>
          <w:szCs w:val="21"/>
        </w:rPr>
        <w:t>TRAN:FTIM</w:t>
      </w:r>
    </w:p>
    <w:p w:rsidR="00F35EEE" w:rsidRPr="007B78B6" w:rsidRDefault="00F35EEE" w:rsidP="00043D36">
      <w:pPr>
        <w:rPr>
          <w:rFonts w:hAnsi="宋体" w:cs="宋体"/>
          <w:b/>
          <w:color w:val="FF0000"/>
          <w:szCs w:val="21"/>
        </w:rPr>
      </w:pPr>
    </w:p>
    <w:p w:rsidR="006F64D3" w:rsidRPr="007B78B6" w:rsidRDefault="006F64D3" w:rsidP="00043D36">
      <w:pPr>
        <w:rPr>
          <w:b/>
          <w:szCs w:val="21"/>
        </w:rPr>
      </w:pPr>
      <w:r w:rsidRPr="007B78B6">
        <w:rPr>
          <w:szCs w:val="21"/>
        </w:rPr>
        <w:t>[</w:t>
      </w:r>
      <w:r w:rsidRPr="007B78B6">
        <w:rPr>
          <w:b/>
          <w:szCs w:val="21"/>
        </w:rPr>
        <w:t>SOUR</w:t>
      </w:r>
      <w:r w:rsidRPr="007B78B6">
        <w:rPr>
          <w:szCs w:val="21"/>
        </w:rPr>
        <w:t>ce:]</w:t>
      </w:r>
      <w:r w:rsidRPr="007B78B6">
        <w:rPr>
          <w:b/>
          <w:szCs w:val="21"/>
        </w:rPr>
        <w:t>TRAN</w:t>
      </w:r>
      <w:r w:rsidRPr="007B78B6">
        <w:rPr>
          <w:szCs w:val="21"/>
        </w:rPr>
        <w:t>sient</w:t>
      </w:r>
      <w:r w:rsidRPr="007B78B6">
        <w:rPr>
          <w:b/>
          <w:szCs w:val="21"/>
        </w:rPr>
        <w:t>:FTIM</w:t>
      </w:r>
      <w:r w:rsidRPr="007B78B6">
        <w:rPr>
          <w:szCs w:val="21"/>
        </w:rPr>
        <w:t>e</w:t>
      </w:r>
    </w:p>
    <w:p w:rsidR="007E447B" w:rsidRPr="007B78B6" w:rsidRDefault="007E447B" w:rsidP="00F35EEE">
      <w:pPr>
        <w:rPr>
          <w:szCs w:val="21"/>
        </w:rPr>
      </w:pPr>
      <w:r w:rsidRPr="007B78B6">
        <w:rPr>
          <w:rFonts w:hint="eastAsia"/>
          <w:szCs w:val="21"/>
        </w:rPr>
        <w:t>This command sets the time for the falling edge in transient operation, namely, the time for the input to fall from the transient high level to transient low level.</w:t>
      </w:r>
    </w:p>
    <w:p w:rsidR="006F64D3" w:rsidRPr="007B78B6" w:rsidRDefault="006F64D3" w:rsidP="00F35EEE">
      <w:pPr>
        <w:rPr>
          <w:szCs w:val="21"/>
        </w:rPr>
      </w:pPr>
    </w:p>
    <w:p w:rsidR="006F64D3" w:rsidRPr="007B78B6" w:rsidRDefault="005233E4" w:rsidP="00043D36">
      <w:pPr>
        <w:rPr>
          <w:b/>
          <w:szCs w:val="21"/>
        </w:rPr>
      </w:pPr>
      <w:r w:rsidRPr="007B78B6">
        <w:rPr>
          <w:rFonts w:hint="eastAsia"/>
          <w:b/>
          <w:szCs w:val="21"/>
        </w:rPr>
        <w:t xml:space="preserve">Command Syntax: </w:t>
      </w:r>
      <w:r w:rsidR="006F64D3" w:rsidRPr="007B78B6">
        <w:rPr>
          <w:szCs w:val="21"/>
        </w:rPr>
        <w:t>[</w:t>
      </w:r>
      <w:r w:rsidR="006F64D3" w:rsidRPr="007B78B6">
        <w:rPr>
          <w:b/>
          <w:szCs w:val="21"/>
        </w:rPr>
        <w:t>SOUR</w:t>
      </w:r>
      <w:r w:rsidR="006F64D3" w:rsidRPr="007B78B6">
        <w:rPr>
          <w:szCs w:val="21"/>
        </w:rPr>
        <w:t>ce:]</w:t>
      </w:r>
      <w:r w:rsidR="006F64D3" w:rsidRPr="007B78B6">
        <w:rPr>
          <w:b/>
          <w:szCs w:val="21"/>
        </w:rPr>
        <w:t>TRAN</w:t>
      </w:r>
      <w:r w:rsidR="006F64D3" w:rsidRPr="007B78B6">
        <w:rPr>
          <w:szCs w:val="21"/>
        </w:rPr>
        <w:t>sient</w:t>
      </w:r>
      <w:r w:rsidR="006F64D3" w:rsidRPr="007B78B6">
        <w:rPr>
          <w:b/>
          <w:szCs w:val="21"/>
        </w:rPr>
        <w:t>:FTIM</w:t>
      </w:r>
      <w:r w:rsidR="006F64D3" w:rsidRPr="007B78B6">
        <w:rPr>
          <w:szCs w:val="21"/>
        </w:rPr>
        <w:t>e &lt;NRf+&gt;</w:t>
      </w:r>
    </w:p>
    <w:p w:rsidR="006F64D3" w:rsidRPr="007B78B6" w:rsidRDefault="005233E4" w:rsidP="00043D36">
      <w:pPr>
        <w:rPr>
          <w:b/>
          <w:szCs w:val="21"/>
        </w:rPr>
      </w:pPr>
      <w:r w:rsidRPr="007B78B6">
        <w:rPr>
          <w:rFonts w:hint="eastAsia"/>
          <w:b/>
          <w:szCs w:val="21"/>
        </w:rPr>
        <w:t xml:space="preserve">Parameters: </w:t>
      </w:r>
      <w:r w:rsidR="000D3DFE" w:rsidRPr="007B78B6">
        <w:rPr>
          <w:rFonts w:hint="eastAsia"/>
          <w:szCs w:val="21"/>
        </w:rPr>
        <w:t>Figure</w:t>
      </w:r>
      <w:r w:rsidR="006F64D3" w:rsidRPr="007B78B6">
        <w:rPr>
          <w:szCs w:val="21"/>
        </w:rPr>
        <w:t>|MIN|MAX</w:t>
      </w:r>
    </w:p>
    <w:p w:rsidR="006F64D3" w:rsidRPr="007B78B6" w:rsidRDefault="009B3A06" w:rsidP="00043D36">
      <w:pPr>
        <w:rPr>
          <w:b/>
          <w:szCs w:val="21"/>
        </w:rPr>
      </w:pPr>
      <w:r w:rsidRPr="007B78B6">
        <w:rPr>
          <w:rFonts w:hint="eastAsia"/>
          <w:b/>
          <w:szCs w:val="21"/>
        </w:rPr>
        <w:t xml:space="preserve">Unit: </w:t>
      </w:r>
      <w:r w:rsidR="006F64D3" w:rsidRPr="007B78B6">
        <w:rPr>
          <w:szCs w:val="21"/>
        </w:rPr>
        <w:t xml:space="preserve"> S</w:t>
      </w:r>
    </w:p>
    <w:p w:rsidR="006F64D3" w:rsidRPr="007B78B6" w:rsidRDefault="0003101B" w:rsidP="00043D36">
      <w:pPr>
        <w:rPr>
          <w:b/>
          <w:szCs w:val="21"/>
        </w:rPr>
      </w:pPr>
      <w:r w:rsidRPr="007B78B6">
        <w:rPr>
          <w:rFonts w:hint="eastAsia"/>
          <w:b/>
          <w:szCs w:val="21"/>
        </w:rPr>
        <w:t xml:space="preserve">Example: </w:t>
      </w:r>
      <w:r w:rsidR="006F64D3" w:rsidRPr="007B78B6">
        <w:rPr>
          <w:b/>
          <w:szCs w:val="21"/>
        </w:rPr>
        <w:t>TRAN:FTIM</w:t>
      </w:r>
      <w:r w:rsidR="006F64D3" w:rsidRPr="007B78B6">
        <w:rPr>
          <w:szCs w:val="21"/>
        </w:rPr>
        <w:t xml:space="preserve"> 0.0002                </w:t>
      </w:r>
      <w:r w:rsidR="00F2597A" w:rsidRPr="007B78B6">
        <w:rPr>
          <w:rFonts w:hint="eastAsia"/>
          <w:szCs w:val="21"/>
        </w:rPr>
        <w:t xml:space="preserve">Set time for the falling edge in transient operation to </w:t>
      </w:r>
      <w:r w:rsidR="006F64D3" w:rsidRPr="007B78B6">
        <w:rPr>
          <w:szCs w:val="21"/>
        </w:rPr>
        <w:t>200us</w:t>
      </w:r>
      <w:r w:rsidR="00F2597A" w:rsidRPr="007B78B6">
        <w:rPr>
          <w:rFonts w:hint="eastAsia"/>
          <w:szCs w:val="21"/>
        </w:rPr>
        <w:t>;</w:t>
      </w:r>
    </w:p>
    <w:p w:rsidR="006F64D3" w:rsidRPr="007B78B6" w:rsidRDefault="005233E4" w:rsidP="00043D36">
      <w:pPr>
        <w:rPr>
          <w:b/>
          <w:szCs w:val="21"/>
        </w:rPr>
      </w:pPr>
      <w:r w:rsidRPr="007B78B6">
        <w:rPr>
          <w:rFonts w:hint="eastAsia"/>
          <w:b/>
          <w:szCs w:val="21"/>
        </w:rPr>
        <w:t xml:space="preserve">Query Syntax: </w:t>
      </w:r>
      <w:r w:rsidR="006F64D3" w:rsidRPr="007B78B6">
        <w:rPr>
          <w:szCs w:val="21"/>
        </w:rPr>
        <w:t>[</w:t>
      </w:r>
      <w:r w:rsidR="006F64D3" w:rsidRPr="007B78B6">
        <w:rPr>
          <w:b/>
          <w:szCs w:val="21"/>
        </w:rPr>
        <w:t>SOUR</w:t>
      </w:r>
      <w:r w:rsidR="006F64D3" w:rsidRPr="007B78B6">
        <w:rPr>
          <w:szCs w:val="21"/>
        </w:rPr>
        <w:t>ce:]</w:t>
      </w:r>
      <w:r w:rsidR="006F64D3" w:rsidRPr="007B78B6">
        <w:rPr>
          <w:b/>
          <w:szCs w:val="21"/>
        </w:rPr>
        <w:t>TRAN</w:t>
      </w:r>
      <w:r w:rsidR="006F64D3" w:rsidRPr="007B78B6">
        <w:rPr>
          <w:szCs w:val="21"/>
        </w:rPr>
        <w:t>sient</w:t>
      </w:r>
      <w:r w:rsidR="006F64D3" w:rsidRPr="007B78B6">
        <w:rPr>
          <w:b/>
          <w:szCs w:val="21"/>
        </w:rPr>
        <w:t>:FTIM</w:t>
      </w:r>
      <w:r w:rsidR="006F64D3" w:rsidRPr="007B78B6">
        <w:rPr>
          <w:szCs w:val="21"/>
        </w:rPr>
        <w:t>e?</w:t>
      </w:r>
    </w:p>
    <w:p w:rsidR="006F64D3" w:rsidRPr="007B78B6" w:rsidRDefault="005233E4" w:rsidP="00043D36">
      <w:pPr>
        <w:rPr>
          <w:b/>
          <w:szCs w:val="21"/>
        </w:rPr>
      </w:pPr>
      <w:r w:rsidRPr="007B78B6">
        <w:rPr>
          <w:rFonts w:hint="eastAsia"/>
          <w:b/>
          <w:szCs w:val="21"/>
        </w:rPr>
        <w:t xml:space="preserve">Parameters: </w:t>
      </w:r>
      <w:r w:rsidR="009B3A06" w:rsidRPr="007B78B6">
        <w:rPr>
          <w:rFonts w:hint="eastAsia"/>
          <w:szCs w:val="21"/>
        </w:rPr>
        <w:t>None</w:t>
      </w:r>
      <w:r w:rsidR="006F64D3" w:rsidRPr="007B78B6">
        <w:rPr>
          <w:szCs w:val="21"/>
        </w:rPr>
        <w:t>|MIN|MAX</w:t>
      </w:r>
    </w:p>
    <w:p w:rsidR="006F64D3" w:rsidRPr="007B78B6" w:rsidRDefault="0003101B" w:rsidP="00043D36">
      <w:pPr>
        <w:rPr>
          <w:szCs w:val="21"/>
        </w:rPr>
      </w:pPr>
      <w:r w:rsidRPr="007B78B6">
        <w:rPr>
          <w:rFonts w:hint="eastAsia"/>
          <w:b/>
          <w:szCs w:val="21"/>
        </w:rPr>
        <w:lastRenderedPageBreak/>
        <w:t xml:space="preserve">Example: </w:t>
      </w:r>
      <w:r w:rsidR="006F64D3" w:rsidRPr="007B78B6">
        <w:rPr>
          <w:b/>
          <w:szCs w:val="21"/>
        </w:rPr>
        <w:t>TRAN:FTIM?</w:t>
      </w:r>
      <w:r w:rsidR="006F64D3" w:rsidRPr="007B78B6">
        <w:rPr>
          <w:szCs w:val="21"/>
        </w:rPr>
        <w:t xml:space="preserve">                     </w:t>
      </w:r>
      <w:r w:rsidR="00F2597A" w:rsidRPr="007B78B6">
        <w:rPr>
          <w:rFonts w:hint="eastAsia"/>
          <w:szCs w:val="21"/>
        </w:rPr>
        <w:t>Set time for the falling edge in transient operation;</w:t>
      </w:r>
    </w:p>
    <w:p w:rsidR="006F64D3" w:rsidRPr="007B78B6" w:rsidRDefault="006F64D3" w:rsidP="00E334C7">
      <w:pPr>
        <w:ind w:leftChars="300" w:left="630" w:firstLineChars="200" w:firstLine="422"/>
        <w:rPr>
          <w:szCs w:val="21"/>
        </w:rPr>
      </w:pPr>
      <w:r w:rsidRPr="007B78B6">
        <w:rPr>
          <w:b/>
          <w:szCs w:val="21"/>
        </w:rPr>
        <w:t xml:space="preserve">TRAN:FTIM? </w:t>
      </w:r>
      <w:r w:rsidRPr="007B78B6">
        <w:rPr>
          <w:szCs w:val="21"/>
        </w:rPr>
        <w:t>MIN</w:t>
      </w:r>
      <w:r w:rsidRPr="007B78B6">
        <w:rPr>
          <w:szCs w:val="21"/>
        </w:rPr>
        <w:tab/>
      </w:r>
      <w:r w:rsidRPr="007B78B6">
        <w:rPr>
          <w:szCs w:val="21"/>
        </w:rPr>
        <w:tab/>
      </w:r>
      <w:r w:rsidRPr="007B78B6">
        <w:rPr>
          <w:szCs w:val="21"/>
        </w:rPr>
        <w:tab/>
      </w:r>
      <w:r w:rsidR="00F2597A" w:rsidRPr="007B78B6">
        <w:rPr>
          <w:rFonts w:hint="eastAsia"/>
          <w:szCs w:val="21"/>
        </w:rPr>
        <w:t xml:space="preserve">      Set minimum time for the falling edge in transient operation;</w:t>
      </w:r>
    </w:p>
    <w:p w:rsidR="006F64D3" w:rsidRPr="007B78B6" w:rsidRDefault="006F64D3" w:rsidP="00E334C7">
      <w:pPr>
        <w:ind w:firstLineChars="500" w:firstLine="1054"/>
        <w:rPr>
          <w:b/>
          <w:szCs w:val="21"/>
        </w:rPr>
      </w:pPr>
      <w:r w:rsidRPr="007B78B6">
        <w:rPr>
          <w:b/>
          <w:szCs w:val="21"/>
        </w:rPr>
        <w:t xml:space="preserve">TRAN:FTIM? </w:t>
      </w:r>
      <w:r w:rsidRPr="007B78B6">
        <w:rPr>
          <w:szCs w:val="21"/>
        </w:rPr>
        <w:t>MAX</w:t>
      </w:r>
      <w:r w:rsidRPr="007B78B6">
        <w:rPr>
          <w:szCs w:val="21"/>
        </w:rPr>
        <w:tab/>
      </w:r>
      <w:r w:rsidRPr="007B78B6">
        <w:rPr>
          <w:szCs w:val="21"/>
        </w:rPr>
        <w:tab/>
      </w:r>
      <w:r w:rsidRPr="007B78B6">
        <w:rPr>
          <w:szCs w:val="21"/>
        </w:rPr>
        <w:tab/>
      </w:r>
      <w:r w:rsidRPr="007B78B6">
        <w:rPr>
          <w:szCs w:val="21"/>
        </w:rPr>
        <w:tab/>
      </w:r>
      <w:r w:rsidR="00F2597A" w:rsidRPr="007B78B6">
        <w:rPr>
          <w:rFonts w:hint="eastAsia"/>
          <w:szCs w:val="21"/>
        </w:rPr>
        <w:t xml:space="preserve">  Set maximum time for the falling edge in transient operation;</w:t>
      </w:r>
    </w:p>
    <w:p w:rsidR="006F64D3" w:rsidRPr="007B78B6" w:rsidRDefault="005233E4" w:rsidP="00043D36">
      <w:pPr>
        <w:rPr>
          <w:b/>
          <w:szCs w:val="21"/>
        </w:rPr>
      </w:pPr>
      <w:r w:rsidRPr="007B78B6">
        <w:rPr>
          <w:rFonts w:hint="eastAsia"/>
          <w:b/>
          <w:szCs w:val="21"/>
        </w:rPr>
        <w:t xml:space="preserve">Returned Parameters: </w:t>
      </w:r>
      <w:r w:rsidR="006F64D3" w:rsidRPr="007B78B6">
        <w:rPr>
          <w:szCs w:val="21"/>
        </w:rPr>
        <w:t>&lt;NR3&gt;</w:t>
      </w:r>
    </w:p>
    <w:p w:rsidR="006F64D3" w:rsidRPr="007B78B6" w:rsidRDefault="005233E4" w:rsidP="00043D36">
      <w:pPr>
        <w:rPr>
          <w:b/>
          <w:szCs w:val="21"/>
        </w:rPr>
      </w:pPr>
      <w:r w:rsidRPr="007B78B6">
        <w:rPr>
          <w:rFonts w:hint="eastAsia"/>
          <w:b/>
          <w:szCs w:val="21"/>
        </w:rPr>
        <w:t xml:space="preserve">Related Commands: </w:t>
      </w:r>
      <w:r w:rsidR="006F64D3" w:rsidRPr="007B78B6">
        <w:rPr>
          <w:b/>
          <w:szCs w:val="21"/>
        </w:rPr>
        <w:t>TRAN:RTIM</w:t>
      </w:r>
    </w:p>
    <w:p w:rsidR="006F64D3" w:rsidRDefault="006F64D3" w:rsidP="00043D36">
      <w:pPr>
        <w:outlineLvl w:val="2"/>
        <w:rPr>
          <w:b/>
          <w:szCs w:val="21"/>
        </w:rPr>
      </w:pPr>
    </w:p>
    <w:p w:rsidR="00243F0D" w:rsidRPr="007B78B6" w:rsidRDefault="00243F0D" w:rsidP="00043D36">
      <w:pPr>
        <w:outlineLvl w:val="2"/>
        <w:rPr>
          <w:b/>
          <w:szCs w:val="21"/>
        </w:rPr>
      </w:pPr>
    </w:p>
    <w:p w:rsidR="006F64D3" w:rsidRPr="007B78B6" w:rsidRDefault="006F64D3" w:rsidP="002751B4">
      <w:pPr>
        <w:numPr>
          <w:ilvl w:val="2"/>
          <w:numId w:val="18"/>
        </w:numPr>
        <w:outlineLvl w:val="2"/>
        <w:rPr>
          <w:b/>
          <w:sz w:val="28"/>
          <w:szCs w:val="28"/>
        </w:rPr>
      </w:pPr>
      <w:r w:rsidRPr="007B78B6">
        <w:rPr>
          <w:b/>
          <w:sz w:val="28"/>
          <w:szCs w:val="28"/>
        </w:rPr>
        <w:t>I</w:t>
      </w:r>
      <w:r w:rsidRPr="007B78B6">
        <w:rPr>
          <w:rFonts w:eastAsia="Times New Roman"/>
          <w:b/>
          <w:sz w:val="28"/>
          <w:szCs w:val="28"/>
        </w:rPr>
        <w:t>nput</w:t>
      </w:r>
      <w:r w:rsidRPr="007B78B6">
        <w:rPr>
          <w:rFonts w:ascii="宋体" w:hAnsi="宋体" w:cs="宋体"/>
          <w:b/>
          <w:sz w:val="28"/>
          <w:szCs w:val="28"/>
        </w:rPr>
        <w:t xml:space="preserve"> Subsystem</w:t>
      </w:r>
    </w:p>
    <w:p w:rsidR="006F64D3" w:rsidRDefault="007E447B" w:rsidP="00F7517B">
      <w:pPr>
        <w:outlineLvl w:val="2"/>
        <w:rPr>
          <w:rFonts w:hAnsi="宋体" w:cs="宋体"/>
          <w:szCs w:val="21"/>
        </w:rPr>
      </w:pPr>
      <w:r w:rsidRPr="007B78B6">
        <w:rPr>
          <w:rFonts w:hAnsi="宋体" w:cs="宋体" w:hint="eastAsia"/>
          <w:szCs w:val="21"/>
        </w:rPr>
        <w:t>This subsystem controls the functions related to the load input.</w:t>
      </w:r>
    </w:p>
    <w:p w:rsidR="00034A61" w:rsidRPr="007B78B6" w:rsidRDefault="00034A61" w:rsidP="00F7517B">
      <w:pPr>
        <w:outlineLvl w:val="2"/>
        <w:rPr>
          <w:szCs w:val="21"/>
        </w:rPr>
      </w:pPr>
    </w:p>
    <w:p w:rsidR="006F64D3" w:rsidRPr="007B78B6" w:rsidRDefault="00E7553E" w:rsidP="00E334C7">
      <w:pPr>
        <w:spacing w:line="380" w:lineRule="exact"/>
        <w:ind w:firstLineChars="493" w:firstLine="1039"/>
        <w:rPr>
          <w:b/>
          <w:szCs w:val="21"/>
        </w:rPr>
      </w:pPr>
      <w:r w:rsidRPr="007B78B6">
        <w:rPr>
          <w:rFonts w:hint="eastAsia"/>
          <w:b/>
          <w:szCs w:val="21"/>
        </w:rPr>
        <w:t>Command</w:t>
      </w:r>
      <w:r w:rsidR="006F64D3" w:rsidRPr="007B78B6">
        <w:rPr>
          <w:b/>
          <w:szCs w:val="21"/>
        </w:rPr>
        <w:t xml:space="preserve"> </w:t>
      </w:r>
      <w:r w:rsidR="006F64D3" w:rsidRPr="007B78B6">
        <w:rPr>
          <w:szCs w:val="21"/>
        </w:rPr>
        <w:t xml:space="preserve">                                         </w:t>
      </w:r>
      <w:r w:rsidR="006F64D3" w:rsidRPr="007B78B6">
        <w:rPr>
          <w:b/>
          <w:szCs w:val="21"/>
        </w:rPr>
        <w:t xml:space="preserve">  </w:t>
      </w:r>
      <w:r w:rsidRPr="007B78B6">
        <w:rPr>
          <w:rFonts w:hint="eastAsia"/>
          <w:b/>
          <w:szCs w:val="21"/>
        </w:rPr>
        <w:t>Function</w:t>
      </w:r>
    </w:p>
    <w:p w:rsidR="006F64D3" w:rsidRPr="007B78B6" w:rsidRDefault="006F64D3" w:rsidP="00043D36">
      <w:pPr>
        <w:outlineLvl w:val="2"/>
        <w:rPr>
          <w:szCs w:val="21"/>
        </w:rPr>
      </w:pPr>
      <w:r w:rsidRPr="007B78B6">
        <w:rPr>
          <w:b/>
          <w:szCs w:val="21"/>
        </w:rPr>
        <w:t>INP</w:t>
      </w:r>
      <w:r w:rsidRPr="007B78B6">
        <w:rPr>
          <w:szCs w:val="21"/>
        </w:rPr>
        <w:t>ut[</w:t>
      </w:r>
      <w:r w:rsidRPr="007B78B6">
        <w:rPr>
          <w:b/>
          <w:szCs w:val="21"/>
        </w:rPr>
        <w:t>:STAT</w:t>
      </w:r>
      <w:r w:rsidRPr="007B78B6">
        <w:rPr>
          <w:szCs w:val="21"/>
        </w:rPr>
        <w:t xml:space="preserve">e]                                </w:t>
      </w:r>
      <w:r w:rsidRPr="007B78B6">
        <w:rPr>
          <w:szCs w:val="21"/>
        </w:rPr>
        <w:tab/>
      </w:r>
      <w:r w:rsidR="00A256FF" w:rsidRPr="007B78B6">
        <w:rPr>
          <w:rFonts w:hint="eastAsia"/>
          <w:szCs w:val="21"/>
        </w:rPr>
        <w:t>Control the ON/OFF of the load input;</w:t>
      </w:r>
    </w:p>
    <w:p w:rsidR="006F64D3" w:rsidRPr="007B78B6" w:rsidRDefault="006F64D3" w:rsidP="00043D36">
      <w:pPr>
        <w:outlineLvl w:val="2"/>
        <w:rPr>
          <w:szCs w:val="21"/>
        </w:rPr>
      </w:pPr>
      <w:r w:rsidRPr="007B78B6">
        <w:rPr>
          <w:b/>
          <w:szCs w:val="21"/>
        </w:rPr>
        <w:t>INPut[:STATe]?</w:t>
      </w:r>
      <w:r w:rsidRPr="007B78B6">
        <w:rPr>
          <w:szCs w:val="21"/>
        </w:rPr>
        <w:tab/>
      </w:r>
      <w:r w:rsidRPr="007B78B6">
        <w:rPr>
          <w:szCs w:val="21"/>
        </w:rPr>
        <w:tab/>
      </w:r>
      <w:r w:rsidRPr="007B78B6">
        <w:rPr>
          <w:szCs w:val="21"/>
        </w:rPr>
        <w:tab/>
      </w:r>
      <w:r w:rsidRPr="007B78B6">
        <w:rPr>
          <w:szCs w:val="21"/>
        </w:rPr>
        <w:tab/>
      </w:r>
      <w:r w:rsidRPr="007B78B6">
        <w:rPr>
          <w:szCs w:val="21"/>
        </w:rPr>
        <w:tab/>
      </w:r>
      <w:r w:rsidRPr="007B78B6">
        <w:rPr>
          <w:szCs w:val="21"/>
        </w:rPr>
        <w:tab/>
      </w:r>
      <w:r w:rsidRPr="007B78B6">
        <w:rPr>
          <w:szCs w:val="21"/>
        </w:rPr>
        <w:tab/>
      </w:r>
      <w:r w:rsidRPr="007B78B6">
        <w:rPr>
          <w:szCs w:val="21"/>
        </w:rPr>
        <w:tab/>
      </w:r>
      <w:r w:rsidRPr="007B78B6">
        <w:rPr>
          <w:szCs w:val="21"/>
        </w:rPr>
        <w:tab/>
      </w:r>
      <w:r w:rsidR="00A256FF" w:rsidRPr="007B78B6">
        <w:rPr>
          <w:rFonts w:hint="eastAsia"/>
          <w:szCs w:val="21"/>
        </w:rPr>
        <w:t>Query the ON or OFFof the load input;</w:t>
      </w:r>
    </w:p>
    <w:p w:rsidR="006F64D3" w:rsidRPr="007B78B6" w:rsidRDefault="006F64D3" w:rsidP="00043D36">
      <w:pPr>
        <w:outlineLvl w:val="2"/>
        <w:rPr>
          <w:szCs w:val="21"/>
        </w:rPr>
      </w:pPr>
      <w:r w:rsidRPr="007B78B6">
        <w:rPr>
          <w:b/>
          <w:szCs w:val="21"/>
        </w:rPr>
        <w:t>INP</w:t>
      </w:r>
      <w:r w:rsidRPr="007B78B6">
        <w:rPr>
          <w:szCs w:val="21"/>
        </w:rPr>
        <w:t>ut</w:t>
      </w:r>
      <w:r w:rsidRPr="007B78B6">
        <w:rPr>
          <w:b/>
          <w:szCs w:val="21"/>
        </w:rPr>
        <w:t>:PROT</w:t>
      </w:r>
      <w:r w:rsidRPr="007B78B6">
        <w:rPr>
          <w:szCs w:val="21"/>
        </w:rPr>
        <w:t>ection</w:t>
      </w:r>
      <w:r w:rsidRPr="007B78B6">
        <w:rPr>
          <w:b/>
          <w:szCs w:val="21"/>
        </w:rPr>
        <w:t>:CLE</w:t>
      </w:r>
      <w:r w:rsidRPr="007B78B6">
        <w:rPr>
          <w:szCs w:val="21"/>
        </w:rPr>
        <w:t xml:space="preserve">ar                      </w:t>
      </w:r>
      <w:r w:rsidRPr="007B78B6">
        <w:rPr>
          <w:szCs w:val="21"/>
        </w:rPr>
        <w:tab/>
      </w:r>
      <w:r w:rsidR="00A256FF" w:rsidRPr="007B78B6">
        <w:rPr>
          <w:rFonts w:hint="eastAsia"/>
          <w:szCs w:val="21"/>
        </w:rPr>
        <w:t>Clear the load protection status;</w:t>
      </w:r>
    </w:p>
    <w:p w:rsidR="00A256FF" w:rsidRPr="007B78B6" w:rsidRDefault="00A256FF" w:rsidP="00043D36">
      <w:pPr>
        <w:rPr>
          <w:rFonts w:ascii="Arial" w:hAnsi="Arial"/>
          <w:b/>
          <w:color w:val="FF0000"/>
          <w:szCs w:val="21"/>
        </w:rPr>
      </w:pPr>
    </w:p>
    <w:p w:rsidR="006F64D3" w:rsidRPr="007B78B6" w:rsidRDefault="006F64D3" w:rsidP="00043D36">
      <w:pPr>
        <w:rPr>
          <w:b/>
          <w:szCs w:val="21"/>
        </w:rPr>
      </w:pPr>
      <w:r w:rsidRPr="007B78B6">
        <w:rPr>
          <w:b/>
          <w:szCs w:val="21"/>
        </w:rPr>
        <w:t>INP</w:t>
      </w:r>
      <w:r w:rsidRPr="007B78B6">
        <w:rPr>
          <w:szCs w:val="21"/>
        </w:rPr>
        <w:t>ut[</w:t>
      </w:r>
      <w:r w:rsidRPr="007B78B6">
        <w:rPr>
          <w:b/>
          <w:szCs w:val="21"/>
        </w:rPr>
        <w:t>:STAT</w:t>
      </w:r>
      <w:r w:rsidRPr="007B78B6">
        <w:rPr>
          <w:szCs w:val="21"/>
        </w:rPr>
        <w:t>e]</w:t>
      </w:r>
    </w:p>
    <w:p w:rsidR="006F64D3" w:rsidRPr="007B78B6" w:rsidRDefault="00A256FF" w:rsidP="00A256FF">
      <w:pPr>
        <w:rPr>
          <w:szCs w:val="21"/>
        </w:rPr>
      </w:pPr>
      <w:r w:rsidRPr="007B78B6">
        <w:rPr>
          <w:rFonts w:hint="eastAsia"/>
          <w:szCs w:val="21"/>
        </w:rPr>
        <w:t>T</w:t>
      </w:r>
      <w:r w:rsidRPr="007B78B6">
        <w:rPr>
          <w:szCs w:val="21"/>
        </w:rPr>
        <w:t>h</w:t>
      </w:r>
      <w:r w:rsidRPr="007B78B6">
        <w:rPr>
          <w:rFonts w:hint="eastAsia"/>
          <w:szCs w:val="21"/>
        </w:rPr>
        <w:t>is command enables or disables the input.</w:t>
      </w:r>
    </w:p>
    <w:p w:rsidR="00C65248" w:rsidRPr="007B78B6" w:rsidRDefault="00C65248" w:rsidP="00A256FF">
      <w:pPr>
        <w:rPr>
          <w:szCs w:val="21"/>
        </w:rPr>
      </w:pPr>
    </w:p>
    <w:p w:rsidR="006F64D3" w:rsidRPr="007B78B6" w:rsidRDefault="005233E4" w:rsidP="00043D36">
      <w:pPr>
        <w:rPr>
          <w:szCs w:val="21"/>
        </w:rPr>
      </w:pPr>
      <w:r w:rsidRPr="007B78B6">
        <w:rPr>
          <w:rFonts w:hint="eastAsia"/>
          <w:b/>
          <w:szCs w:val="21"/>
        </w:rPr>
        <w:t xml:space="preserve">Command Syntax: </w:t>
      </w:r>
      <w:r w:rsidR="006F64D3" w:rsidRPr="007B78B6">
        <w:rPr>
          <w:b/>
          <w:szCs w:val="21"/>
        </w:rPr>
        <w:t>INP</w:t>
      </w:r>
      <w:r w:rsidR="006F64D3" w:rsidRPr="007B78B6">
        <w:rPr>
          <w:szCs w:val="21"/>
        </w:rPr>
        <w:t>ut[</w:t>
      </w:r>
      <w:r w:rsidR="006F64D3" w:rsidRPr="007B78B6">
        <w:rPr>
          <w:b/>
          <w:szCs w:val="21"/>
        </w:rPr>
        <w:t>:STAT</w:t>
      </w:r>
      <w:r w:rsidR="006F64D3" w:rsidRPr="007B78B6">
        <w:rPr>
          <w:szCs w:val="21"/>
        </w:rPr>
        <w:t>e] &lt;bool&gt;</w:t>
      </w:r>
    </w:p>
    <w:p w:rsidR="006F64D3" w:rsidRPr="007B78B6" w:rsidRDefault="005233E4" w:rsidP="00043D36">
      <w:pPr>
        <w:rPr>
          <w:szCs w:val="21"/>
        </w:rPr>
      </w:pPr>
      <w:r w:rsidRPr="007B78B6">
        <w:rPr>
          <w:rFonts w:hint="eastAsia"/>
          <w:b/>
          <w:szCs w:val="21"/>
        </w:rPr>
        <w:t xml:space="preserve">Parameters: </w:t>
      </w:r>
      <w:r w:rsidR="006F64D3" w:rsidRPr="007B78B6">
        <w:rPr>
          <w:szCs w:val="21"/>
        </w:rPr>
        <w:t>ON|OFF</w:t>
      </w:r>
    </w:p>
    <w:p w:rsidR="006F64D3" w:rsidRPr="007B78B6" w:rsidRDefault="0003101B" w:rsidP="00043D36">
      <w:pPr>
        <w:rPr>
          <w:szCs w:val="21"/>
        </w:rPr>
      </w:pPr>
      <w:r w:rsidRPr="007B78B6">
        <w:rPr>
          <w:rFonts w:hint="eastAsia"/>
          <w:b/>
          <w:szCs w:val="21"/>
        </w:rPr>
        <w:t xml:space="preserve">Example: </w:t>
      </w:r>
      <w:r w:rsidR="006F64D3" w:rsidRPr="007B78B6">
        <w:rPr>
          <w:b/>
          <w:szCs w:val="21"/>
        </w:rPr>
        <w:t>INP</w:t>
      </w:r>
      <w:r w:rsidR="006F64D3" w:rsidRPr="007B78B6">
        <w:rPr>
          <w:szCs w:val="21"/>
        </w:rPr>
        <w:t xml:space="preserve"> ON</w:t>
      </w:r>
      <w:r w:rsidR="006F64D3" w:rsidRPr="007B78B6">
        <w:rPr>
          <w:szCs w:val="21"/>
        </w:rPr>
        <w:tab/>
      </w:r>
      <w:r w:rsidR="006F64D3" w:rsidRPr="007B78B6">
        <w:rPr>
          <w:szCs w:val="21"/>
        </w:rPr>
        <w:tab/>
      </w:r>
      <w:r w:rsidR="006F64D3" w:rsidRPr="007B78B6">
        <w:rPr>
          <w:szCs w:val="21"/>
        </w:rPr>
        <w:tab/>
      </w:r>
      <w:r w:rsidR="006F64D3" w:rsidRPr="007B78B6">
        <w:rPr>
          <w:szCs w:val="21"/>
        </w:rPr>
        <w:tab/>
      </w:r>
      <w:r w:rsidR="006F64D3" w:rsidRPr="007B78B6">
        <w:rPr>
          <w:szCs w:val="21"/>
        </w:rPr>
        <w:tab/>
      </w:r>
      <w:r w:rsidR="006F64D3" w:rsidRPr="007B78B6">
        <w:rPr>
          <w:szCs w:val="21"/>
        </w:rPr>
        <w:tab/>
      </w:r>
      <w:r w:rsidR="006F64D3" w:rsidRPr="007B78B6">
        <w:rPr>
          <w:szCs w:val="21"/>
        </w:rPr>
        <w:tab/>
        <w:t xml:space="preserve">     </w:t>
      </w:r>
      <w:r w:rsidR="00A256FF" w:rsidRPr="007B78B6">
        <w:rPr>
          <w:rFonts w:hint="eastAsia"/>
          <w:szCs w:val="21"/>
        </w:rPr>
        <w:t xml:space="preserve">   Enable the load input;</w:t>
      </w:r>
    </w:p>
    <w:p w:rsidR="006F64D3" w:rsidRPr="007B78B6" w:rsidRDefault="005233E4" w:rsidP="00043D36">
      <w:pPr>
        <w:rPr>
          <w:szCs w:val="21"/>
        </w:rPr>
      </w:pPr>
      <w:r w:rsidRPr="007B78B6">
        <w:rPr>
          <w:rFonts w:hint="eastAsia"/>
          <w:b/>
          <w:szCs w:val="21"/>
        </w:rPr>
        <w:t xml:space="preserve">Query Syntax: </w:t>
      </w:r>
      <w:r w:rsidR="006F64D3" w:rsidRPr="007B78B6">
        <w:rPr>
          <w:b/>
          <w:szCs w:val="21"/>
        </w:rPr>
        <w:t>INP</w:t>
      </w:r>
      <w:r w:rsidR="006F64D3" w:rsidRPr="007B78B6">
        <w:rPr>
          <w:szCs w:val="21"/>
        </w:rPr>
        <w:t>ut[</w:t>
      </w:r>
      <w:r w:rsidR="006F64D3" w:rsidRPr="007B78B6">
        <w:rPr>
          <w:b/>
          <w:szCs w:val="21"/>
        </w:rPr>
        <w:t>:STAT</w:t>
      </w:r>
      <w:r w:rsidR="006F64D3" w:rsidRPr="007B78B6">
        <w:rPr>
          <w:szCs w:val="21"/>
        </w:rPr>
        <w:t>e]?</w:t>
      </w:r>
    </w:p>
    <w:p w:rsidR="006F64D3" w:rsidRPr="007B78B6" w:rsidRDefault="005233E4" w:rsidP="00043D36">
      <w:pPr>
        <w:rPr>
          <w:szCs w:val="21"/>
        </w:rPr>
      </w:pPr>
      <w:r w:rsidRPr="007B78B6">
        <w:rPr>
          <w:rFonts w:hint="eastAsia"/>
          <w:b/>
          <w:szCs w:val="21"/>
        </w:rPr>
        <w:t xml:space="preserve">Parameters: </w:t>
      </w:r>
      <w:r w:rsidR="009B3A06" w:rsidRPr="007B78B6">
        <w:rPr>
          <w:rFonts w:hint="eastAsia"/>
          <w:szCs w:val="21"/>
        </w:rPr>
        <w:t>None</w:t>
      </w:r>
    </w:p>
    <w:p w:rsidR="006F64D3" w:rsidRPr="007B78B6" w:rsidRDefault="0003101B" w:rsidP="00043D36">
      <w:pPr>
        <w:rPr>
          <w:szCs w:val="21"/>
        </w:rPr>
      </w:pPr>
      <w:r w:rsidRPr="007B78B6">
        <w:rPr>
          <w:rFonts w:hint="eastAsia"/>
          <w:b/>
          <w:szCs w:val="21"/>
        </w:rPr>
        <w:t xml:space="preserve">Example: </w:t>
      </w:r>
      <w:r w:rsidR="006F64D3" w:rsidRPr="007B78B6">
        <w:rPr>
          <w:b/>
          <w:szCs w:val="21"/>
        </w:rPr>
        <w:t>INP?</w:t>
      </w:r>
      <w:r w:rsidR="006F64D3" w:rsidRPr="007B78B6">
        <w:rPr>
          <w:szCs w:val="21"/>
        </w:rPr>
        <w:tab/>
      </w:r>
      <w:r w:rsidR="006F64D3" w:rsidRPr="007B78B6">
        <w:rPr>
          <w:szCs w:val="21"/>
        </w:rPr>
        <w:tab/>
      </w:r>
      <w:r w:rsidR="006F64D3" w:rsidRPr="007B78B6">
        <w:rPr>
          <w:szCs w:val="21"/>
        </w:rPr>
        <w:tab/>
      </w:r>
      <w:r w:rsidR="006F64D3" w:rsidRPr="007B78B6">
        <w:rPr>
          <w:szCs w:val="21"/>
        </w:rPr>
        <w:tab/>
      </w:r>
      <w:r w:rsidR="006F64D3" w:rsidRPr="007B78B6">
        <w:rPr>
          <w:szCs w:val="21"/>
        </w:rPr>
        <w:tab/>
      </w:r>
      <w:r w:rsidR="006F64D3" w:rsidRPr="007B78B6">
        <w:rPr>
          <w:szCs w:val="21"/>
        </w:rPr>
        <w:tab/>
      </w:r>
      <w:r w:rsidR="006F64D3" w:rsidRPr="007B78B6">
        <w:rPr>
          <w:szCs w:val="21"/>
        </w:rPr>
        <w:tab/>
      </w:r>
      <w:r w:rsidR="006F64D3" w:rsidRPr="007B78B6">
        <w:rPr>
          <w:szCs w:val="21"/>
        </w:rPr>
        <w:tab/>
      </w:r>
      <w:r w:rsidR="006F64D3" w:rsidRPr="007B78B6">
        <w:rPr>
          <w:szCs w:val="21"/>
        </w:rPr>
        <w:tab/>
      </w:r>
      <w:r w:rsidR="00A256FF" w:rsidRPr="007B78B6">
        <w:rPr>
          <w:rFonts w:hint="eastAsia"/>
          <w:szCs w:val="21"/>
        </w:rPr>
        <w:t>Query the status of the load input</w:t>
      </w:r>
    </w:p>
    <w:p w:rsidR="006F64D3" w:rsidRPr="007B78B6" w:rsidRDefault="005233E4" w:rsidP="00043D36">
      <w:pPr>
        <w:rPr>
          <w:szCs w:val="21"/>
        </w:rPr>
      </w:pPr>
      <w:r w:rsidRPr="007B78B6">
        <w:rPr>
          <w:rFonts w:hint="eastAsia"/>
          <w:b/>
          <w:szCs w:val="21"/>
        </w:rPr>
        <w:t xml:space="preserve">Returned Parameters: </w:t>
      </w:r>
      <w:r w:rsidR="006F64D3" w:rsidRPr="007B78B6">
        <w:rPr>
          <w:szCs w:val="21"/>
        </w:rPr>
        <w:t>&lt;NR1&gt; Value:0 for OFF</w:t>
      </w:r>
      <w:r w:rsidR="006F64D3" w:rsidRPr="007B78B6">
        <w:rPr>
          <w:rFonts w:hint="eastAsia"/>
          <w:szCs w:val="21"/>
        </w:rPr>
        <w:t>，</w:t>
      </w:r>
      <w:r w:rsidR="006F64D3" w:rsidRPr="007B78B6">
        <w:rPr>
          <w:szCs w:val="21"/>
        </w:rPr>
        <w:t>l for ON</w:t>
      </w:r>
    </w:p>
    <w:p w:rsidR="006F64D3" w:rsidRPr="007B78B6" w:rsidRDefault="006F64D3" w:rsidP="00043D36">
      <w:pPr>
        <w:rPr>
          <w:b/>
          <w:color w:val="FF0000"/>
          <w:szCs w:val="21"/>
        </w:rPr>
      </w:pPr>
    </w:p>
    <w:p w:rsidR="006F64D3" w:rsidRPr="007B78B6" w:rsidRDefault="006F64D3" w:rsidP="00043D36">
      <w:pPr>
        <w:rPr>
          <w:b/>
          <w:szCs w:val="21"/>
        </w:rPr>
      </w:pPr>
      <w:r w:rsidRPr="007B78B6">
        <w:rPr>
          <w:b/>
          <w:szCs w:val="21"/>
        </w:rPr>
        <w:t>INP</w:t>
      </w:r>
      <w:r w:rsidRPr="007B78B6">
        <w:rPr>
          <w:szCs w:val="21"/>
        </w:rPr>
        <w:t>ut</w:t>
      </w:r>
      <w:r w:rsidRPr="007B78B6">
        <w:rPr>
          <w:b/>
          <w:szCs w:val="21"/>
        </w:rPr>
        <w:t>:PROT</w:t>
      </w:r>
      <w:r w:rsidRPr="007B78B6">
        <w:rPr>
          <w:szCs w:val="21"/>
        </w:rPr>
        <w:t>ection</w:t>
      </w:r>
      <w:r w:rsidRPr="007B78B6">
        <w:rPr>
          <w:b/>
          <w:szCs w:val="21"/>
        </w:rPr>
        <w:t>:CLE</w:t>
      </w:r>
      <w:r w:rsidRPr="007B78B6">
        <w:rPr>
          <w:szCs w:val="21"/>
        </w:rPr>
        <w:t>ar</w:t>
      </w:r>
    </w:p>
    <w:p w:rsidR="00A256FF" w:rsidRPr="007B78B6" w:rsidRDefault="00A256FF" w:rsidP="00A256FF">
      <w:pPr>
        <w:rPr>
          <w:szCs w:val="21"/>
        </w:rPr>
      </w:pPr>
      <w:r w:rsidRPr="007B78B6">
        <w:rPr>
          <w:rFonts w:hint="eastAsia"/>
          <w:szCs w:val="21"/>
        </w:rPr>
        <w:t xml:space="preserve">This command clears the protection status of the electronic load: OC, OV, OP, OT an RV. Once and exceptional condition occurs, the load input is turned off immediately and enters into the protection status. Except for the specific operations, the electronic load fails to respond to </w:t>
      </w:r>
      <w:r w:rsidR="00C65248" w:rsidRPr="007B78B6">
        <w:rPr>
          <w:rFonts w:hint="eastAsia"/>
          <w:szCs w:val="21"/>
        </w:rPr>
        <w:t>other instructions. And normal state is restored by clearing protection status.</w:t>
      </w:r>
    </w:p>
    <w:p w:rsidR="006F64D3" w:rsidRPr="007B78B6" w:rsidRDefault="006F64D3" w:rsidP="00A256FF">
      <w:pPr>
        <w:rPr>
          <w:szCs w:val="21"/>
        </w:rPr>
      </w:pPr>
    </w:p>
    <w:p w:rsidR="006F64D3" w:rsidRPr="007B78B6" w:rsidRDefault="005233E4" w:rsidP="00043D36">
      <w:pPr>
        <w:rPr>
          <w:szCs w:val="21"/>
        </w:rPr>
      </w:pPr>
      <w:r w:rsidRPr="007B78B6">
        <w:rPr>
          <w:rFonts w:hint="eastAsia"/>
          <w:b/>
          <w:szCs w:val="21"/>
        </w:rPr>
        <w:t xml:space="preserve">Command Syntax: </w:t>
      </w:r>
      <w:r w:rsidR="006F64D3" w:rsidRPr="007B78B6">
        <w:rPr>
          <w:b/>
          <w:szCs w:val="21"/>
        </w:rPr>
        <w:t>INP</w:t>
      </w:r>
      <w:r w:rsidR="006F64D3" w:rsidRPr="007B78B6">
        <w:rPr>
          <w:szCs w:val="21"/>
        </w:rPr>
        <w:t>ut</w:t>
      </w:r>
      <w:r w:rsidR="006F64D3" w:rsidRPr="007B78B6">
        <w:rPr>
          <w:b/>
          <w:szCs w:val="21"/>
        </w:rPr>
        <w:t>:PROT</w:t>
      </w:r>
      <w:r w:rsidR="006F64D3" w:rsidRPr="007B78B6">
        <w:rPr>
          <w:szCs w:val="21"/>
        </w:rPr>
        <w:t>ection</w:t>
      </w:r>
      <w:r w:rsidR="006F64D3" w:rsidRPr="007B78B6">
        <w:rPr>
          <w:b/>
          <w:szCs w:val="21"/>
        </w:rPr>
        <w:t>:CLE</w:t>
      </w:r>
      <w:r w:rsidR="006F64D3" w:rsidRPr="007B78B6">
        <w:rPr>
          <w:szCs w:val="21"/>
        </w:rPr>
        <w:t>ar</w:t>
      </w:r>
    </w:p>
    <w:p w:rsidR="006F64D3" w:rsidRPr="007B78B6" w:rsidRDefault="005233E4" w:rsidP="00043D36">
      <w:pPr>
        <w:rPr>
          <w:b/>
          <w:szCs w:val="21"/>
        </w:rPr>
      </w:pPr>
      <w:r w:rsidRPr="007B78B6">
        <w:rPr>
          <w:rFonts w:hint="eastAsia"/>
          <w:b/>
          <w:szCs w:val="21"/>
        </w:rPr>
        <w:t xml:space="preserve">Parameters: </w:t>
      </w:r>
      <w:r w:rsidR="009B3A06" w:rsidRPr="007B78B6">
        <w:rPr>
          <w:rFonts w:hint="eastAsia"/>
          <w:szCs w:val="21"/>
        </w:rPr>
        <w:t>None</w:t>
      </w:r>
    </w:p>
    <w:p w:rsidR="006F64D3" w:rsidRPr="007B78B6" w:rsidRDefault="0003101B" w:rsidP="00043D36">
      <w:pPr>
        <w:rPr>
          <w:szCs w:val="21"/>
        </w:rPr>
      </w:pPr>
      <w:r w:rsidRPr="007B78B6">
        <w:rPr>
          <w:rFonts w:hint="eastAsia"/>
          <w:b/>
          <w:szCs w:val="21"/>
        </w:rPr>
        <w:t xml:space="preserve">Example: </w:t>
      </w:r>
      <w:r w:rsidR="006F64D3" w:rsidRPr="007B78B6">
        <w:rPr>
          <w:b/>
          <w:szCs w:val="21"/>
        </w:rPr>
        <w:t>INP:PROT:CLE</w:t>
      </w:r>
      <w:r w:rsidR="006F64D3" w:rsidRPr="007B78B6">
        <w:rPr>
          <w:szCs w:val="21"/>
        </w:rPr>
        <w:t xml:space="preserve">                          </w:t>
      </w:r>
      <w:r w:rsidR="00C65248" w:rsidRPr="007B78B6">
        <w:rPr>
          <w:rFonts w:hint="eastAsia"/>
          <w:szCs w:val="21"/>
        </w:rPr>
        <w:t>Clear protection status;</w:t>
      </w:r>
    </w:p>
    <w:p w:rsidR="006F64D3" w:rsidRPr="007B78B6" w:rsidRDefault="005233E4" w:rsidP="00043D36">
      <w:pPr>
        <w:rPr>
          <w:szCs w:val="21"/>
        </w:rPr>
      </w:pPr>
      <w:r w:rsidRPr="007B78B6">
        <w:rPr>
          <w:rFonts w:hint="eastAsia"/>
          <w:b/>
          <w:szCs w:val="21"/>
        </w:rPr>
        <w:t xml:space="preserve">Related Commands: </w:t>
      </w:r>
      <w:r w:rsidR="006F64D3" w:rsidRPr="007B78B6">
        <w:rPr>
          <w:b/>
          <w:szCs w:val="21"/>
        </w:rPr>
        <w:t>INP</w:t>
      </w:r>
    </w:p>
    <w:p w:rsidR="006F64D3" w:rsidRDefault="006F64D3" w:rsidP="00043D36">
      <w:pPr>
        <w:rPr>
          <w:b/>
          <w:sz w:val="24"/>
        </w:rPr>
      </w:pPr>
    </w:p>
    <w:p w:rsidR="006F64D3" w:rsidRPr="009C3ED5" w:rsidRDefault="006F64D3" w:rsidP="00043D36">
      <w:pPr>
        <w:rPr>
          <w:b/>
          <w:sz w:val="24"/>
        </w:rPr>
      </w:pPr>
    </w:p>
    <w:p w:rsidR="00034A61" w:rsidRPr="00034A61" w:rsidRDefault="006F64D3" w:rsidP="00034A61">
      <w:pPr>
        <w:numPr>
          <w:ilvl w:val="2"/>
          <w:numId w:val="18"/>
        </w:numPr>
        <w:outlineLvl w:val="2"/>
        <w:rPr>
          <w:b/>
          <w:sz w:val="28"/>
          <w:szCs w:val="28"/>
        </w:rPr>
      </w:pPr>
      <w:r w:rsidRPr="007B78B6">
        <w:rPr>
          <w:b/>
          <w:sz w:val="28"/>
          <w:szCs w:val="28"/>
        </w:rPr>
        <w:t>MEASure</w:t>
      </w:r>
    </w:p>
    <w:p w:rsidR="00C65248" w:rsidRPr="007B78B6" w:rsidRDefault="00C65248" w:rsidP="00043D36">
      <w:pPr>
        <w:outlineLvl w:val="2"/>
        <w:rPr>
          <w:szCs w:val="21"/>
        </w:rPr>
      </w:pPr>
      <w:r w:rsidRPr="007B78B6">
        <w:rPr>
          <w:rFonts w:hint="eastAsia"/>
          <w:szCs w:val="21"/>
        </w:rPr>
        <w:t>This subsystem queries the measured values of the input voltage, current, resistance and power.</w:t>
      </w:r>
    </w:p>
    <w:p w:rsidR="00034A61" w:rsidRPr="007B78B6" w:rsidRDefault="00034A61" w:rsidP="00043D36">
      <w:pPr>
        <w:outlineLvl w:val="2"/>
        <w:rPr>
          <w:b/>
          <w:szCs w:val="21"/>
        </w:rPr>
      </w:pPr>
    </w:p>
    <w:p w:rsidR="006F64D3" w:rsidRPr="007B78B6" w:rsidRDefault="00E7553E" w:rsidP="00E334C7">
      <w:pPr>
        <w:spacing w:line="380" w:lineRule="exact"/>
        <w:ind w:firstLineChars="493" w:firstLine="1039"/>
        <w:rPr>
          <w:b/>
          <w:szCs w:val="21"/>
        </w:rPr>
      </w:pPr>
      <w:r w:rsidRPr="007B78B6">
        <w:rPr>
          <w:rFonts w:hint="eastAsia"/>
          <w:b/>
          <w:szCs w:val="21"/>
        </w:rPr>
        <w:t>Command</w:t>
      </w:r>
      <w:r w:rsidR="006F64D3" w:rsidRPr="007B78B6">
        <w:rPr>
          <w:b/>
          <w:szCs w:val="21"/>
        </w:rPr>
        <w:t xml:space="preserve"> </w:t>
      </w:r>
      <w:r w:rsidR="006F64D3" w:rsidRPr="007B78B6">
        <w:rPr>
          <w:szCs w:val="21"/>
        </w:rPr>
        <w:t xml:space="preserve">                                         </w:t>
      </w:r>
      <w:r w:rsidR="006F64D3" w:rsidRPr="007B78B6">
        <w:rPr>
          <w:b/>
          <w:szCs w:val="21"/>
        </w:rPr>
        <w:t xml:space="preserve">  </w:t>
      </w:r>
      <w:r w:rsidR="006F64D3" w:rsidRPr="007B78B6">
        <w:rPr>
          <w:b/>
          <w:szCs w:val="21"/>
        </w:rPr>
        <w:tab/>
      </w:r>
      <w:r w:rsidR="006F64D3" w:rsidRPr="007B78B6">
        <w:rPr>
          <w:b/>
          <w:szCs w:val="21"/>
        </w:rPr>
        <w:tab/>
      </w:r>
      <w:r w:rsidRPr="007B78B6">
        <w:rPr>
          <w:rFonts w:hint="eastAsia"/>
          <w:b/>
          <w:szCs w:val="21"/>
        </w:rPr>
        <w:t>Function</w:t>
      </w:r>
    </w:p>
    <w:p w:rsidR="006F64D3" w:rsidRPr="007B78B6" w:rsidRDefault="006F64D3" w:rsidP="00043D36">
      <w:pPr>
        <w:rPr>
          <w:szCs w:val="21"/>
        </w:rPr>
      </w:pPr>
      <w:r w:rsidRPr="007B78B6">
        <w:rPr>
          <w:b/>
          <w:szCs w:val="21"/>
        </w:rPr>
        <w:lastRenderedPageBreak/>
        <w:t>MEAS</w:t>
      </w:r>
      <w:r w:rsidRPr="007B78B6">
        <w:rPr>
          <w:szCs w:val="21"/>
        </w:rPr>
        <w:t>ure[</w:t>
      </w:r>
      <w:r w:rsidRPr="007B78B6">
        <w:rPr>
          <w:b/>
          <w:szCs w:val="21"/>
        </w:rPr>
        <w:t>:SCAL</w:t>
      </w:r>
      <w:r w:rsidRPr="007B78B6">
        <w:rPr>
          <w:szCs w:val="21"/>
        </w:rPr>
        <w:t>ar]</w:t>
      </w:r>
      <w:r w:rsidRPr="007B78B6">
        <w:rPr>
          <w:b/>
          <w:szCs w:val="21"/>
        </w:rPr>
        <w:t>:CURR</w:t>
      </w:r>
      <w:r w:rsidRPr="007B78B6">
        <w:rPr>
          <w:szCs w:val="21"/>
        </w:rPr>
        <w:t>ent [</w:t>
      </w:r>
      <w:r w:rsidRPr="007B78B6">
        <w:rPr>
          <w:b/>
          <w:szCs w:val="21"/>
        </w:rPr>
        <w:t>:DC</w:t>
      </w:r>
      <w:r w:rsidRPr="007B78B6">
        <w:rPr>
          <w:szCs w:val="21"/>
        </w:rPr>
        <w:t>]?</w:t>
      </w:r>
      <w:r w:rsidRPr="007B78B6">
        <w:rPr>
          <w:szCs w:val="21"/>
        </w:rPr>
        <w:tab/>
      </w:r>
      <w:r w:rsidRPr="007B78B6">
        <w:rPr>
          <w:szCs w:val="21"/>
        </w:rPr>
        <w:tab/>
      </w:r>
      <w:r w:rsidRPr="007B78B6">
        <w:rPr>
          <w:szCs w:val="21"/>
        </w:rPr>
        <w:tab/>
      </w:r>
      <w:r w:rsidRPr="007B78B6">
        <w:rPr>
          <w:szCs w:val="21"/>
        </w:rPr>
        <w:tab/>
      </w:r>
      <w:r w:rsidRPr="007B78B6">
        <w:rPr>
          <w:szCs w:val="21"/>
        </w:rPr>
        <w:tab/>
      </w:r>
      <w:r w:rsidR="00C65248" w:rsidRPr="007B78B6">
        <w:rPr>
          <w:rFonts w:hint="eastAsia"/>
          <w:szCs w:val="21"/>
        </w:rPr>
        <w:t>Query the measured value of the input current;</w:t>
      </w:r>
    </w:p>
    <w:p w:rsidR="006F64D3" w:rsidRPr="007B78B6" w:rsidRDefault="006F64D3" w:rsidP="00043D36">
      <w:pPr>
        <w:rPr>
          <w:szCs w:val="21"/>
        </w:rPr>
      </w:pPr>
      <w:r w:rsidRPr="007B78B6">
        <w:rPr>
          <w:b/>
          <w:szCs w:val="21"/>
        </w:rPr>
        <w:t>MEAS</w:t>
      </w:r>
      <w:r w:rsidRPr="007B78B6">
        <w:rPr>
          <w:szCs w:val="21"/>
        </w:rPr>
        <w:t>ure[</w:t>
      </w:r>
      <w:r w:rsidRPr="007B78B6">
        <w:rPr>
          <w:b/>
          <w:szCs w:val="21"/>
        </w:rPr>
        <w:t>:SCAL</w:t>
      </w:r>
      <w:r w:rsidRPr="007B78B6">
        <w:rPr>
          <w:szCs w:val="21"/>
        </w:rPr>
        <w:t>ar]:</w:t>
      </w:r>
      <w:r w:rsidRPr="007B78B6">
        <w:rPr>
          <w:b/>
          <w:szCs w:val="21"/>
        </w:rPr>
        <w:t>VOLT</w:t>
      </w:r>
      <w:r w:rsidRPr="007B78B6">
        <w:rPr>
          <w:szCs w:val="21"/>
        </w:rPr>
        <w:t>age [</w:t>
      </w:r>
      <w:r w:rsidRPr="007B78B6">
        <w:rPr>
          <w:b/>
          <w:szCs w:val="21"/>
        </w:rPr>
        <w:t>:DC</w:t>
      </w:r>
      <w:r w:rsidRPr="007B78B6">
        <w:rPr>
          <w:szCs w:val="21"/>
        </w:rPr>
        <w:t>]?</w:t>
      </w:r>
      <w:r w:rsidRPr="007B78B6">
        <w:rPr>
          <w:szCs w:val="21"/>
        </w:rPr>
        <w:tab/>
      </w:r>
      <w:r w:rsidRPr="007B78B6">
        <w:rPr>
          <w:szCs w:val="21"/>
        </w:rPr>
        <w:tab/>
      </w:r>
      <w:r w:rsidRPr="007B78B6">
        <w:rPr>
          <w:szCs w:val="21"/>
        </w:rPr>
        <w:tab/>
      </w:r>
      <w:r w:rsidRPr="007B78B6">
        <w:rPr>
          <w:szCs w:val="21"/>
        </w:rPr>
        <w:tab/>
      </w:r>
      <w:r w:rsidRPr="007B78B6">
        <w:rPr>
          <w:szCs w:val="21"/>
        </w:rPr>
        <w:tab/>
      </w:r>
      <w:r w:rsidR="00C65248" w:rsidRPr="007B78B6">
        <w:rPr>
          <w:rFonts w:hint="eastAsia"/>
          <w:szCs w:val="21"/>
        </w:rPr>
        <w:t>Query the measured value of the input voltage;</w:t>
      </w:r>
    </w:p>
    <w:p w:rsidR="006F64D3" w:rsidRPr="007B78B6" w:rsidRDefault="006F64D3" w:rsidP="00043D36">
      <w:pPr>
        <w:rPr>
          <w:szCs w:val="21"/>
        </w:rPr>
      </w:pPr>
      <w:r w:rsidRPr="007B78B6">
        <w:rPr>
          <w:b/>
          <w:szCs w:val="21"/>
        </w:rPr>
        <w:t>MEAS</w:t>
      </w:r>
      <w:r w:rsidRPr="007B78B6">
        <w:rPr>
          <w:szCs w:val="21"/>
        </w:rPr>
        <w:t>ure[</w:t>
      </w:r>
      <w:r w:rsidRPr="007B78B6">
        <w:rPr>
          <w:b/>
          <w:szCs w:val="21"/>
        </w:rPr>
        <w:t>:SCAL</w:t>
      </w:r>
      <w:r w:rsidRPr="007B78B6">
        <w:rPr>
          <w:szCs w:val="21"/>
        </w:rPr>
        <w:t>ar]:</w:t>
      </w:r>
      <w:r w:rsidRPr="007B78B6">
        <w:rPr>
          <w:b/>
          <w:szCs w:val="21"/>
        </w:rPr>
        <w:t>RES</w:t>
      </w:r>
      <w:r w:rsidRPr="007B78B6">
        <w:rPr>
          <w:szCs w:val="21"/>
        </w:rPr>
        <w:t>istance[</w:t>
      </w:r>
      <w:r w:rsidRPr="007B78B6">
        <w:rPr>
          <w:b/>
          <w:szCs w:val="21"/>
        </w:rPr>
        <w:t>:DC</w:t>
      </w:r>
      <w:r w:rsidRPr="007B78B6">
        <w:rPr>
          <w:szCs w:val="21"/>
        </w:rPr>
        <w:t>]?</w:t>
      </w:r>
      <w:r w:rsidRPr="007B78B6">
        <w:rPr>
          <w:szCs w:val="21"/>
        </w:rPr>
        <w:tab/>
      </w:r>
      <w:r w:rsidRPr="007B78B6">
        <w:rPr>
          <w:szCs w:val="21"/>
        </w:rPr>
        <w:tab/>
      </w:r>
      <w:r w:rsidRPr="007B78B6">
        <w:rPr>
          <w:szCs w:val="21"/>
        </w:rPr>
        <w:tab/>
      </w:r>
      <w:r w:rsidRPr="007B78B6">
        <w:rPr>
          <w:szCs w:val="21"/>
        </w:rPr>
        <w:tab/>
      </w:r>
      <w:r w:rsidRPr="007B78B6">
        <w:rPr>
          <w:szCs w:val="21"/>
        </w:rPr>
        <w:tab/>
      </w:r>
      <w:r w:rsidR="00C65248" w:rsidRPr="007B78B6">
        <w:rPr>
          <w:rFonts w:hint="eastAsia"/>
          <w:szCs w:val="21"/>
        </w:rPr>
        <w:t>Query the measured value of the input resistance;</w:t>
      </w:r>
    </w:p>
    <w:p w:rsidR="006F64D3" w:rsidRPr="007B78B6" w:rsidRDefault="006F64D3" w:rsidP="00043D36">
      <w:pPr>
        <w:rPr>
          <w:color w:val="FF0000"/>
          <w:szCs w:val="21"/>
        </w:rPr>
      </w:pPr>
      <w:r w:rsidRPr="007B78B6">
        <w:rPr>
          <w:b/>
          <w:szCs w:val="21"/>
        </w:rPr>
        <w:t>MEAS</w:t>
      </w:r>
      <w:r w:rsidRPr="007B78B6">
        <w:rPr>
          <w:szCs w:val="21"/>
        </w:rPr>
        <w:t>ure[</w:t>
      </w:r>
      <w:r w:rsidRPr="007B78B6">
        <w:rPr>
          <w:b/>
          <w:szCs w:val="21"/>
        </w:rPr>
        <w:t>:SCAL</w:t>
      </w:r>
      <w:r w:rsidRPr="007B78B6">
        <w:rPr>
          <w:szCs w:val="21"/>
        </w:rPr>
        <w:t>ar]</w:t>
      </w:r>
      <w:r w:rsidRPr="007B78B6">
        <w:rPr>
          <w:b/>
          <w:szCs w:val="21"/>
        </w:rPr>
        <w:t>:POW</w:t>
      </w:r>
      <w:r w:rsidRPr="007B78B6">
        <w:rPr>
          <w:szCs w:val="21"/>
        </w:rPr>
        <w:t>er[</w:t>
      </w:r>
      <w:r w:rsidRPr="007B78B6">
        <w:rPr>
          <w:b/>
          <w:szCs w:val="21"/>
        </w:rPr>
        <w:t>:DC</w:t>
      </w:r>
      <w:r w:rsidRPr="007B78B6">
        <w:rPr>
          <w:szCs w:val="21"/>
        </w:rPr>
        <w:t>]?</w:t>
      </w:r>
      <w:r w:rsidRPr="007B78B6">
        <w:rPr>
          <w:szCs w:val="21"/>
        </w:rPr>
        <w:tab/>
      </w:r>
      <w:r w:rsidRPr="007B78B6">
        <w:rPr>
          <w:color w:val="FF0000"/>
          <w:szCs w:val="21"/>
        </w:rPr>
        <w:tab/>
      </w:r>
      <w:r w:rsidRPr="007B78B6">
        <w:rPr>
          <w:color w:val="FF0000"/>
          <w:szCs w:val="21"/>
        </w:rPr>
        <w:tab/>
      </w:r>
      <w:r w:rsidRPr="007B78B6">
        <w:rPr>
          <w:color w:val="FF0000"/>
          <w:szCs w:val="21"/>
        </w:rPr>
        <w:tab/>
      </w:r>
      <w:r w:rsidRPr="007B78B6">
        <w:rPr>
          <w:color w:val="FF0000"/>
          <w:szCs w:val="21"/>
        </w:rPr>
        <w:tab/>
      </w:r>
      <w:r w:rsidRPr="007B78B6">
        <w:rPr>
          <w:color w:val="FF0000"/>
          <w:szCs w:val="21"/>
        </w:rPr>
        <w:tab/>
      </w:r>
      <w:r w:rsidR="00C65248" w:rsidRPr="007B78B6">
        <w:rPr>
          <w:rFonts w:hint="eastAsia"/>
          <w:szCs w:val="21"/>
        </w:rPr>
        <w:t>Query the measured value of the input power;</w:t>
      </w:r>
    </w:p>
    <w:p w:rsidR="006F64D3" w:rsidRPr="007B78B6" w:rsidRDefault="006F64D3" w:rsidP="00043D36">
      <w:pPr>
        <w:rPr>
          <w:szCs w:val="21"/>
        </w:rPr>
      </w:pPr>
    </w:p>
    <w:p w:rsidR="00DF0866" w:rsidRPr="007B78B6" w:rsidRDefault="009B3A06" w:rsidP="00043D36">
      <w:pPr>
        <w:rPr>
          <w:szCs w:val="21"/>
        </w:rPr>
      </w:pPr>
      <w:r w:rsidRPr="007B78B6">
        <w:rPr>
          <w:rFonts w:hint="eastAsia"/>
          <w:b/>
          <w:szCs w:val="21"/>
        </w:rPr>
        <w:t xml:space="preserve">Related </w:t>
      </w:r>
      <w:r w:rsidR="006F64D3" w:rsidRPr="007B78B6">
        <w:rPr>
          <w:b/>
          <w:szCs w:val="21"/>
        </w:rPr>
        <w:t>Subsystem</w:t>
      </w:r>
      <w:r w:rsidR="006F64D3" w:rsidRPr="007B78B6">
        <w:rPr>
          <w:rFonts w:hint="eastAsia"/>
          <w:b/>
          <w:szCs w:val="21"/>
        </w:rPr>
        <w:t>：</w:t>
      </w:r>
      <w:r w:rsidR="006F64D3" w:rsidRPr="007B78B6">
        <w:rPr>
          <w:szCs w:val="21"/>
        </w:rPr>
        <w:t>CURRent</w:t>
      </w:r>
      <w:r w:rsidR="006F64D3" w:rsidRPr="007B78B6">
        <w:rPr>
          <w:rFonts w:hint="eastAsia"/>
          <w:szCs w:val="21"/>
        </w:rPr>
        <w:t>，</w:t>
      </w:r>
      <w:r w:rsidR="006F64D3" w:rsidRPr="007B78B6">
        <w:rPr>
          <w:szCs w:val="21"/>
        </w:rPr>
        <w:t>VOLTage</w:t>
      </w:r>
      <w:r w:rsidR="006F64D3" w:rsidRPr="007B78B6">
        <w:rPr>
          <w:rFonts w:hint="eastAsia"/>
          <w:szCs w:val="21"/>
        </w:rPr>
        <w:t>，</w:t>
      </w:r>
      <w:r w:rsidR="006F64D3" w:rsidRPr="007B78B6">
        <w:rPr>
          <w:szCs w:val="21"/>
        </w:rPr>
        <w:t>RESistance</w:t>
      </w:r>
      <w:r w:rsidR="006F64D3" w:rsidRPr="007B78B6">
        <w:rPr>
          <w:rFonts w:hint="eastAsia"/>
          <w:szCs w:val="21"/>
        </w:rPr>
        <w:t>，</w:t>
      </w:r>
      <w:r w:rsidR="006F64D3" w:rsidRPr="007B78B6">
        <w:rPr>
          <w:szCs w:val="21"/>
        </w:rPr>
        <w:t>POWer</w:t>
      </w:r>
    </w:p>
    <w:p w:rsidR="006F64D3" w:rsidRPr="007B78B6" w:rsidRDefault="006F64D3" w:rsidP="00043D36">
      <w:pPr>
        <w:rPr>
          <w:b/>
          <w:szCs w:val="21"/>
        </w:rPr>
      </w:pPr>
      <w:r w:rsidRPr="007B78B6">
        <w:rPr>
          <w:b/>
          <w:szCs w:val="21"/>
        </w:rPr>
        <w:t>MEAS</w:t>
      </w:r>
      <w:r w:rsidRPr="007B78B6">
        <w:rPr>
          <w:szCs w:val="21"/>
        </w:rPr>
        <w:t>ure[</w:t>
      </w:r>
      <w:r w:rsidRPr="007B78B6">
        <w:rPr>
          <w:b/>
          <w:szCs w:val="21"/>
        </w:rPr>
        <w:t>:SCAL</w:t>
      </w:r>
      <w:r w:rsidRPr="007B78B6">
        <w:rPr>
          <w:szCs w:val="21"/>
        </w:rPr>
        <w:t>ar]</w:t>
      </w:r>
      <w:r w:rsidRPr="007B78B6">
        <w:rPr>
          <w:b/>
          <w:szCs w:val="21"/>
        </w:rPr>
        <w:t>:CURR</w:t>
      </w:r>
      <w:r w:rsidRPr="007B78B6">
        <w:rPr>
          <w:szCs w:val="21"/>
        </w:rPr>
        <w:t>ent [</w:t>
      </w:r>
      <w:r w:rsidRPr="007B78B6">
        <w:rPr>
          <w:b/>
          <w:szCs w:val="21"/>
        </w:rPr>
        <w:t>:DC</w:t>
      </w:r>
      <w:r w:rsidRPr="007B78B6">
        <w:rPr>
          <w:szCs w:val="21"/>
        </w:rPr>
        <w:t>]?</w:t>
      </w:r>
    </w:p>
    <w:p w:rsidR="006F64D3" w:rsidRPr="007B78B6" w:rsidRDefault="00C65248" w:rsidP="00043D36">
      <w:pPr>
        <w:rPr>
          <w:szCs w:val="21"/>
        </w:rPr>
      </w:pPr>
      <w:r w:rsidRPr="007B78B6">
        <w:rPr>
          <w:rFonts w:hint="eastAsia"/>
          <w:szCs w:val="21"/>
        </w:rPr>
        <w:t>This command queries the measured value of the input current.</w:t>
      </w:r>
    </w:p>
    <w:p w:rsidR="00C65248" w:rsidRPr="007B78B6" w:rsidRDefault="00C65248" w:rsidP="00043D36">
      <w:pPr>
        <w:rPr>
          <w:szCs w:val="21"/>
        </w:rPr>
      </w:pPr>
    </w:p>
    <w:p w:rsidR="006F64D3" w:rsidRPr="007B78B6" w:rsidRDefault="005233E4" w:rsidP="00043D36">
      <w:pPr>
        <w:rPr>
          <w:szCs w:val="21"/>
        </w:rPr>
      </w:pPr>
      <w:r w:rsidRPr="007B78B6">
        <w:rPr>
          <w:rFonts w:hint="eastAsia"/>
          <w:b/>
          <w:szCs w:val="21"/>
        </w:rPr>
        <w:t xml:space="preserve">Command Syntax: </w:t>
      </w:r>
      <w:r w:rsidR="006F64D3" w:rsidRPr="007B78B6">
        <w:rPr>
          <w:b/>
          <w:szCs w:val="21"/>
        </w:rPr>
        <w:t>MEAS</w:t>
      </w:r>
      <w:r w:rsidR="006F64D3" w:rsidRPr="007B78B6">
        <w:rPr>
          <w:szCs w:val="21"/>
        </w:rPr>
        <w:t>ure[</w:t>
      </w:r>
      <w:r w:rsidR="006F64D3" w:rsidRPr="007B78B6">
        <w:rPr>
          <w:b/>
          <w:szCs w:val="21"/>
        </w:rPr>
        <w:t>:SCAL</w:t>
      </w:r>
      <w:r w:rsidR="006F64D3" w:rsidRPr="007B78B6">
        <w:rPr>
          <w:szCs w:val="21"/>
        </w:rPr>
        <w:t>ar]</w:t>
      </w:r>
      <w:r w:rsidR="006F64D3" w:rsidRPr="007B78B6">
        <w:rPr>
          <w:b/>
          <w:szCs w:val="21"/>
        </w:rPr>
        <w:t>:CURR</w:t>
      </w:r>
      <w:r w:rsidR="006F64D3" w:rsidRPr="007B78B6">
        <w:rPr>
          <w:szCs w:val="21"/>
        </w:rPr>
        <w:t>ent [</w:t>
      </w:r>
      <w:r w:rsidR="006F64D3" w:rsidRPr="007B78B6">
        <w:rPr>
          <w:b/>
          <w:szCs w:val="21"/>
        </w:rPr>
        <w:t>:DC</w:t>
      </w:r>
      <w:r w:rsidR="006F64D3" w:rsidRPr="007B78B6">
        <w:rPr>
          <w:szCs w:val="21"/>
        </w:rPr>
        <w:t>]?</w:t>
      </w:r>
    </w:p>
    <w:p w:rsidR="006F64D3" w:rsidRPr="007B78B6" w:rsidRDefault="005233E4" w:rsidP="00043D36">
      <w:pPr>
        <w:rPr>
          <w:b/>
          <w:szCs w:val="21"/>
        </w:rPr>
      </w:pPr>
      <w:r w:rsidRPr="007B78B6">
        <w:rPr>
          <w:rFonts w:hint="eastAsia"/>
          <w:b/>
          <w:szCs w:val="21"/>
        </w:rPr>
        <w:t xml:space="preserve">Parameters: </w:t>
      </w:r>
      <w:r w:rsidR="009B3A06" w:rsidRPr="007B78B6">
        <w:rPr>
          <w:rFonts w:hint="eastAsia"/>
          <w:szCs w:val="21"/>
        </w:rPr>
        <w:t>None</w:t>
      </w:r>
    </w:p>
    <w:p w:rsidR="006F64D3" w:rsidRPr="007B78B6" w:rsidRDefault="005233E4" w:rsidP="00043D36">
      <w:pPr>
        <w:rPr>
          <w:szCs w:val="21"/>
        </w:rPr>
      </w:pPr>
      <w:r w:rsidRPr="007B78B6">
        <w:rPr>
          <w:rFonts w:hint="eastAsia"/>
          <w:b/>
          <w:szCs w:val="21"/>
        </w:rPr>
        <w:t xml:space="preserve">Returned Parameters: </w:t>
      </w:r>
      <w:r w:rsidR="006F64D3" w:rsidRPr="007B78B6">
        <w:rPr>
          <w:szCs w:val="21"/>
        </w:rPr>
        <w:t>&lt;NR3&gt;</w:t>
      </w:r>
    </w:p>
    <w:p w:rsidR="006F64D3" w:rsidRPr="007B78B6" w:rsidRDefault="0003101B" w:rsidP="00043D36">
      <w:pPr>
        <w:rPr>
          <w:szCs w:val="21"/>
        </w:rPr>
      </w:pPr>
      <w:r w:rsidRPr="007B78B6">
        <w:rPr>
          <w:rFonts w:hint="eastAsia"/>
          <w:b/>
          <w:szCs w:val="21"/>
        </w:rPr>
        <w:t xml:space="preserve">Example: </w:t>
      </w:r>
      <w:r w:rsidR="006F64D3" w:rsidRPr="007B78B6">
        <w:rPr>
          <w:b/>
          <w:szCs w:val="21"/>
        </w:rPr>
        <w:t>MEAS:CURR?</w:t>
      </w:r>
    </w:p>
    <w:p w:rsidR="006F64D3" w:rsidRPr="00243F0D" w:rsidRDefault="005233E4" w:rsidP="00043D36">
      <w:pPr>
        <w:rPr>
          <w:szCs w:val="21"/>
        </w:rPr>
      </w:pPr>
      <w:r w:rsidRPr="007B78B6">
        <w:rPr>
          <w:rFonts w:hint="eastAsia"/>
          <w:b/>
          <w:szCs w:val="21"/>
        </w:rPr>
        <w:t xml:space="preserve">Related Commands: </w:t>
      </w:r>
      <w:r w:rsidR="006F64D3" w:rsidRPr="007B78B6">
        <w:rPr>
          <w:b/>
          <w:szCs w:val="21"/>
        </w:rPr>
        <w:t>MEAS:VOLT?</w:t>
      </w:r>
      <w:r w:rsidR="006F64D3" w:rsidRPr="007B78B6">
        <w:rPr>
          <w:rFonts w:hint="eastAsia"/>
          <w:b/>
          <w:szCs w:val="21"/>
        </w:rPr>
        <w:t>，</w:t>
      </w:r>
      <w:r w:rsidR="006F64D3" w:rsidRPr="007B78B6">
        <w:rPr>
          <w:b/>
          <w:szCs w:val="21"/>
        </w:rPr>
        <w:t>MEAS:RES?</w:t>
      </w:r>
      <w:r w:rsidR="006F64D3" w:rsidRPr="007B78B6">
        <w:rPr>
          <w:rFonts w:hint="eastAsia"/>
          <w:b/>
          <w:szCs w:val="21"/>
        </w:rPr>
        <w:t>，</w:t>
      </w:r>
      <w:r w:rsidR="006F64D3" w:rsidRPr="007B78B6">
        <w:rPr>
          <w:b/>
          <w:szCs w:val="21"/>
        </w:rPr>
        <w:t>MEAS:POW?</w:t>
      </w:r>
    </w:p>
    <w:p w:rsidR="00C65248" w:rsidRPr="007B78B6" w:rsidRDefault="00C65248" w:rsidP="00043D36">
      <w:pPr>
        <w:rPr>
          <w:rFonts w:ascii="Arial" w:hAnsi="Arial"/>
          <w:b/>
          <w:color w:val="FF0000"/>
          <w:szCs w:val="21"/>
        </w:rPr>
      </w:pPr>
    </w:p>
    <w:p w:rsidR="006F64D3" w:rsidRPr="007B78B6" w:rsidRDefault="006F64D3" w:rsidP="00043D36">
      <w:pPr>
        <w:rPr>
          <w:b/>
          <w:szCs w:val="21"/>
        </w:rPr>
      </w:pPr>
      <w:r w:rsidRPr="007B78B6">
        <w:rPr>
          <w:b/>
          <w:szCs w:val="21"/>
        </w:rPr>
        <w:t>MEAS</w:t>
      </w:r>
      <w:r w:rsidRPr="007B78B6">
        <w:rPr>
          <w:szCs w:val="21"/>
        </w:rPr>
        <w:t>ure[</w:t>
      </w:r>
      <w:r w:rsidRPr="007B78B6">
        <w:rPr>
          <w:b/>
          <w:szCs w:val="21"/>
        </w:rPr>
        <w:t>:SCAL</w:t>
      </w:r>
      <w:r w:rsidRPr="007B78B6">
        <w:rPr>
          <w:szCs w:val="21"/>
        </w:rPr>
        <w:t>ar]:</w:t>
      </w:r>
      <w:r w:rsidRPr="007B78B6">
        <w:rPr>
          <w:b/>
          <w:szCs w:val="21"/>
        </w:rPr>
        <w:t>VOLT</w:t>
      </w:r>
      <w:r w:rsidRPr="007B78B6">
        <w:rPr>
          <w:szCs w:val="21"/>
        </w:rPr>
        <w:t>age [</w:t>
      </w:r>
      <w:r w:rsidRPr="007B78B6">
        <w:rPr>
          <w:b/>
          <w:szCs w:val="21"/>
        </w:rPr>
        <w:t>:DC</w:t>
      </w:r>
      <w:r w:rsidRPr="007B78B6">
        <w:rPr>
          <w:szCs w:val="21"/>
        </w:rPr>
        <w:t>]?</w:t>
      </w:r>
    </w:p>
    <w:p w:rsidR="006F64D3" w:rsidRPr="007B78B6" w:rsidRDefault="00C65248" w:rsidP="00043D36">
      <w:pPr>
        <w:rPr>
          <w:szCs w:val="21"/>
        </w:rPr>
      </w:pPr>
      <w:r w:rsidRPr="007B78B6">
        <w:rPr>
          <w:rFonts w:hint="eastAsia"/>
          <w:szCs w:val="21"/>
        </w:rPr>
        <w:t>This command queries the measured value of the input voltage.</w:t>
      </w:r>
    </w:p>
    <w:p w:rsidR="00C65248" w:rsidRPr="007B78B6" w:rsidRDefault="00C65248" w:rsidP="00043D36">
      <w:pPr>
        <w:rPr>
          <w:szCs w:val="21"/>
        </w:rPr>
      </w:pPr>
    </w:p>
    <w:p w:rsidR="006F64D3" w:rsidRPr="007B78B6" w:rsidRDefault="005233E4" w:rsidP="00043D36">
      <w:pPr>
        <w:rPr>
          <w:szCs w:val="21"/>
        </w:rPr>
      </w:pPr>
      <w:r w:rsidRPr="007B78B6">
        <w:rPr>
          <w:rFonts w:hint="eastAsia"/>
          <w:b/>
          <w:szCs w:val="21"/>
        </w:rPr>
        <w:t xml:space="preserve">Command Syntax: </w:t>
      </w:r>
      <w:r w:rsidR="006F64D3" w:rsidRPr="007B78B6">
        <w:rPr>
          <w:b/>
          <w:szCs w:val="21"/>
        </w:rPr>
        <w:t>MEAS</w:t>
      </w:r>
      <w:r w:rsidR="006F64D3" w:rsidRPr="007B78B6">
        <w:rPr>
          <w:szCs w:val="21"/>
        </w:rPr>
        <w:t>ure[</w:t>
      </w:r>
      <w:r w:rsidR="006F64D3" w:rsidRPr="007B78B6">
        <w:rPr>
          <w:b/>
          <w:szCs w:val="21"/>
        </w:rPr>
        <w:t>:SCAL</w:t>
      </w:r>
      <w:r w:rsidR="006F64D3" w:rsidRPr="007B78B6">
        <w:rPr>
          <w:szCs w:val="21"/>
        </w:rPr>
        <w:t>ar]:</w:t>
      </w:r>
      <w:r w:rsidR="006F64D3" w:rsidRPr="007B78B6">
        <w:rPr>
          <w:b/>
          <w:szCs w:val="21"/>
        </w:rPr>
        <w:t>VOLT</w:t>
      </w:r>
      <w:r w:rsidR="006F64D3" w:rsidRPr="007B78B6">
        <w:rPr>
          <w:szCs w:val="21"/>
        </w:rPr>
        <w:t>age [</w:t>
      </w:r>
      <w:r w:rsidR="006F64D3" w:rsidRPr="007B78B6">
        <w:rPr>
          <w:b/>
          <w:szCs w:val="21"/>
        </w:rPr>
        <w:t>:DC</w:t>
      </w:r>
      <w:r w:rsidR="006F64D3" w:rsidRPr="007B78B6">
        <w:rPr>
          <w:szCs w:val="21"/>
        </w:rPr>
        <w:t>]?</w:t>
      </w:r>
    </w:p>
    <w:p w:rsidR="006F64D3" w:rsidRPr="007B78B6" w:rsidRDefault="0003101B" w:rsidP="00043D36">
      <w:pPr>
        <w:rPr>
          <w:b/>
          <w:szCs w:val="21"/>
        </w:rPr>
      </w:pPr>
      <w:r w:rsidRPr="007B78B6">
        <w:rPr>
          <w:rFonts w:hint="eastAsia"/>
          <w:b/>
          <w:szCs w:val="21"/>
        </w:rPr>
        <w:t>Parameters: None</w:t>
      </w:r>
    </w:p>
    <w:p w:rsidR="006F64D3" w:rsidRPr="007B78B6" w:rsidRDefault="005233E4" w:rsidP="00043D36">
      <w:pPr>
        <w:rPr>
          <w:szCs w:val="21"/>
        </w:rPr>
      </w:pPr>
      <w:r w:rsidRPr="007B78B6">
        <w:rPr>
          <w:rFonts w:hint="eastAsia"/>
          <w:b/>
          <w:szCs w:val="21"/>
        </w:rPr>
        <w:t xml:space="preserve">Returned Parameters: </w:t>
      </w:r>
      <w:r w:rsidR="006F64D3" w:rsidRPr="007B78B6">
        <w:rPr>
          <w:szCs w:val="21"/>
        </w:rPr>
        <w:t>&lt;NR3&gt;</w:t>
      </w:r>
    </w:p>
    <w:p w:rsidR="006F64D3" w:rsidRPr="007B78B6" w:rsidRDefault="0003101B" w:rsidP="00043D36">
      <w:pPr>
        <w:rPr>
          <w:szCs w:val="21"/>
        </w:rPr>
      </w:pPr>
      <w:r w:rsidRPr="007B78B6">
        <w:rPr>
          <w:rFonts w:hint="eastAsia"/>
          <w:b/>
          <w:szCs w:val="21"/>
        </w:rPr>
        <w:t xml:space="preserve">Example: </w:t>
      </w:r>
      <w:r w:rsidR="006F64D3" w:rsidRPr="007B78B6">
        <w:rPr>
          <w:b/>
          <w:szCs w:val="21"/>
        </w:rPr>
        <w:t>MEAS:VOLT?</w:t>
      </w:r>
    </w:p>
    <w:p w:rsidR="006F64D3" w:rsidRPr="007B78B6" w:rsidRDefault="005233E4" w:rsidP="00043D36">
      <w:pPr>
        <w:rPr>
          <w:szCs w:val="21"/>
        </w:rPr>
      </w:pPr>
      <w:r w:rsidRPr="007B78B6">
        <w:rPr>
          <w:rFonts w:hint="eastAsia"/>
          <w:b/>
          <w:szCs w:val="21"/>
        </w:rPr>
        <w:t xml:space="preserve">Related Commands: </w:t>
      </w:r>
      <w:r w:rsidR="006F64D3" w:rsidRPr="007B78B6">
        <w:rPr>
          <w:b/>
          <w:szCs w:val="21"/>
        </w:rPr>
        <w:t>MEAS:CURR?</w:t>
      </w:r>
      <w:r w:rsidR="006F64D3" w:rsidRPr="007B78B6">
        <w:rPr>
          <w:rFonts w:hint="eastAsia"/>
          <w:b/>
          <w:szCs w:val="21"/>
        </w:rPr>
        <w:t>，</w:t>
      </w:r>
      <w:r w:rsidR="006F64D3" w:rsidRPr="007B78B6">
        <w:rPr>
          <w:b/>
          <w:szCs w:val="21"/>
        </w:rPr>
        <w:t>MEAS:RES?</w:t>
      </w:r>
      <w:r w:rsidR="006F64D3" w:rsidRPr="007B78B6">
        <w:rPr>
          <w:rFonts w:hint="eastAsia"/>
          <w:b/>
          <w:szCs w:val="21"/>
        </w:rPr>
        <w:t>，</w:t>
      </w:r>
      <w:r w:rsidR="006F64D3" w:rsidRPr="007B78B6">
        <w:rPr>
          <w:b/>
          <w:szCs w:val="21"/>
        </w:rPr>
        <w:t>MEAS:POW?</w:t>
      </w:r>
    </w:p>
    <w:p w:rsidR="00DF0866" w:rsidRPr="007B78B6" w:rsidRDefault="00DF0866" w:rsidP="00043D36">
      <w:pPr>
        <w:rPr>
          <w:b/>
          <w:color w:val="FF0000"/>
          <w:szCs w:val="21"/>
        </w:rPr>
      </w:pPr>
    </w:p>
    <w:p w:rsidR="006F64D3" w:rsidRPr="007B78B6" w:rsidRDefault="006F64D3" w:rsidP="00043D36">
      <w:pPr>
        <w:rPr>
          <w:b/>
          <w:szCs w:val="21"/>
        </w:rPr>
      </w:pPr>
      <w:r w:rsidRPr="007B78B6">
        <w:rPr>
          <w:b/>
          <w:szCs w:val="21"/>
        </w:rPr>
        <w:t>MEAS</w:t>
      </w:r>
      <w:r w:rsidRPr="007B78B6">
        <w:rPr>
          <w:szCs w:val="21"/>
        </w:rPr>
        <w:t>ure[</w:t>
      </w:r>
      <w:r w:rsidRPr="007B78B6">
        <w:rPr>
          <w:b/>
          <w:szCs w:val="21"/>
        </w:rPr>
        <w:t>:SCAL</w:t>
      </w:r>
      <w:r w:rsidRPr="007B78B6">
        <w:rPr>
          <w:szCs w:val="21"/>
        </w:rPr>
        <w:t>ar]:</w:t>
      </w:r>
      <w:r w:rsidRPr="007B78B6">
        <w:rPr>
          <w:b/>
          <w:szCs w:val="21"/>
        </w:rPr>
        <w:t>RES</w:t>
      </w:r>
      <w:r w:rsidRPr="007B78B6">
        <w:rPr>
          <w:szCs w:val="21"/>
        </w:rPr>
        <w:t>istance[</w:t>
      </w:r>
      <w:r w:rsidRPr="007B78B6">
        <w:rPr>
          <w:b/>
          <w:szCs w:val="21"/>
        </w:rPr>
        <w:t>:DC</w:t>
      </w:r>
      <w:r w:rsidRPr="007B78B6">
        <w:rPr>
          <w:szCs w:val="21"/>
        </w:rPr>
        <w:t>]?</w:t>
      </w:r>
    </w:p>
    <w:p w:rsidR="006F64D3" w:rsidRPr="007B78B6" w:rsidRDefault="00C65248" w:rsidP="00C65248">
      <w:pPr>
        <w:rPr>
          <w:szCs w:val="21"/>
        </w:rPr>
      </w:pPr>
      <w:r w:rsidRPr="007B78B6">
        <w:rPr>
          <w:rFonts w:hint="eastAsia"/>
          <w:szCs w:val="21"/>
        </w:rPr>
        <w:t>This command queries the measured value of the resistance.</w:t>
      </w:r>
    </w:p>
    <w:p w:rsidR="00C65248" w:rsidRPr="007B78B6" w:rsidRDefault="00C65248" w:rsidP="00C65248">
      <w:pPr>
        <w:rPr>
          <w:szCs w:val="21"/>
        </w:rPr>
      </w:pPr>
    </w:p>
    <w:p w:rsidR="006F64D3" w:rsidRPr="007B78B6" w:rsidRDefault="005233E4" w:rsidP="00043D36">
      <w:pPr>
        <w:rPr>
          <w:szCs w:val="21"/>
        </w:rPr>
      </w:pPr>
      <w:r w:rsidRPr="007B78B6">
        <w:rPr>
          <w:rFonts w:hint="eastAsia"/>
          <w:b/>
          <w:szCs w:val="21"/>
        </w:rPr>
        <w:t xml:space="preserve">Command Syntax: </w:t>
      </w:r>
      <w:r w:rsidR="006F64D3" w:rsidRPr="007B78B6">
        <w:rPr>
          <w:b/>
          <w:szCs w:val="21"/>
        </w:rPr>
        <w:t>MEAS</w:t>
      </w:r>
      <w:r w:rsidR="006F64D3" w:rsidRPr="007B78B6">
        <w:rPr>
          <w:szCs w:val="21"/>
        </w:rPr>
        <w:t>ure[</w:t>
      </w:r>
      <w:r w:rsidR="006F64D3" w:rsidRPr="007B78B6">
        <w:rPr>
          <w:b/>
          <w:szCs w:val="21"/>
        </w:rPr>
        <w:t>:SCAL</w:t>
      </w:r>
      <w:r w:rsidR="006F64D3" w:rsidRPr="007B78B6">
        <w:rPr>
          <w:szCs w:val="21"/>
        </w:rPr>
        <w:t>ar]:</w:t>
      </w:r>
      <w:r w:rsidR="006F64D3" w:rsidRPr="007B78B6">
        <w:rPr>
          <w:b/>
          <w:szCs w:val="21"/>
        </w:rPr>
        <w:t>RES</w:t>
      </w:r>
      <w:r w:rsidR="006F64D3" w:rsidRPr="007B78B6">
        <w:rPr>
          <w:szCs w:val="21"/>
        </w:rPr>
        <w:t>istance[</w:t>
      </w:r>
      <w:r w:rsidR="006F64D3" w:rsidRPr="007B78B6">
        <w:rPr>
          <w:b/>
          <w:szCs w:val="21"/>
        </w:rPr>
        <w:t>:DC</w:t>
      </w:r>
      <w:r w:rsidR="006F64D3" w:rsidRPr="007B78B6">
        <w:rPr>
          <w:szCs w:val="21"/>
        </w:rPr>
        <w:t>]?</w:t>
      </w:r>
    </w:p>
    <w:p w:rsidR="006F64D3" w:rsidRPr="007B78B6" w:rsidRDefault="005233E4" w:rsidP="00043D36">
      <w:pPr>
        <w:rPr>
          <w:b/>
          <w:szCs w:val="21"/>
        </w:rPr>
      </w:pPr>
      <w:r w:rsidRPr="007B78B6">
        <w:rPr>
          <w:rFonts w:hint="eastAsia"/>
          <w:b/>
          <w:szCs w:val="21"/>
        </w:rPr>
        <w:t xml:space="preserve">Parameters: </w:t>
      </w:r>
      <w:r w:rsidR="009B3A06" w:rsidRPr="007B78B6">
        <w:rPr>
          <w:rFonts w:hint="eastAsia"/>
          <w:szCs w:val="21"/>
        </w:rPr>
        <w:t>None</w:t>
      </w:r>
    </w:p>
    <w:p w:rsidR="006F64D3" w:rsidRPr="007B78B6" w:rsidRDefault="005233E4" w:rsidP="00043D36">
      <w:pPr>
        <w:rPr>
          <w:szCs w:val="21"/>
        </w:rPr>
      </w:pPr>
      <w:r w:rsidRPr="007B78B6">
        <w:rPr>
          <w:rFonts w:hint="eastAsia"/>
          <w:b/>
          <w:szCs w:val="21"/>
        </w:rPr>
        <w:t xml:space="preserve">Returned Parameters: </w:t>
      </w:r>
      <w:r w:rsidR="006F64D3" w:rsidRPr="007B78B6">
        <w:rPr>
          <w:szCs w:val="21"/>
        </w:rPr>
        <w:t>&lt;NR3&gt;</w:t>
      </w:r>
    </w:p>
    <w:p w:rsidR="006F64D3" w:rsidRPr="007B78B6" w:rsidRDefault="0003101B" w:rsidP="00043D36">
      <w:pPr>
        <w:rPr>
          <w:b/>
          <w:szCs w:val="21"/>
        </w:rPr>
      </w:pPr>
      <w:r w:rsidRPr="007B78B6">
        <w:rPr>
          <w:rFonts w:hint="eastAsia"/>
          <w:b/>
          <w:szCs w:val="21"/>
        </w:rPr>
        <w:t xml:space="preserve">Example: </w:t>
      </w:r>
      <w:r w:rsidR="006F64D3" w:rsidRPr="007B78B6">
        <w:rPr>
          <w:b/>
          <w:szCs w:val="21"/>
        </w:rPr>
        <w:t>MEAS:RES?</w:t>
      </w:r>
    </w:p>
    <w:p w:rsidR="006F64D3" w:rsidRPr="007B78B6" w:rsidRDefault="005233E4" w:rsidP="00043D36">
      <w:pPr>
        <w:rPr>
          <w:szCs w:val="21"/>
        </w:rPr>
      </w:pPr>
      <w:r w:rsidRPr="007B78B6">
        <w:rPr>
          <w:rFonts w:hint="eastAsia"/>
          <w:b/>
          <w:szCs w:val="21"/>
        </w:rPr>
        <w:t xml:space="preserve">Related Commands: </w:t>
      </w:r>
      <w:r w:rsidR="006F64D3" w:rsidRPr="007B78B6">
        <w:rPr>
          <w:b/>
          <w:szCs w:val="21"/>
        </w:rPr>
        <w:t>MEAS:CURR?</w:t>
      </w:r>
      <w:r w:rsidR="006F64D3" w:rsidRPr="007B78B6">
        <w:rPr>
          <w:rFonts w:hint="eastAsia"/>
          <w:b/>
          <w:szCs w:val="21"/>
        </w:rPr>
        <w:t>，</w:t>
      </w:r>
      <w:r w:rsidR="006F64D3" w:rsidRPr="007B78B6">
        <w:rPr>
          <w:b/>
          <w:szCs w:val="21"/>
        </w:rPr>
        <w:t>MEAS: VOLT?</w:t>
      </w:r>
      <w:r w:rsidR="006F64D3" w:rsidRPr="007B78B6">
        <w:rPr>
          <w:rFonts w:hint="eastAsia"/>
          <w:b/>
          <w:szCs w:val="21"/>
        </w:rPr>
        <w:t>，</w:t>
      </w:r>
      <w:r w:rsidR="006F64D3" w:rsidRPr="007B78B6">
        <w:rPr>
          <w:b/>
          <w:szCs w:val="21"/>
        </w:rPr>
        <w:t>MEAS:POW?</w:t>
      </w:r>
    </w:p>
    <w:p w:rsidR="00DF0866" w:rsidRPr="007B78B6" w:rsidRDefault="00DF0866" w:rsidP="00043D36">
      <w:pPr>
        <w:rPr>
          <w:b/>
          <w:color w:val="FF0000"/>
          <w:szCs w:val="21"/>
        </w:rPr>
      </w:pPr>
    </w:p>
    <w:p w:rsidR="006F64D3" w:rsidRPr="007B78B6" w:rsidRDefault="006F64D3" w:rsidP="00043D36">
      <w:pPr>
        <w:rPr>
          <w:b/>
          <w:szCs w:val="21"/>
        </w:rPr>
      </w:pPr>
      <w:r w:rsidRPr="007B78B6">
        <w:rPr>
          <w:b/>
          <w:szCs w:val="21"/>
        </w:rPr>
        <w:t>MEAS</w:t>
      </w:r>
      <w:r w:rsidRPr="007B78B6">
        <w:rPr>
          <w:szCs w:val="21"/>
        </w:rPr>
        <w:t>ure[</w:t>
      </w:r>
      <w:r w:rsidRPr="007B78B6">
        <w:rPr>
          <w:b/>
          <w:szCs w:val="21"/>
        </w:rPr>
        <w:t>:SCAL</w:t>
      </w:r>
      <w:r w:rsidRPr="007B78B6">
        <w:rPr>
          <w:szCs w:val="21"/>
        </w:rPr>
        <w:t>ar]</w:t>
      </w:r>
      <w:r w:rsidRPr="007B78B6">
        <w:rPr>
          <w:b/>
          <w:szCs w:val="21"/>
        </w:rPr>
        <w:t>:POW</w:t>
      </w:r>
      <w:r w:rsidRPr="007B78B6">
        <w:rPr>
          <w:szCs w:val="21"/>
        </w:rPr>
        <w:t>er[</w:t>
      </w:r>
      <w:r w:rsidRPr="007B78B6">
        <w:rPr>
          <w:b/>
          <w:szCs w:val="21"/>
        </w:rPr>
        <w:t>:DC</w:t>
      </w:r>
      <w:r w:rsidRPr="007B78B6">
        <w:rPr>
          <w:szCs w:val="21"/>
        </w:rPr>
        <w:t>]?</w:t>
      </w:r>
    </w:p>
    <w:p w:rsidR="006F64D3" w:rsidRPr="007B78B6" w:rsidRDefault="00C65248" w:rsidP="00C65248">
      <w:pPr>
        <w:rPr>
          <w:szCs w:val="21"/>
        </w:rPr>
      </w:pPr>
      <w:r w:rsidRPr="007B78B6">
        <w:rPr>
          <w:rFonts w:hint="eastAsia"/>
          <w:szCs w:val="21"/>
        </w:rPr>
        <w:t>This command queries the measured value of the input power.</w:t>
      </w:r>
    </w:p>
    <w:p w:rsidR="00C65248" w:rsidRPr="007B78B6" w:rsidRDefault="00C65248" w:rsidP="00C65248">
      <w:pPr>
        <w:rPr>
          <w:szCs w:val="21"/>
        </w:rPr>
      </w:pPr>
    </w:p>
    <w:p w:rsidR="006F64D3" w:rsidRPr="007B78B6" w:rsidRDefault="005233E4" w:rsidP="00043D36">
      <w:pPr>
        <w:rPr>
          <w:b/>
          <w:szCs w:val="21"/>
        </w:rPr>
      </w:pPr>
      <w:r w:rsidRPr="007B78B6">
        <w:rPr>
          <w:rFonts w:hint="eastAsia"/>
          <w:b/>
          <w:szCs w:val="21"/>
        </w:rPr>
        <w:t xml:space="preserve">Command Syntax: </w:t>
      </w:r>
      <w:r w:rsidR="006F64D3" w:rsidRPr="007B78B6">
        <w:rPr>
          <w:b/>
          <w:szCs w:val="21"/>
        </w:rPr>
        <w:t>MEAS</w:t>
      </w:r>
      <w:r w:rsidR="006F64D3" w:rsidRPr="007B78B6">
        <w:rPr>
          <w:szCs w:val="21"/>
        </w:rPr>
        <w:t>ure[</w:t>
      </w:r>
      <w:r w:rsidR="006F64D3" w:rsidRPr="007B78B6">
        <w:rPr>
          <w:b/>
          <w:szCs w:val="21"/>
        </w:rPr>
        <w:t>:SCAL</w:t>
      </w:r>
      <w:r w:rsidR="006F64D3" w:rsidRPr="007B78B6">
        <w:rPr>
          <w:szCs w:val="21"/>
        </w:rPr>
        <w:t>ar]</w:t>
      </w:r>
      <w:r w:rsidR="006F64D3" w:rsidRPr="007B78B6">
        <w:rPr>
          <w:b/>
          <w:szCs w:val="21"/>
        </w:rPr>
        <w:t>:POW</w:t>
      </w:r>
      <w:r w:rsidR="006F64D3" w:rsidRPr="007B78B6">
        <w:rPr>
          <w:szCs w:val="21"/>
        </w:rPr>
        <w:t>er[</w:t>
      </w:r>
      <w:r w:rsidR="006F64D3" w:rsidRPr="007B78B6">
        <w:rPr>
          <w:b/>
          <w:szCs w:val="21"/>
        </w:rPr>
        <w:t>:DC</w:t>
      </w:r>
      <w:r w:rsidR="006F64D3" w:rsidRPr="007B78B6">
        <w:rPr>
          <w:szCs w:val="21"/>
        </w:rPr>
        <w:t>]?</w:t>
      </w:r>
    </w:p>
    <w:p w:rsidR="006F64D3" w:rsidRPr="007B78B6" w:rsidRDefault="005233E4" w:rsidP="00043D36">
      <w:pPr>
        <w:rPr>
          <w:b/>
          <w:szCs w:val="21"/>
        </w:rPr>
      </w:pPr>
      <w:r w:rsidRPr="007B78B6">
        <w:rPr>
          <w:rFonts w:hint="eastAsia"/>
          <w:b/>
          <w:szCs w:val="21"/>
        </w:rPr>
        <w:t xml:space="preserve">Parameters: </w:t>
      </w:r>
      <w:r w:rsidR="009B3A06" w:rsidRPr="007B78B6">
        <w:rPr>
          <w:rFonts w:hint="eastAsia"/>
          <w:szCs w:val="21"/>
        </w:rPr>
        <w:t>None</w:t>
      </w:r>
    </w:p>
    <w:p w:rsidR="006F64D3" w:rsidRPr="007B78B6" w:rsidRDefault="005233E4" w:rsidP="00043D36">
      <w:pPr>
        <w:rPr>
          <w:szCs w:val="21"/>
        </w:rPr>
      </w:pPr>
      <w:r w:rsidRPr="007B78B6">
        <w:rPr>
          <w:rFonts w:hint="eastAsia"/>
          <w:b/>
          <w:szCs w:val="21"/>
        </w:rPr>
        <w:t xml:space="preserve">Returned Parameters: </w:t>
      </w:r>
      <w:r w:rsidR="006F64D3" w:rsidRPr="007B78B6">
        <w:rPr>
          <w:szCs w:val="21"/>
        </w:rPr>
        <w:t>&lt;NR3&gt;</w:t>
      </w:r>
    </w:p>
    <w:p w:rsidR="006F64D3" w:rsidRPr="007B78B6" w:rsidRDefault="0003101B" w:rsidP="00043D36">
      <w:pPr>
        <w:rPr>
          <w:b/>
          <w:szCs w:val="21"/>
        </w:rPr>
      </w:pPr>
      <w:r w:rsidRPr="007B78B6">
        <w:rPr>
          <w:rFonts w:hint="eastAsia"/>
          <w:b/>
          <w:szCs w:val="21"/>
        </w:rPr>
        <w:t xml:space="preserve">Example: </w:t>
      </w:r>
      <w:r w:rsidR="006F64D3" w:rsidRPr="007B78B6">
        <w:rPr>
          <w:b/>
          <w:szCs w:val="21"/>
        </w:rPr>
        <w:t>MEAS:POW?</w:t>
      </w:r>
    </w:p>
    <w:p w:rsidR="006F64D3" w:rsidRPr="007B78B6" w:rsidRDefault="005233E4" w:rsidP="00043D36">
      <w:pPr>
        <w:rPr>
          <w:b/>
          <w:szCs w:val="21"/>
        </w:rPr>
      </w:pPr>
      <w:r w:rsidRPr="007B78B6">
        <w:rPr>
          <w:rFonts w:hint="eastAsia"/>
          <w:b/>
          <w:szCs w:val="21"/>
        </w:rPr>
        <w:t xml:space="preserve">Related Commands: </w:t>
      </w:r>
      <w:r w:rsidR="006F64D3" w:rsidRPr="007B78B6">
        <w:rPr>
          <w:b/>
          <w:szCs w:val="21"/>
        </w:rPr>
        <w:t>MEAS:CURR?</w:t>
      </w:r>
      <w:r w:rsidR="006F64D3" w:rsidRPr="007B78B6">
        <w:rPr>
          <w:rFonts w:hint="eastAsia"/>
          <w:b/>
          <w:szCs w:val="21"/>
        </w:rPr>
        <w:t>，</w:t>
      </w:r>
      <w:r w:rsidR="006F64D3" w:rsidRPr="007B78B6">
        <w:rPr>
          <w:b/>
          <w:szCs w:val="21"/>
        </w:rPr>
        <w:t>MEAS: VOLT?</w:t>
      </w:r>
      <w:r w:rsidR="006F64D3" w:rsidRPr="007B78B6">
        <w:rPr>
          <w:rFonts w:hint="eastAsia"/>
          <w:b/>
          <w:szCs w:val="21"/>
        </w:rPr>
        <w:t>，</w:t>
      </w:r>
      <w:r w:rsidR="006F64D3" w:rsidRPr="007B78B6">
        <w:rPr>
          <w:b/>
          <w:szCs w:val="21"/>
        </w:rPr>
        <w:t>MEAS: RES?</w:t>
      </w:r>
    </w:p>
    <w:p w:rsidR="006F64D3" w:rsidRPr="007B78B6" w:rsidRDefault="006F64D3" w:rsidP="00043D36">
      <w:pPr>
        <w:outlineLvl w:val="2"/>
        <w:rPr>
          <w:b/>
          <w:szCs w:val="21"/>
        </w:rPr>
      </w:pPr>
    </w:p>
    <w:p w:rsidR="006F64D3" w:rsidRDefault="006F64D3" w:rsidP="00043D36">
      <w:pPr>
        <w:outlineLvl w:val="2"/>
        <w:rPr>
          <w:b/>
          <w:szCs w:val="21"/>
        </w:rPr>
      </w:pPr>
    </w:p>
    <w:p w:rsidR="005C0446" w:rsidRPr="009C3ED5" w:rsidRDefault="005C0446" w:rsidP="00043D36">
      <w:pPr>
        <w:outlineLvl w:val="2"/>
        <w:rPr>
          <w:b/>
          <w:szCs w:val="21"/>
        </w:rPr>
      </w:pPr>
    </w:p>
    <w:p w:rsidR="006F64D3" w:rsidRPr="007B78B6" w:rsidRDefault="006F64D3" w:rsidP="00043D36">
      <w:pPr>
        <w:outlineLvl w:val="2"/>
        <w:rPr>
          <w:rFonts w:eastAsia="Times New Roman"/>
          <w:b/>
          <w:sz w:val="28"/>
          <w:szCs w:val="28"/>
        </w:rPr>
      </w:pPr>
      <w:r w:rsidRPr="007B78B6">
        <w:rPr>
          <w:b/>
          <w:sz w:val="28"/>
          <w:szCs w:val="28"/>
        </w:rPr>
        <w:lastRenderedPageBreak/>
        <w:t xml:space="preserve">3.3.10 </w:t>
      </w:r>
      <w:r w:rsidRPr="007B78B6">
        <w:rPr>
          <w:rFonts w:eastAsia="Times New Roman"/>
          <w:b/>
          <w:sz w:val="28"/>
          <w:szCs w:val="28"/>
        </w:rPr>
        <w:t>Trigger</w:t>
      </w:r>
      <w:r w:rsidRPr="007B78B6">
        <w:rPr>
          <w:rFonts w:ascii="宋体" w:hAnsi="宋体" w:cs="宋体"/>
          <w:b/>
          <w:sz w:val="28"/>
          <w:szCs w:val="28"/>
        </w:rPr>
        <w:t xml:space="preserve"> Subsystem</w:t>
      </w:r>
    </w:p>
    <w:p w:rsidR="006F64D3" w:rsidRPr="009C3ED5" w:rsidRDefault="00E127AD" w:rsidP="00C65248">
      <w:pPr>
        <w:spacing w:line="380" w:lineRule="exact"/>
      </w:pPr>
      <w:r>
        <w:rPr>
          <w:rFonts w:hint="eastAsia"/>
          <w:szCs w:val="21"/>
        </w:rPr>
        <w:t>This subsystem sets trigger-related functions. The trigger operation is applied in the following cases:</w:t>
      </w:r>
    </w:p>
    <w:p w:rsidR="006F64D3" w:rsidRPr="009C3ED5" w:rsidRDefault="00E127AD" w:rsidP="00043D36">
      <w:pPr>
        <w:numPr>
          <w:ilvl w:val="0"/>
          <w:numId w:val="10"/>
        </w:numPr>
        <w:tabs>
          <w:tab w:val="left" w:pos="840"/>
        </w:tabs>
        <w:spacing w:line="380" w:lineRule="exact"/>
        <w:ind w:left="840"/>
      </w:pPr>
      <w:r>
        <w:rPr>
          <w:rFonts w:hint="eastAsia"/>
          <w:b/>
        </w:rPr>
        <w:t xml:space="preserve">Trigger a </w:t>
      </w:r>
      <w:r>
        <w:rPr>
          <w:b/>
        </w:rPr>
        <w:t>trigger</w:t>
      </w:r>
      <w:r>
        <w:rPr>
          <w:rFonts w:hint="eastAsia"/>
          <w:b/>
        </w:rPr>
        <w:t xml:space="preserve"> level</w:t>
      </w:r>
    </w:p>
    <w:p w:rsidR="006F64D3" w:rsidRPr="009C3ED5" w:rsidRDefault="00E127AD" w:rsidP="00043D36">
      <w:pPr>
        <w:numPr>
          <w:ilvl w:val="0"/>
          <w:numId w:val="10"/>
        </w:numPr>
        <w:tabs>
          <w:tab w:val="left" w:pos="840"/>
        </w:tabs>
        <w:spacing w:line="380" w:lineRule="exact"/>
        <w:ind w:left="840"/>
      </w:pPr>
      <w:r>
        <w:rPr>
          <w:rFonts w:hint="eastAsia"/>
          <w:b/>
        </w:rPr>
        <w:t>Trigger a transient pulse</w:t>
      </w:r>
    </w:p>
    <w:p w:rsidR="006F64D3" w:rsidRPr="009C3ED5" w:rsidRDefault="00E127AD" w:rsidP="00043D36">
      <w:pPr>
        <w:numPr>
          <w:ilvl w:val="0"/>
          <w:numId w:val="10"/>
        </w:numPr>
        <w:tabs>
          <w:tab w:val="left" w:pos="840"/>
        </w:tabs>
        <w:spacing w:line="380" w:lineRule="exact"/>
        <w:ind w:left="840"/>
      </w:pPr>
      <w:r>
        <w:rPr>
          <w:rFonts w:hint="eastAsia"/>
          <w:b/>
        </w:rPr>
        <w:t>Trigger a transient toggle</w:t>
      </w:r>
    </w:p>
    <w:p w:rsidR="00E127AD" w:rsidRPr="00034A61" w:rsidRDefault="00E127AD" w:rsidP="00781ED6">
      <w:pPr>
        <w:numPr>
          <w:ilvl w:val="0"/>
          <w:numId w:val="10"/>
        </w:numPr>
        <w:tabs>
          <w:tab w:val="left" w:pos="840"/>
        </w:tabs>
        <w:spacing w:line="380" w:lineRule="exact"/>
        <w:ind w:left="840"/>
      </w:pPr>
      <w:r>
        <w:rPr>
          <w:rFonts w:hint="eastAsia"/>
          <w:b/>
        </w:rPr>
        <w:t>Trigger a test list</w:t>
      </w:r>
    </w:p>
    <w:p w:rsidR="00034A61" w:rsidRPr="009C3ED5" w:rsidRDefault="00034A61" w:rsidP="00034A61">
      <w:pPr>
        <w:spacing w:line="380" w:lineRule="exact"/>
      </w:pPr>
    </w:p>
    <w:p w:rsidR="006F64D3" w:rsidRPr="009C3ED5" w:rsidRDefault="00E7553E" w:rsidP="00E334C7">
      <w:pPr>
        <w:spacing w:line="380" w:lineRule="exact"/>
        <w:ind w:firstLineChars="493" w:firstLine="1039"/>
        <w:rPr>
          <w:b/>
          <w:szCs w:val="21"/>
        </w:rPr>
      </w:pPr>
      <w:r>
        <w:rPr>
          <w:rFonts w:hint="eastAsia"/>
          <w:b/>
          <w:szCs w:val="21"/>
        </w:rPr>
        <w:t>Command</w:t>
      </w:r>
      <w:r w:rsidR="006F64D3" w:rsidRPr="009C3ED5">
        <w:rPr>
          <w:b/>
          <w:szCs w:val="21"/>
        </w:rPr>
        <w:t xml:space="preserve"> </w:t>
      </w:r>
      <w:r w:rsidR="006F64D3" w:rsidRPr="009C3ED5">
        <w:rPr>
          <w:szCs w:val="21"/>
        </w:rPr>
        <w:t xml:space="preserve">                                </w:t>
      </w:r>
      <w:r w:rsidR="006F64D3" w:rsidRPr="009C3ED5">
        <w:rPr>
          <w:b/>
          <w:szCs w:val="21"/>
        </w:rPr>
        <w:t xml:space="preserve">  </w:t>
      </w:r>
      <w:r>
        <w:rPr>
          <w:rFonts w:hint="eastAsia"/>
          <w:b/>
          <w:szCs w:val="21"/>
        </w:rPr>
        <w:t>Function</w:t>
      </w:r>
    </w:p>
    <w:p w:rsidR="006F64D3" w:rsidRPr="00117277" w:rsidRDefault="006F64D3" w:rsidP="00043D36">
      <w:pPr>
        <w:outlineLvl w:val="2"/>
        <w:rPr>
          <w:szCs w:val="21"/>
        </w:rPr>
      </w:pPr>
      <w:r w:rsidRPr="00117277">
        <w:rPr>
          <w:b/>
          <w:szCs w:val="21"/>
        </w:rPr>
        <w:t>TRIG</w:t>
      </w:r>
      <w:r w:rsidRPr="00117277">
        <w:rPr>
          <w:szCs w:val="21"/>
        </w:rPr>
        <w:t>ger[</w:t>
      </w:r>
      <w:r w:rsidRPr="00117277">
        <w:rPr>
          <w:b/>
          <w:szCs w:val="21"/>
        </w:rPr>
        <w:t>:IMM</w:t>
      </w:r>
      <w:r w:rsidRPr="00117277">
        <w:rPr>
          <w:szCs w:val="21"/>
        </w:rPr>
        <w:t xml:space="preserve">ediate]                           </w:t>
      </w:r>
      <w:r w:rsidR="00E127AD">
        <w:rPr>
          <w:rFonts w:hint="eastAsia"/>
          <w:szCs w:val="21"/>
        </w:rPr>
        <w:t xml:space="preserve"> </w:t>
      </w:r>
      <w:r w:rsidRPr="00117277">
        <w:rPr>
          <w:szCs w:val="21"/>
        </w:rPr>
        <w:t xml:space="preserve"> </w:t>
      </w:r>
      <w:r w:rsidRPr="00117277">
        <w:rPr>
          <w:szCs w:val="21"/>
        </w:rPr>
        <w:tab/>
      </w:r>
      <w:r w:rsidR="00E127AD">
        <w:rPr>
          <w:rFonts w:hint="eastAsia"/>
        </w:rPr>
        <w:t>Generate a trigger signal;</w:t>
      </w:r>
    </w:p>
    <w:p w:rsidR="006F64D3" w:rsidRPr="00117277" w:rsidRDefault="006F64D3" w:rsidP="00043D36">
      <w:pPr>
        <w:outlineLvl w:val="2"/>
      </w:pPr>
      <w:r w:rsidRPr="00117277">
        <w:rPr>
          <w:b/>
          <w:szCs w:val="21"/>
        </w:rPr>
        <w:t>TRIG</w:t>
      </w:r>
      <w:r w:rsidRPr="00117277">
        <w:rPr>
          <w:szCs w:val="21"/>
        </w:rPr>
        <w:t>ger</w:t>
      </w:r>
      <w:r w:rsidRPr="00117277">
        <w:rPr>
          <w:b/>
          <w:szCs w:val="21"/>
        </w:rPr>
        <w:t>:SOUR</w:t>
      </w:r>
      <w:r w:rsidRPr="00117277">
        <w:rPr>
          <w:szCs w:val="21"/>
        </w:rPr>
        <w:t xml:space="preserve">ce                               </w:t>
      </w:r>
      <w:r w:rsidR="00E127AD">
        <w:rPr>
          <w:rFonts w:hint="eastAsia"/>
          <w:szCs w:val="21"/>
        </w:rPr>
        <w:t xml:space="preserve"> Set the trigger source;</w:t>
      </w:r>
    </w:p>
    <w:p w:rsidR="00E127AD" w:rsidRPr="00E127AD" w:rsidRDefault="006F64D3" w:rsidP="00043D36">
      <w:pPr>
        <w:outlineLvl w:val="2"/>
      </w:pPr>
      <w:r>
        <w:rPr>
          <w:b/>
        </w:rPr>
        <w:t>TRIGger:SOURce?</w:t>
      </w:r>
      <w:r w:rsidRPr="0078608F">
        <w:rPr>
          <w:b/>
        </w:rPr>
        <w:t xml:space="preserve">           </w:t>
      </w:r>
      <w:r>
        <w:rPr>
          <w:b/>
        </w:rPr>
        <w:tab/>
      </w:r>
      <w:r>
        <w:rPr>
          <w:b/>
        </w:rPr>
        <w:tab/>
      </w:r>
      <w:r>
        <w:rPr>
          <w:b/>
        </w:rPr>
        <w:tab/>
      </w:r>
      <w:r>
        <w:rPr>
          <w:b/>
        </w:rPr>
        <w:tab/>
      </w:r>
      <w:r>
        <w:rPr>
          <w:b/>
        </w:rPr>
        <w:tab/>
      </w:r>
      <w:r>
        <w:rPr>
          <w:b/>
        </w:rPr>
        <w:tab/>
      </w:r>
      <w:r w:rsidR="00E127AD">
        <w:rPr>
          <w:rFonts w:hint="eastAsia"/>
        </w:rPr>
        <w:t>Query the trigger source;</w:t>
      </w:r>
    </w:p>
    <w:p w:rsidR="006F64D3" w:rsidRPr="00117277" w:rsidRDefault="006F64D3" w:rsidP="00043D36">
      <w:pPr>
        <w:outlineLvl w:val="2"/>
        <w:rPr>
          <w:szCs w:val="21"/>
        </w:rPr>
      </w:pPr>
      <w:r w:rsidRPr="00117277">
        <w:rPr>
          <w:b/>
          <w:szCs w:val="21"/>
        </w:rPr>
        <w:t>INIT</w:t>
      </w:r>
      <w:r w:rsidRPr="00117277">
        <w:rPr>
          <w:szCs w:val="21"/>
        </w:rPr>
        <w:t>iate[</w:t>
      </w:r>
      <w:r w:rsidRPr="00117277">
        <w:rPr>
          <w:b/>
          <w:szCs w:val="21"/>
        </w:rPr>
        <w:t>:IMM</w:t>
      </w:r>
      <w:r w:rsidRPr="00117277">
        <w:rPr>
          <w:szCs w:val="21"/>
        </w:rPr>
        <w:t xml:space="preserve">ediate]                      </w:t>
      </w:r>
      <w:r w:rsidR="005B5A5D">
        <w:rPr>
          <w:rFonts w:hint="eastAsia"/>
          <w:szCs w:val="21"/>
        </w:rPr>
        <w:t xml:space="preserve">  </w:t>
      </w:r>
      <w:r w:rsidR="00E127AD">
        <w:rPr>
          <w:rFonts w:hint="eastAsia"/>
        </w:rPr>
        <w:t>Initialize the trigger system;</w:t>
      </w:r>
    </w:p>
    <w:p w:rsidR="006F64D3" w:rsidRPr="00117277" w:rsidRDefault="006F64D3" w:rsidP="00043D36">
      <w:pPr>
        <w:outlineLvl w:val="2"/>
      </w:pPr>
      <w:r w:rsidRPr="00117277">
        <w:rPr>
          <w:b/>
          <w:szCs w:val="21"/>
        </w:rPr>
        <w:t>INIT</w:t>
      </w:r>
      <w:r w:rsidRPr="00117277">
        <w:rPr>
          <w:szCs w:val="21"/>
        </w:rPr>
        <w:t>iate</w:t>
      </w:r>
      <w:r w:rsidRPr="00117277">
        <w:rPr>
          <w:b/>
          <w:szCs w:val="21"/>
        </w:rPr>
        <w:t>:CONT</w:t>
      </w:r>
      <w:r w:rsidRPr="00117277">
        <w:rPr>
          <w:szCs w:val="21"/>
        </w:rPr>
        <w:t xml:space="preserve">inuous                       </w:t>
      </w:r>
      <w:r w:rsidR="00E127AD">
        <w:rPr>
          <w:rFonts w:hint="eastAsia"/>
        </w:rPr>
        <w:t>Initialize the trigger system continuously;</w:t>
      </w:r>
    </w:p>
    <w:p w:rsidR="006F64D3" w:rsidRDefault="006F64D3" w:rsidP="00043D36">
      <w:pPr>
        <w:outlineLvl w:val="2"/>
        <w:rPr>
          <w:b/>
        </w:rPr>
      </w:pPr>
      <w:r w:rsidRPr="0078608F">
        <w:rPr>
          <w:b/>
        </w:rPr>
        <w:t>INIT</w:t>
      </w:r>
      <w:r>
        <w:rPr>
          <w:b/>
        </w:rPr>
        <w:t>iate:CONTinuous?</w:t>
      </w:r>
      <w:r>
        <w:rPr>
          <w:b/>
        </w:rPr>
        <w:tab/>
      </w:r>
      <w:r>
        <w:rPr>
          <w:b/>
        </w:rPr>
        <w:tab/>
      </w:r>
      <w:r>
        <w:rPr>
          <w:b/>
        </w:rPr>
        <w:tab/>
      </w:r>
      <w:r>
        <w:rPr>
          <w:b/>
        </w:rPr>
        <w:tab/>
      </w:r>
      <w:r w:rsidR="005B5A5D">
        <w:rPr>
          <w:rFonts w:hint="eastAsia"/>
          <w:b/>
        </w:rPr>
        <w:t xml:space="preserve">  </w:t>
      </w:r>
      <w:r>
        <w:rPr>
          <w:b/>
        </w:rPr>
        <w:tab/>
      </w:r>
      <w:r w:rsidR="005B5A5D">
        <w:rPr>
          <w:rFonts w:hint="eastAsia"/>
          <w:b/>
        </w:rPr>
        <w:t xml:space="preserve">  </w:t>
      </w:r>
      <w:r w:rsidR="005B5A5D">
        <w:rPr>
          <w:rFonts w:hint="eastAsia"/>
        </w:rPr>
        <w:t>Query initialize the trigger system continuously or not;</w:t>
      </w:r>
    </w:p>
    <w:p w:rsidR="006F64D3" w:rsidRDefault="006F64D3" w:rsidP="00043D36">
      <w:pPr>
        <w:outlineLvl w:val="2"/>
        <w:rPr>
          <w:b/>
        </w:rPr>
      </w:pPr>
      <w:r>
        <w:rPr>
          <w:b/>
        </w:rPr>
        <w:t>TRIGger:DELay</w:t>
      </w:r>
      <w:r w:rsidRPr="0078608F">
        <w:rPr>
          <w:b/>
        </w:rPr>
        <w:t xml:space="preserve">          </w:t>
      </w:r>
      <w:r>
        <w:rPr>
          <w:b/>
        </w:rPr>
        <w:tab/>
      </w:r>
      <w:r>
        <w:rPr>
          <w:b/>
        </w:rPr>
        <w:tab/>
      </w:r>
      <w:r>
        <w:rPr>
          <w:b/>
        </w:rPr>
        <w:tab/>
      </w:r>
      <w:r>
        <w:rPr>
          <w:b/>
        </w:rPr>
        <w:tab/>
      </w:r>
      <w:r>
        <w:rPr>
          <w:b/>
        </w:rPr>
        <w:tab/>
      </w:r>
      <w:r w:rsidR="005B5A5D">
        <w:rPr>
          <w:rFonts w:hint="eastAsia"/>
        </w:rPr>
        <w:t>Set the trigger delay time;</w:t>
      </w:r>
    </w:p>
    <w:p w:rsidR="006F64D3" w:rsidRPr="00E20022" w:rsidRDefault="006F64D3" w:rsidP="00043D36">
      <w:pPr>
        <w:outlineLvl w:val="2"/>
        <w:rPr>
          <w:color w:val="FF0000"/>
        </w:rPr>
      </w:pPr>
      <w:r>
        <w:rPr>
          <w:b/>
        </w:rPr>
        <w:t>TRIGger:DELay?</w:t>
      </w:r>
      <w:r w:rsidRPr="0078608F">
        <w:rPr>
          <w:b/>
        </w:rPr>
        <w:t xml:space="preserve">            </w:t>
      </w:r>
      <w:r>
        <w:rPr>
          <w:b/>
        </w:rPr>
        <w:tab/>
      </w:r>
      <w:r>
        <w:rPr>
          <w:b/>
        </w:rPr>
        <w:tab/>
      </w:r>
      <w:r>
        <w:rPr>
          <w:b/>
        </w:rPr>
        <w:tab/>
      </w:r>
      <w:r>
        <w:rPr>
          <w:b/>
        </w:rPr>
        <w:tab/>
      </w:r>
      <w:r>
        <w:rPr>
          <w:b/>
        </w:rPr>
        <w:tab/>
      </w:r>
      <w:r w:rsidR="005B5A5D" w:rsidRPr="005B5A5D">
        <w:rPr>
          <w:rFonts w:hint="eastAsia"/>
        </w:rPr>
        <w:t>Query</w:t>
      </w:r>
      <w:r w:rsidR="005B5A5D">
        <w:rPr>
          <w:rFonts w:hint="eastAsia"/>
        </w:rPr>
        <w:t xml:space="preserve"> the trigger delay time;</w:t>
      </w:r>
    </w:p>
    <w:p w:rsidR="006F64D3" w:rsidRPr="009C3ED5" w:rsidRDefault="006F64D3" w:rsidP="00043D36">
      <w:pPr>
        <w:outlineLvl w:val="2"/>
        <w:rPr>
          <w:szCs w:val="21"/>
        </w:rPr>
      </w:pPr>
    </w:p>
    <w:p w:rsidR="005B5A5D" w:rsidRPr="00781ED6" w:rsidRDefault="009B3A06" w:rsidP="00043D36">
      <w:pPr>
        <w:outlineLvl w:val="2"/>
      </w:pPr>
      <w:r>
        <w:rPr>
          <w:rFonts w:hint="eastAsia"/>
          <w:b/>
        </w:rPr>
        <w:t xml:space="preserve">Related </w:t>
      </w:r>
      <w:r w:rsidR="006F64D3">
        <w:rPr>
          <w:b/>
        </w:rPr>
        <w:t>Subsystem</w:t>
      </w:r>
      <w:r w:rsidR="006F64D3" w:rsidRPr="009C3ED5">
        <w:rPr>
          <w:rFonts w:hint="eastAsia"/>
          <w:b/>
        </w:rPr>
        <w:t>：</w:t>
      </w:r>
      <w:r w:rsidR="006F64D3" w:rsidRPr="009C3ED5">
        <w:t>LIST</w:t>
      </w:r>
      <w:r w:rsidR="006F64D3" w:rsidRPr="009C3ED5">
        <w:rPr>
          <w:rFonts w:hint="eastAsia"/>
        </w:rPr>
        <w:t>，</w:t>
      </w:r>
      <w:r w:rsidR="006F64D3" w:rsidRPr="009C3ED5">
        <w:t>TRAN</w:t>
      </w:r>
    </w:p>
    <w:p w:rsidR="006F64D3" w:rsidRPr="009C3ED5" w:rsidRDefault="005B5A5D" w:rsidP="00043D36">
      <w:pPr>
        <w:outlineLvl w:val="2"/>
      </w:pPr>
      <w:r>
        <w:rPr>
          <w:rFonts w:hint="eastAsia"/>
          <w:bCs/>
        </w:rPr>
        <w:t xml:space="preserve">Trigger subsystem operates in the pattern </w:t>
      </w:r>
      <w:r>
        <w:rPr>
          <w:bCs/>
        </w:rPr>
        <w:t>showed</w:t>
      </w:r>
      <w:r>
        <w:rPr>
          <w:rFonts w:hint="eastAsia"/>
          <w:bCs/>
        </w:rPr>
        <w:t xml:space="preserve"> as below:</w:t>
      </w:r>
    </w:p>
    <w:p w:rsidR="006F64D3" w:rsidRPr="009C3ED5" w:rsidRDefault="00774D4E" w:rsidP="00043D36">
      <w:pPr>
        <w:jc w:val="center"/>
      </w:pPr>
      <w:r>
        <w:pict>
          <v:group id="_x0000_s1081" alt="" style="width:394.45pt;height:479.4pt;mso-position-horizontal-relative:char;mso-position-vertical-relative:line" coordsize="8352,7644">
            <v:shape id="_x0000_s1082" type="#_x0000_t75" style="position:absolute;width:8352;height:7644" o:preferrelative="f" stroked="t">
              <v:fill o:detectmouseclick="t"/>
              <v:stroke dashstyle="1 1" endcap="round"/>
              <o:lock v:ext="edit" text="t"/>
            </v:shape>
            <v:rect id="_x0000_s1083" style="position:absolute;left:3132;top:1092;width:2160;height:780">
              <v:textbox style="mso-next-textbox:#_x0000_s1083">
                <w:txbxContent>
                  <w:p w:rsidR="000D440D" w:rsidRDefault="000D440D" w:rsidP="00043D36">
                    <w:pPr>
                      <w:jc w:val="center"/>
                      <w:rPr>
                        <w:b/>
                        <w:sz w:val="32"/>
                        <w:szCs w:val="32"/>
                      </w:rPr>
                    </w:pPr>
                    <w:r>
                      <w:rPr>
                        <w:b/>
                        <w:sz w:val="32"/>
                        <w:szCs w:val="32"/>
                      </w:rPr>
                      <w:t>IDLE</w:t>
                    </w:r>
                  </w:p>
                </w:txbxContent>
              </v:textbox>
            </v:rect>
            <v:rect id="_x0000_s1084" style="position:absolute;left:3132;top:2496;width:2160;height:780">
              <v:textbox style="mso-next-textbox:#_x0000_s1084">
                <w:txbxContent>
                  <w:p w:rsidR="000D440D" w:rsidRDefault="000D440D" w:rsidP="00043D36">
                    <w:pPr>
                      <w:jc w:val="center"/>
                      <w:rPr>
                        <w:b/>
                        <w:sz w:val="30"/>
                        <w:szCs w:val="30"/>
                      </w:rPr>
                    </w:pPr>
                    <w:r>
                      <w:rPr>
                        <w:b/>
                        <w:sz w:val="30"/>
                        <w:szCs w:val="30"/>
                      </w:rPr>
                      <w:t>INITiated</w:t>
                    </w:r>
                  </w:p>
                </w:txbxContent>
              </v:textbox>
            </v:rect>
            <v:rect id="_x0000_s1085" style="position:absolute;left:3132;top:3900;width:2160;height:780">
              <v:textbox style="mso-next-textbox:#_x0000_s1085">
                <w:txbxContent>
                  <w:p w:rsidR="000D440D" w:rsidRDefault="000D440D" w:rsidP="00043D36">
                    <w:pPr>
                      <w:spacing w:line="240" w:lineRule="atLeast"/>
                      <w:jc w:val="center"/>
                      <w:rPr>
                        <w:b/>
                        <w:sz w:val="18"/>
                        <w:szCs w:val="18"/>
                      </w:rPr>
                    </w:pPr>
                    <w:r>
                      <w:rPr>
                        <w:b/>
                        <w:sz w:val="18"/>
                        <w:szCs w:val="18"/>
                      </w:rPr>
                      <w:t>Wait for</w:t>
                    </w:r>
                  </w:p>
                  <w:p w:rsidR="000D440D" w:rsidRDefault="000D440D" w:rsidP="00043D36">
                    <w:pPr>
                      <w:spacing w:line="240" w:lineRule="atLeast"/>
                      <w:jc w:val="center"/>
                      <w:rPr>
                        <w:b/>
                        <w:sz w:val="28"/>
                        <w:szCs w:val="28"/>
                      </w:rPr>
                    </w:pPr>
                    <w:r>
                      <w:rPr>
                        <w:b/>
                        <w:sz w:val="28"/>
                        <w:szCs w:val="28"/>
                      </w:rPr>
                      <w:t>TRIGger</w:t>
                    </w:r>
                  </w:p>
                  <w:p w:rsidR="000D440D" w:rsidRDefault="000D440D" w:rsidP="00043D36"/>
                </w:txbxContent>
              </v:textbox>
            </v:rect>
            <v:line id="_x0000_s1086" style="position:absolute" from="3672,3276" to="3673,3900">
              <v:stroke endarrow="block"/>
            </v:line>
            <v:rect id="_x0000_s1087" style="position:absolute;left:2592;top:6240;width:3240;height:780">
              <v:fill opacity="0"/>
              <v:textbox style="mso-next-textbox:#_x0000_s1087">
                <w:txbxContent>
                  <w:p w:rsidR="000D440D" w:rsidRDefault="000D440D" w:rsidP="00E334C7">
                    <w:pPr>
                      <w:spacing w:line="240" w:lineRule="atLeast"/>
                      <w:ind w:leftChars="-50" w:left="-105" w:rightChars="-50" w:right="-105" w:firstLineChars="147" w:firstLine="472"/>
                      <w:rPr>
                        <w:b/>
                        <w:sz w:val="32"/>
                        <w:szCs w:val="32"/>
                      </w:rPr>
                    </w:pPr>
                    <w:r>
                      <w:rPr>
                        <w:b/>
                        <w:sz w:val="32"/>
                        <w:szCs w:val="32"/>
                      </w:rPr>
                      <w:t>Device action(s)</w:t>
                    </w:r>
                  </w:p>
                </w:txbxContent>
              </v:textbox>
            </v:rect>
            <v:line id="_x0000_s1088" style="position:absolute" from="3672,1872" to="3673,2496">
              <v:stroke endarrow="block"/>
            </v:line>
            <v:line id="_x0000_s1089" style="position:absolute" from="1692,1404" to="3132,1405">
              <v:stroke endarrow="block"/>
            </v:line>
            <v:shape id="_x0000_s1090" type="#_x0000_t202" style="position:absolute;left:1692;top:1092;width:1080;height:468" stroked="f">
              <v:fill opacity="0"/>
              <v:textbox style="mso-next-textbox:#_x0000_s1090" inset=",.3mm">
                <w:txbxContent>
                  <w:p w:rsidR="000D440D" w:rsidRDefault="000D440D" w:rsidP="00043D36">
                    <w:pPr>
                      <w:rPr>
                        <w:b/>
                      </w:rPr>
                    </w:pPr>
                    <w:r>
                      <w:rPr>
                        <w:b/>
                      </w:rPr>
                      <w:t xml:space="preserve">ABORt </w:t>
                    </w:r>
                  </w:p>
                </w:txbxContent>
              </v:textbox>
            </v:shape>
            <v:shape id="_x0000_s1091" type="#_x0000_t202" style="position:absolute;left:1692;top:1404;width:900;height:468" stroked="f">
              <v:fill opacity="0"/>
              <v:textbox style="mso-next-textbox:#_x0000_s1091" inset=",.3mm">
                <w:txbxContent>
                  <w:p w:rsidR="000D440D" w:rsidRDefault="000D440D" w:rsidP="00043D36">
                    <w:r>
                      <w:t>*RST</w:t>
                    </w:r>
                  </w:p>
                </w:txbxContent>
              </v:textbox>
            </v:shape>
            <v:shape id="_x0000_s1092" type="#_x0000_t202" style="position:absolute;left:2052;top:1872;width:1440;height:624" stroked="f">
              <v:fill opacity="0"/>
              <v:textbox style="mso-next-textbox:#_x0000_s1092" inset="1.5mm,.3mm">
                <w:txbxContent>
                  <w:p w:rsidR="000D440D" w:rsidRDefault="000D440D" w:rsidP="00043D36">
                    <w:pPr>
                      <w:spacing w:line="240" w:lineRule="exact"/>
                      <w:rPr>
                        <w:b/>
                        <w:sz w:val="18"/>
                        <w:szCs w:val="18"/>
                      </w:rPr>
                    </w:pPr>
                    <w:r>
                      <w:rPr>
                        <w:b/>
                        <w:sz w:val="18"/>
                        <w:szCs w:val="18"/>
                      </w:rPr>
                      <w:t xml:space="preserve">trigger system </w:t>
                    </w:r>
                  </w:p>
                  <w:p w:rsidR="000D440D" w:rsidRDefault="000D440D" w:rsidP="00E334C7">
                    <w:pPr>
                      <w:spacing w:line="240" w:lineRule="exact"/>
                      <w:ind w:firstLineChars="100" w:firstLine="181"/>
                      <w:rPr>
                        <w:sz w:val="18"/>
                        <w:szCs w:val="18"/>
                      </w:rPr>
                    </w:pPr>
                    <w:r>
                      <w:rPr>
                        <w:b/>
                        <w:sz w:val="18"/>
                        <w:szCs w:val="18"/>
                      </w:rPr>
                      <w:t>initiated</w:t>
                    </w:r>
                    <w:r>
                      <w:rPr>
                        <w:sz w:val="18"/>
                        <w:szCs w:val="18"/>
                      </w:rPr>
                      <w:t xml:space="preserve"> </w:t>
                    </w:r>
                  </w:p>
                </w:txbxContent>
              </v:textbox>
            </v:shape>
            <v:shape id="_x0000_s1093" type="#_x0000_t202" style="position:absolute;left:2232;top:3276;width:1080;height:624" stroked="f">
              <v:fill opacity="0"/>
              <v:textbox style="mso-next-textbox:#_x0000_s1093" inset="1.5mm,.3mm">
                <w:txbxContent>
                  <w:p w:rsidR="000D440D" w:rsidRDefault="000D440D" w:rsidP="00E334C7">
                    <w:pPr>
                      <w:spacing w:line="240" w:lineRule="exact"/>
                      <w:ind w:firstLineChars="100" w:firstLine="181"/>
                      <w:rPr>
                        <w:b/>
                        <w:sz w:val="18"/>
                        <w:szCs w:val="18"/>
                      </w:rPr>
                    </w:pPr>
                    <w:r>
                      <w:rPr>
                        <w:b/>
                        <w:sz w:val="18"/>
                        <w:szCs w:val="18"/>
                      </w:rPr>
                      <w:t>(still)</w:t>
                    </w:r>
                  </w:p>
                  <w:p w:rsidR="000D440D" w:rsidRDefault="000D440D" w:rsidP="00043D36">
                    <w:pPr>
                      <w:spacing w:line="240" w:lineRule="exact"/>
                      <w:rPr>
                        <w:b/>
                        <w:sz w:val="18"/>
                        <w:szCs w:val="18"/>
                      </w:rPr>
                    </w:pPr>
                    <w:r>
                      <w:rPr>
                        <w:b/>
                        <w:sz w:val="18"/>
                        <w:szCs w:val="18"/>
                      </w:rPr>
                      <w:t>INITiated</w:t>
                    </w:r>
                  </w:p>
                </w:txbxContent>
              </v:textbox>
            </v:shape>
            <v:shape id="未知" o:spid="_x0000_s1094" style="position:absolute;left:3492;top:4680;width:1290;height:546;mso-wrap-style:square;v-text-anchor:top" coordsize="1470,546" path="m180,c90,195,,390,180,468v180,78,870,26,1080,c1470,442,1440,364,1440,312e" filled="f">
              <v:fill opacity="0"/>
              <v:path arrowok="t"/>
            </v:shape>
            <v:line id="_x0000_s1095" style="position:absolute;flip:y" from="4752,4680" to="4753,4992">
              <v:stroke endarrow="block"/>
            </v:line>
            <v:line id="_x0000_s1096" style="position:absolute;flip:y" from="4752,3276" to="4752,3900">
              <v:stroke endarrow="block"/>
            </v:line>
            <v:line id="_x0000_s1097" style="position:absolute;flip:y" from="4752,1872" to="4753,2496">
              <v:stroke endarrow="block"/>
            </v:line>
            <v:shape id="未知" o:spid="_x0000_s1098" style="position:absolute;left:2952;top:4680;width:720;height:1716;mso-wrap-style:square;v-text-anchor:top" coordsize="720,1872" path="m720,c510,78,300,156,180,468,60,780,,1638,,1872e" filled="f">
              <v:fill opacity="0"/>
              <v:stroke dashstyle="dashDot"/>
              <v:path arrowok="t"/>
            </v:shape>
            <v:line id="_x0000_s1099" style="position:absolute" from="2952,6552" to="2952,6552">
              <v:stroke endarrow="block"/>
            </v:line>
            <v:line id="_x0000_s1100" style="position:absolute" from="2952,6396" to="2952,6552">
              <v:stroke dashstyle="dashDot" endarrow="block"/>
            </v:line>
            <v:line id="_x0000_s1101" style="position:absolute;flip:x" from="5292,4368" to="5472,4369">
              <v:stroke endarrow="block"/>
            </v:line>
            <v:shape id="未知" o:spid="_x0000_s1102" style="position:absolute;left:5472;top:4316;width:180;height:2392;mso-wrap-style:square;v-text-anchor:top" coordsize="210,2236" path="m,52c75,26,150,,180,364v30,364,,1586,,1872e" filled="f">
              <v:fill opacity="0"/>
              <v:stroke dashstyle="dashDot"/>
              <v:path arrowok="t"/>
            </v:shape>
            <v:shape id="_x0000_s1103" type="#_x0000_t202" style="position:absolute;left:1872;top:5304;width:1440;height:624" stroked="f">
              <v:fill opacity="0"/>
              <v:textbox style="mso-next-textbox:#_x0000_s1103" inset=".5mm,0">
                <w:txbxContent>
                  <w:p w:rsidR="000D440D" w:rsidRDefault="000D440D" w:rsidP="00E334C7">
                    <w:pPr>
                      <w:spacing w:line="240" w:lineRule="exact"/>
                      <w:ind w:firstLineChars="150" w:firstLine="271"/>
                      <w:rPr>
                        <w:b/>
                        <w:sz w:val="18"/>
                        <w:szCs w:val="18"/>
                      </w:rPr>
                    </w:pPr>
                    <w:r>
                      <w:rPr>
                        <w:b/>
                        <w:sz w:val="18"/>
                        <w:szCs w:val="18"/>
                      </w:rPr>
                      <w:t xml:space="preserve">singal to </w:t>
                    </w:r>
                  </w:p>
                  <w:p w:rsidR="000D440D" w:rsidRDefault="000D440D" w:rsidP="00043D36">
                    <w:pPr>
                      <w:spacing w:line="240" w:lineRule="exact"/>
                      <w:rPr>
                        <w:b/>
                        <w:sz w:val="18"/>
                        <w:szCs w:val="18"/>
                      </w:rPr>
                    </w:pPr>
                    <w:r>
                      <w:rPr>
                        <w:b/>
                        <w:sz w:val="18"/>
                        <w:szCs w:val="18"/>
                      </w:rPr>
                      <w:t>“device action”</w:t>
                    </w:r>
                  </w:p>
                </w:txbxContent>
              </v:textbox>
            </v:shape>
            <v:shape id="_x0000_s1104" type="#_x0000_t202" style="position:absolute;left:3312;top:5148;width:1980;height:624" stroked="f">
              <v:fill opacity="0"/>
              <v:textbox style="mso-next-textbox:#_x0000_s1104">
                <w:txbxContent>
                  <w:p w:rsidR="000D440D" w:rsidRDefault="000D440D" w:rsidP="00043D36">
                    <w:pPr>
                      <w:spacing w:line="240" w:lineRule="exact"/>
                      <w:rPr>
                        <w:b/>
                        <w:sz w:val="18"/>
                        <w:szCs w:val="18"/>
                      </w:rPr>
                    </w:pPr>
                    <w:r>
                      <w:rPr>
                        <w:b/>
                        <w:sz w:val="18"/>
                        <w:szCs w:val="18"/>
                      </w:rPr>
                      <w:t>TRIGger conditions</w:t>
                    </w:r>
                  </w:p>
                  <w:p w:rsidR="000D440D" w:rsidRDefault="000D440D" w:rsidP="00043D36">
                    <w:pPr>
                      <w:spacing w:line="240" w:lineRule="exact"/>
                      <w:rPr>
                        <w:b/>
                        <w:sz w:val="18"/>
                        <w:szCs w:val="18"/>
                      </w:rPr>
                    </w:pPr>
                    <w:r>
                      <w:rPr>
                        <w:b/>
                        <w:sz w:val="18"/>
                        <w:szCs w:val="18"/>
                      </w:rPr>
                      <w:t xml:space="preserve">     satisfied</w:t>
                    </w:r>
                  </w:p>
                </w:txbxContent>
              </v:textbox>
            </v:shape>
            <v:shape id="_x0000_s1105" type="#_x0000_t202" style="position:absolute;left:5652;top:4992;width:1440;height:780" stroked="f">
              <v:fill opacity="0"/>
              <v:textbox style="mso-next-textbox:#_x0000_s1105" inset=".5mm,0">
                <w:txbxContent>
                  <w:p w:rsidR="000D440D" w:rsidRDefault="000D440D" w:rsidP="00E334C7">
                    <w:pPr>
                      <w:spacing w:line="240" w:lineRule="exact"/>
                      <w:ind w:firstLineChars="200" w:firstLine="361"/>
                      <w:rPr>
                        <w:b/>
                        <w:sz w:val="18"/>
                        <w:szCs w:val="18"/>
                      </w:rPr>
                    </w:pPr>
                    <w:r>
                      <w:rPr>
                        <w:b/>
                        <w:sz w:val="18"/>
                        <w:szCs w:val="18"/>
                      </w:rPr>
                      <w:t xml:space="preserve">Singal </w:t>
                    </w:r>
                  </w:p>
                  <w:p w:rsidR="000D440D" w:rsidRDefault="000D440D" w:rsidP="00043D36">
                    <w:pPr>
                      <w:spacing w:line="240" w:lineRule="exact"/>
                      <w:rPr>
                        <w:b/>
                        <w:sz w:val="18"/>
                        <w:szCs w:val="18"/>
                      </w:rPr>
                    </w:pPr>
                    <w:r>
                      <w:rPr>
                        <w:b/>
                        <w:sz w:val="18"/>
                        <w:szCs w:val="18"/>
                      </w:rPr>
                      <w:t xml:space="preserve">“device action” </w:t>
                    </w:r>
                  </w:p>
                  <w:p w:rsidR="000D440D" w:rsidRDefault="000D440D" w:rsidP="00E334C7">
                    <w:pPr>
                      <w:spacing w:line="240" w:lineRule="exact"/>
                      <w:ind w:firstLineChars="150" w:firstLine="271"/>
                      <w:rPr>
                        <w:b/>
                        <w:sz w:val="18"/>
                        <w:szCs w:val="18"/>
                      </w:rPr>
                    </w:pPr>
                    <w:r>
                      <w:rPr>
                        <w:b/>
                        <w:sz w:val="18"/>
                        <w:szCs w:val="18"/>
                      </w:rPr>
                      <w:t>complete</w:t>
                    </w:r>
                  </w:p>
                </w:txbxContent>
              </v:textbox>
            </v:shape>
            <v:shape id="_x0000_s1106" type="#_x0000_t202" style="position:absolute;left:5112;top:3276;width:1080;height:624" stroked="f">
              <v:fill opacity="0"/>
              <v:textbox style="mso-next-textbox:#_x0000_s1106">
                <w:txbxContent>
                  <w:p w:rsidR="000D440D" w:rsidRDefault="000D440D" w:rsidP="00043D36">
                    <w:pPr>
                      <w:spacing w:line="240" w:lineRule="exact"/>
                      <w:rPr>
                        <w:b/>
                        <w:sz w:val="18"/>
                        <w:szCs w:val="18"/>
                      </w:rPr>
                    </w:pPr>
                    <w:r>
                      <w:rPr>
                        <w:b/>
                        <w:sz w:val="18"/>
                        <w:szCs w:val="18"/>
                      </w:rPr>
                      <w:t xml:space="preserve">complete </w:t>
                    </w:r>
                  </w:p>
                  <w:p w:rsidR="000D440D" w:rsidRDefault="000D440D" w:rsidP="00E334C7">
                    <w:pPr>
                      <w:spacing w:line="240" w:lineRule="exact"/>
                      <w:ind w:firstLineChars="50" w:firstLine="90"/>
                      <w:rPr>
                        <w:b/>
                        <w:sz w:val="18"/>
                        <w:szCs w:val="18"/>
                      </w:rPr>
                    </w:pPr>
                    <w:r>
                      <w:rPr>
                        <w:b/>
                        <w:sz w:val="18"/>
                        <w:szCs w:val="18"/>
                      </w:rPr>
                      <w:t>trigger</w:t>
                    </w:r>
                  </w:p>
                </w:txbxContent>
              </v:textbox>
            </v:shape>
            <v:shape id="_x0000_s1107" type="#_x0000_t202" style="position:absolute;left:4932;top:1872;width:1260;height:624" stroked="f">
              <v:fill opacity="0"/>
              <v:textbox style="mso-next-textbox:#_x0000_s1107" inset="1.5mm,.3mm">
                <w:txbxContent>
                  <w:p w:rsidR="000D440D" w:rsidRDefault="000D440D" w:rsidP="00043D36">
                    <w:pPr>
                      <w:spacing w:line="240" w:lineRule="exact"/>
                      <w:rPr>
                        <w:b/>
                      </w:rPr>
                    </w:pPr>
                    <w:r>
                      <w:rPr>
                        <w:b/>
                      </w:rPr>
                      <w:t xml:space="preserve">no longer </w:t>
                    </w:r>
                  </w:p>
                  <w:p w:rsidR="000D440D" w:rsidRDefault="000D440D" w:rsidP="00043D36">
                    <w:pPr>
                      <w:spacing w:line="240" w:lineRule="exact"/>
                      <w:rPr>
                        <w:b/>
                      </w:rPr>
                    </w:pPr>
                    <w:r>
                      <w:rPr>
                        <w:b/>
                      </w:rPr>
                      <w:t>initiated</w:t>
                    </w:r>
                  </w:p>
                </w:txbxContent>
              </v:textbox>
            </v:shape>
            <w10:wrap type="none"/>
            <w10:anchorlock/>
          </v:group>
        </w:pict>
      </w:r>
    </w:p>
    <w:p w:rsidR="006F64D3" w:rsidRPr="009C3ED5" w:rsidRDefault="006F64D3" w:rsidP="00043D36">
      <w:pPr>
        <w:outlineLvl w:val="2"/>
        <w:rPr>
          <w:b/>
        </w:rPr>
      </w:pPr>
    </w:p>
    <w:p w:rsidR="006F64D3" w:rsidRPr="007B78B6" w:rsidRDefault="006F64D3" w:rsidP="00043D36">
      <w:pPr>
        <w:rPr>
          <w:b/>
          <w:szCs w:val="21"/>
        </w:rPr>
      </w:pPr>
      <w:r w:rsidRPr="007B78B6">
        <w:rPr>
          <w:b/>
          <w:szCs w:val="21"/>
        </w:rPr>
        <w:t>TRIG</w:t>
      </w:r>
      <w:r w:rsidRPr="007B78B6">
        <w:rPr>
          <w:szCs w:val="21"/>
        </w:rPr>
        <w:t>ger[</w:t>
      </w:r>
      <w:r w:rsidRPr="007B78B6">
        <w:rPr>
          <w:b/>
          <w:szCs w:val="21"/>
        </w:rPr>
        <w:t>:IMM</w:t>
      </w:r>
      <w:r w:rsidRPr="007B78B6">
        <w:rPr>
          <w:szCs w:val="21"/>
        </w:rPr>
        <w:t>ediate]</w:t>
      </w:r>
    </w:p>
    <w:p w:rsidR="00B36843" w:rsidRDefault="00B36843" w:rsidP="00B36843">
      <w:pPr>
        <w:spacing w:line="380" w:lineRule="exact"/>
        <w:rPr>
          <w:szCs w:val="21"/>
        </w:rPr>
      </w:pPr>
      <w:r w:rsidRPr="007B78B6">
        <w:rPr>
          <w:rFonts w:hint="eastAsia"/>
          <w:szCs w:val="21"/>
        </w:rPr>
        <w:t xml:space="preserve">This command generates a trigger signal. No matter what the trigger source is, this command </w:t>
      </w:r>
      <w:r w:rsidRPr="007B78B6">
        <w:rPr>
          <w:szCs w:val="21"/>
        </w:rPr>
        <w:t>would</w:t>
      </w:r>
      <w:r w:rsidRPr="007B78B6">
        <w:rPr>
          <w:rFonts w:hint="eastAsia"/>
          <w:szCs w:val="21"/>
        </w:rPr>
        <w:t xml:space="preserve"> generate a trigger signal. There are three methods to trigger for the remote control: </w:t>
      </w:r>
      <w:r w:rsidR="006F64D3" w:rsidRPr="007B78B6">
        <w:rPr>
          <w:b/>
          <w:szCs w:val="21"/>
        </w:rPr>
        <w:t>GPIB</w:t>
      </w:r>
      <w:r w:rsidRPr="007B78B6">
        <w:rPr>
          <w:rFonts w:hint="eastAsia"/>
          <w:b/>
          <w:szCs w:val="21"/>
        </w:rPr>
        <w:t xml:space="preserve"> </w:t>
      </w:r>
      <w:r w:rsidR="006F64D3" w:rsidRPr="007B78B6">
        <w:rPr>
          <w:b/>
          <w:szCs w:val="21"/>
        </w:rPr>
        <w:t>&lt;GET&gt;</w:t>
      </w:r>
      <w:r w:rsidRPr="007B78B6">
        <w:rPr>
          <w:rFonts w:hint="eastAsia"/>
          <w:b/>
          <w:szCs w:val="21"/>
        </w:rPr>
        <w:t xml:space="preserve"> signal</w:t>
      </w:r>
      <w:r w:rsidRPr="007B78B6">
        <w:rPr>
          <w:rFonts w:hint="eastAsia"/>
          <w:szCs w:val="21"/>
        </w:rPr>
        <w:t xml:space="preserve">, </w:t>
      </w:r>
      <w:r w:rsidR="006F64D3" w:rsidRPr="007B78B6">
        <w:rPr>
          <w:szCs w:val="21"/>
        </w:rPr>
        <w:t>*</w:t>
      </w:r>
      <w:r w:rsidR="006F64D3" w:rsidRPr="007B78B6">
        <w:rPr>
          <w:b/>
          <w:szCs w:val="21"/>
        </w:rPr>
        <w:t>TRG</w:t>
      </w:r>
      <w:r w:rsidRPr="007B78B6">
        <w:rPr>
          <w:rFonts w:hint="eastAsia"/>
          <w:b/>
          <w:szCs w:val="21"/>
        </w:rPr>
        <w:t xml:space="preserve"> and </w:t>
      </w:r>
      <w:r w:rsidR="006F64D3" w:rsidRPr="007B78B6">
        <w:rPr>
          <w:b/>
          <w:szCs w:val="21"/>
        </w:rPr>
        <w:t>TRIG</w:t>
      </w:r>
      <w:r w:rsidR="006F64D3" w:rsidRPr="007B78B6">
        <w:rPr>
          <w:szCs w:val="21"/>
        </w:rPr>
        <w:t>ger</w:t>
      </w:r>
      <w:r w:rsidRPr="007B78B6">
        <w:rPr>
          <w:rFonts w:hint="eastAsia"/>
          <w:szCs w:val="21"/>
        </w:rPr>
        <w:t xml:space="preserve"> c</w:t>
      </w:r>
      <w:r w:rsidR="00E7553E" w:rsidRPr="007B78B6">
        <w:rPr>
          <w:rFonts w:hint="eastAsia"/>
          <w:szCs w:val="21"/>
        </w:rPr>
        <w:t>ommand</w:t>
      </w:r>
      <w:r w:rsidRPr="007B78B6">
        <w:rPr>
          <w:rFonts w:hint="eastAsia"/>
          <w:szCs w:val="21"/>
        </w:rPr>
        <w:t>.</w:t>
      </w:r>
    </w:p>
    <w:p w:rsidR="00046657" w:rsidRPr="007B78B6" w:rsidRDefault="00046657" w:rsidP="00B36843">
      <w:pPr>
        <w:spacing w:line="380" w:lineRule="exact"/>
        <w:rPr>
          <w:szCs w:val="21"/>
        </w:rPr>
      </w:pPr>
    </w:p>
    <w:p w:rsidR="006F64D3" w:rsidRPr="007B78B6" w:rsidRDefault="005233E4" w:rsidP="00043D36">
      <w:pPr>
        <w:rPr>
          <w:szCs w:val="21"/>
        </w:rPr>
      </w:pPr>
      <w:r w:rsidRPr="007B78B6">
        <w:rPr>
          <w:rFonts w:hint="eastAsia"/>
          <w:b/>
          <w:szCs w:val="21"/>
        </w:rPr>
        <w:t xml:space="preserve">Command Syntax: </w:t>
      </w:r>
      <w:r w:rsidR="006F64D3" w:rsidRPr="007B78B6">
        <w:rPr>
          <w:b/>
          <w:szCs w:val="21"/>
        </w:rPr>
        <w:t>TRIG</w:t>
      </w:r>
      <w:r w:rsidR="006F64D3" w:rsidRPr="007B78B6">
        <w:rPr>
          <w:szCs w:val="21"/>
        </w:rPr>
        <w:t>ger[</w:t>
      </w:r>
      <w:r w:rsidR="006F64D3" w:rsidRPr="007B78B6">
        <w:rPr>
          <w:b/>
          <w:szCs w:val="21"/>
        </w:rPr>
        <w:t>:IMM</w:t>
      </w:r>
      <w:r w:rsidR="006F64D3" w:rsidRPr="007B78B6">
        <w:rPr>
          <w:szCs w:val="21"/>
        </w:rPr>
        <w:t>ediate]</w:t>
      </w:r>
    </w:p>
    <w:p w:rsidR="006F64D3" w:rsidRPr="007B78B6" w:rsidRDefault="005233E4" w:rsidP="00043D36">
      <w:pPr>
        <w:rPr>
          <w:szCs w:val="21"/>
        </w:rPr>
      </w:pPr>
      <w:r w:rsidRPr="007B78B6">
        <w:rPr>
          <w:rFonts w:hint="eastAsia"/>
          <w:b/>
          <w:szCs w:val="21"/>
        </w:rPr>
        <w:t xml:space="preserve">Parameters: </w:t>
      </w:r>
      <w:r w:rsidR="009B3A06" w:rsidRPr="007B78B6">
        <w:rPr>
          <w:rFonts w:hint="eastAsia"/>
          <w:szCs w:val="21"/>
        </w:rPr>
        <w:t>None</w:t>
      </w:r>
    </w:p>
    <w:p w:rsidR="006F64D3" w:rsidRPr="007B78B6" w:rsidRDefault="0003101B" w:rsidP="00043D36">
      <w:pPr>
        <w:rPr>
          <w:szCs w:val="21"/>
        </w:rPr>
      </w:pPr>
      <w:r w:rsidRPr="007B78B6">
        <w:rPr>
          <w:rFonts w:hint="eastAsia"/>
          <w:b/>
          <w:szCs w:val="21"/>
        </w:rPr>
        <w:t xml:space="preserve">Example: </w:t>
      </w:r>
      <w:r w:rsidR="006F64D3" w:rsidRPr="007B78B6">
        <w:rPr>
          <w:b/>
          <w:szCs w:val="21"/>
        </w:rPr>
        <w:t>TRIG</w:t>
      </w:r>
    </w:p>
    <w:p w:rsidR="006F64D3" w:rsidRPr="007B78B6" w:rsidRDefault="005233E4" w:rsidP="00043D36">
      <w:pPr>
        <w:rPr>
          <w:szCs w:val="21"/>
        </w:rPr>
      </w:pPr>
      <w:r w:rsidRPr="007B78B6">
        <w:rPr>
          <w:rFonts w:hint="eastAsia"/>
          <w:b/>
          <w:szCs w:val="21"/>
        </w:rPr>
        <w:t xml:space="preserve">Related Commands: </w:t>
      </w:r>
      <w:r w:rsidR="006F64D3" w:rsidRPr="007B78B6">
        <w:rPr>
          <w:szCs w:val="21"/>
        </w:rPr>
        <w:t>*</w:t>
      </w:r>
      <w:r w:rsidR="006F64D3" w:rsidRPr="007B78B6">
        <w:rPr>
          <w:b/>
          <w:szCs w:val="21"/>
        </w:rPr>
        <w:t>TRG</w:t>
      </w:r>
    </w:p>
    <w:p w:rsidR="006F64D3" w:rsidRPr="007B78B6" w:rsidRDefault="006F64D3" w:rsidP="00043D36">
      <w:pPr>
        <w:spacing w:line="380" w:lineRule="exact"/>
        <w:rPr>
          <w:szCs w:val="21"/>
        </w:rPr>
      </w:pPr>
      <w:r w:rsidRPr="007B78B6">
        <w:rPr>
          <w:b/>
          <w:szCs w:val="21"/>
        </w:rPr>
        <w:t>TRIG</w:t>
      </w:r>
      <w:r w:rsidRPr="007B78B6">
        <w:rPr>
          <w:szCs w:val="21"/>
        </w:rPr>
        <w:t>ger</w:t>
      </w:r>
      <w:r w:rsidRPr="007B78B6">
        <w:rPr>
          <w:b/>
          <w:szCs w:val="21"/>
        </w:rPr>
        <w:t>:  SOUR</w:t>
      </w:r>
      <w:r w:rsidRPr="007B78B6">
        <w:rPr>
          <w:szCs w:val="21"/>
        </w:rPr>
        <w:t>ce</w:t>
      </w:r>
    </w:p>
    <w:p w:rsidR="00B36843" w:rsidRPr="007B78B6" w:rsidRDefault="00B36843" w:rsidP="00043D36">
      <w:pPr>
        <w:spacing w:line="380" w:lineRule="exact"/>
        <w:rPr>
          <w:szCs w:val="21"/>
        </w:rPr>
      </w:pPr>
    </w:p>
    <w:p w:rsidR="00B36843" w:rsidRPr="007B78B6" w:rsidRDefault="00B36843" w:rsidP="00043D36">
      <w:pPr>
        <w:spacing w:line="380" w:lineRule="exact"/>
        <w:rPr>
          <w:szCs w:val="21"/>
        </w:rPr>
      </w:pPr>
      <w:r w:rsidRPr="007B78B6">
        <w:rPr>
          <w:rFonts w:hint="eastAsia"/>
          <w:szCs w:val="21"/>
        </w:rPr>
        <w:lastRenderedPageBreak/>
        <w:t>This command sets the trigger source.</w:t>
      </w:r>
    </w:p>
    <w:p w:rsidR="006F64D3" w:rsidRPr="007B78B6" w:rsidRDefault="00B36843" w:rsidP="00B36843">
      <w:pPr>
        <w:spacing w:line="380" w:lineRule="exact"/>
        <w:rPr>
          <w:szCs w:val="21"/>
        </w:rPr>
      </w:pPr>
      <w:r w:rsidRPr="007B78B6">
        <w:rPr>
          <w:rFonts w:hint="eastAsia"/>
          <w:szCs w:val="21"/>
        </w:rPr>
        <w:t>The electronic load has three trigger sources:</w:t>
      </w:r>
    </w:p>
    <w:p w:rsidR="006F64D3" w:rsidRPr="007B78B6" w:rsidRDefault="006F64D3" w:rsidP="00043D36">
      <w:pPr>
        <w:numPr>
          <w:ilvl w:val="0"/>
          <w:numId w:val="11"/>
        </w:numPr>
        <w:spacing w:line="380" w:lineRule="exact"/>
        <w:rPr>
          <w:szCs w:val="21"/>
        </w:rPr>
      </w:pPr>
      <w:r w:rsidRPr="007B78B6">
        <w:rPr>
          <w:b/>
          <w:szCs w:val="21"/>
        </w:rPr>
        <w:t>BUS</w:t>
      </w:r>
      <w:r w:rsidR="00B36843" w:rsidRPr="007B78B6">
        <w:rPr>
          <w:rFonts w:hint="eastAsia"/>
          <w:b/>
          <w:szCs w:val="21"/>
        </w:rPr>
        <w:t xml:space="preserve">         </w:t>
      </w:r>
      <w:r w:rsidRPr="007B78B6">
        <w:rPr>
          <w:kern w:val="0"/>
          <w:szCs w:val="21"/>
        </w:rPr>
        <w:t>GPIB</w:t>
      </w:r>
      <w:r w:rsidR="00B36843" w:rsidRPr="007B78B6">
        <w:rPr>
          <w:rFonts w:hint="eastAsia"/>
          <w:kern w:val="0"/>
          <w:szCs w:val="21"/>
        </w:rPr>
        <w:t xml:space="preserve"> </w:t>
      </w:r>
      <w:r w:rsidRPr="007B78B6">
        <w:rPr>
          <w:kern w:val="0"/>
          <w:szCs w:val="21"/>
        </w:rPr>
        <w:t>&lt;GET&gt;</w:t>
      </w:r>
      <w:r w:rsidR="00B36843" w:rsidRPr="007B78B6">
        <w:rPr>
          <w:rFonts w:hint="eastAsia"/>
          <w:kern w:val="0"/>
          <w:szCs w:val="21"/>
        </w:rPr>
        <w:t xml:space="preserve"> signal or </w:t>
      </w:r>
      <w:r w:rsidR="00B36843" w:rsidRPr="007B78B6">
        <w:rPr>
          <w:rFonts w:hint="eastAsia"/>
          <w:b/>
          <w:kern w:val="0"/>
          <w:szCs w:val="21"/>
        </w:rPr>
        <w:t>*</w:t>
      </w:r>
      <w:r w:rsidRPr="007B78B6">
        <w:rPr>
          <w:b/>
          <w:bCs/>
          <w:kern w:val="0"/>
          <w:szCs w:val="21"/>
        </w:rPr>
        <w:t>TRG</w:t>
      </w:r>
      <w:r w:rsidR="00B36843" w:rsidRPr="007B78B6">
        <w:rPr>
          <w:rFonts w:hint="eastAsia"/>
          <w:b/>
          <w:bCs/>
          <w:kern w:val="0"/>
          <w:szCs w:val="21"/>
        </w:rPr>
        <w:t xml:space="preserve"> f</w:t>
      </w:r>
      <w:r w:rsidR="00B36843" w:rsidRPr="007B78B6">
        <w:rPr>
          <w:rFonts w:hint="eastAsia"/>
          <w:bCs/>
          <w:kern w:val="0"/>
          <w:szCs w:val="21"/>
        </w:rPr>
        <w:t>unctions as the trigger source</w:t>
      </w:r>
    </w:p>
    <w:p w:rsidR="00B36843" w:rsidRPr="007B78B6" w:rsidRDefault="00B36843" w:rsidP="00043D36">
      <w:pPr>
        <w:numPr>
          <w:ilvl w:val="0"/>
          <w:numId w:val="11"/>
        </w:numPr>
        <w:spacing w:line="380" w:lineRule="exact"/>
        <w:rPr>
          <w:szCs w:val="21"/>
        </w:rPr>
      </w:pPr>
      <w:r w:rsidRPr="007B78B6">
        <w:rPr>
          <w:b/>
          <w:szCs w:val="21"/>
        </w:rPr>
        <w:t>EXTernal</w:t>
      </w:r>
      <w:r w:rsidRPr="007B78B6">
        <w:rPr>
          <w:rFonts w:hint="eastAsia"/>
          <w:b/>
          <w:szCs w:val="21"/>
        </w:rPr>
        <w:t xml:space="preserve">    </w:t>
      </w:r>
      <w:r w:rsidR="00EA624B" w:rsidRPr="007B78B6">
        <w:rPr>
          <w:rFonts w:hint="eastAsia"/>
          <w:szCs w:val="21"/>
        </w:rPr>
        <w:t>Select the external trigger input terminal as the trigger source. If the input signal at the                             external trigger input terminal is TTL, the falling edge is triggered.</w:t>
      </w:r>
    </w:p>
    <w:p w:rsidR="00B36843" w:rsidRPr="007B78B6" w:rsidRDefault="00B36843" w:rsidP="00043D36">
      <w:pPr>
        <w:numPr>
          <w:ilvl w:val="0"/>
          <w:numId w:val="11"/>
        </w:numPr>
        <w:spacing w:line="380" w:lineRule="exact"/>
        <w:rPr>
          <w:szCs w:val="21"/>
        </w:rPr>
      </w:pPr>
      <w:r w:rsidRPr="007B78B6">
        <w:rPr>
          <w:rFonts w:hint="eastAsia"/>
          <w:b/>
          <w:szCs w:val="21"/>
        </w:rPr>
        <w:t xml:space="preserve">HOLD       </w:t>
      </w:r>
      <w:r w:rsidR="00EA624B" w:rsidRPr="007B78B6">
        <w:rPr>
          <w:rFonts w:hint="eastAsia"/>
          <w:szCs w:val="21"/>
        </w:rPr>
        <w:t xml:space="preserve">Only </w:t>
      </w:r>
      <w:r w:rsidR="00EA624B" w:rsidRPr="007B78B6">
        <w:rPr>
          <w:b/>
          <w:bCs/>
          <w:kern w:val="0"/>
          <w:szCs w:val="21"/>
        </w:rPr>
        <w:t>TRIG</w:t>
      </w:r>
      <w:r w:rsidR="00EA624B" w:rsidRPr="007B78B6">
        <w:rPr>
          <w:kern w:val="0"/>
          <w:szCs w:val="21"/>
        </w:rPr>
        <w:t>ger[:</w:t>
      </w:r>
      <w:r w:rsidR="00EA624B" w:rsidRPr="007B78B6">
        <w:rPr>
          <w:b/>
          <w:bCs/>
          <w:kern w:val="0"/>
          <w:szCs w:val="21"/>
        </w:rPr>
        <w:t>IMM</w:t>
      </w:r>
      <w:r w:rsidR="00EA624B" w:rsidRPr="007B78B6">
        <w:rPr>
          <w:kern w:val="0"/>
          <w:szCs w:val="21"/>
        </w:rPr>
        <w:t>ediate]</w:t>
      </w:r>
      <w:r w:rsidR="00EA624B" w:rsidRPr="007B78B6">
        <w:rPr>
          <w:rFonts w:hint="eastAsia"/>
          <w:kern w:val="0"/>
          <w:szCs w:val="21"/>
        </w:rPr>
        <w:t xml:space="preserve"> command can work as the trigger source. All other trigger methods including </w:t>
      </w:r>
      <w:r w:rsidR="00EA624B" w:rsidRPr="007B78B6">
        <w:rPr>
          <w:bCs/>
          <w:kern w:val="0"/>
          <w:szCs w:val="21"/>
        </w:rPr>
        <w:t>*</w:t>
      </w:r>
      <w:r w:rsidR="00EA624B" w:rsidRPr="007B78B6">
        <w:rPr>
          <w:b/>
          <w:bCs/>
          <w:kern w:val="0"/>
          <w:szCs w:val="21"/>
        </w:rPr>
        <w:t>TRG</w:t>
      </w:r>
      <w:r w:rsidR="00EA624B" w:rsidRPr="007B78B6">
        <w:rPr>
          <w:rFonts w:hint="eastAsia"/>
          <w:b/>
          <w:bCs/>
          <w:kern w:val="0"/>
          <w:szCs w:val="21"/>
        </w:rPr>
        <w:t xml:space="preserve"> and </w:t>
      </w:r>
      <w:r w:rsidR="00EA624B" w:rsidRPr="007B78B6">
        <w:rPr>
          <w:kern w:val="0"/>
          <w:szCs w:val="21"/>
        </w:rPr>
        <w:t>GPIB</w:t>
      </w:r>
      <w:r w:rsidR="00EA624B" w:rsidRPr="007B78B6">
        <w:rPr>
          <w:rFonts w:hint="eastAsia"/>
          <w:kern w:val="0"/>
          <w:szCs w:val="21"/>
        </w:rPr>
        <w:t xml:space="preserve"> </w:t>
      </w:r>
      <w:r w:rsidR="00EA624B" w:rsidRPr="007B78B6">
        <w:rPr>
          <w:kern w:val="0"/>
          <w:szCs w:val="21"/>
        </w:rPr>
        <w:t>&lt;GET&gt;</w:t>
      </w:r>
      <w:r w:rsidR="00EA624B" w:rsidRPr="007B78B6">
        <w:rPr>
          <w:rFonts w:hint="eastAsia"/>
          <w:kern w:val="0"/>
          <w:szCs w:val="21"/>
        </w:rPr>
        <w:t xml:space="preserve"> are invald.</w:t>
      </w:r>
    </w:p>
    <w:p w:rsidR="006F64D3" w:rsidRPr="007B78B6" w:rsidRDefault="006F64D3" w:rsidP="00043D36">
      <w:pPr>
        <w:ind w:firstLine="420"/>
        <w:rPr>
          <w:szCs w:val="21"/>
        </w:rPr>
      </w:pPr>
    </w:p>
    <w:p w:rsidR="006F64D3" w:rsidRPr="007B78B6" w:rsidRDefault="005233E4" w:rsidP="00043D36">
      <w:pPr>
        <w:rPr>
          <w:szCs w:val="21"/>
        </w:rPr>
      </w:pPr>
      <w:r w:rsidRPr="007B78B6">
        <w:rPr>
          <w:rFonts w:hint="eastAsia"/>
          <w:b/>
          <w:szCs w:val="21"/>
        </w:rPr>
        <w:t xml:space="preserve">Command Syntax: </w:t>
      </w:r>
      <w:r w:rsidR="006F64D3" w:rsidRPr="007B78B6">
        <w:rPr>
          <w:b/>
          <w:szCs w:val="21"/>
        </w:rPr>
        <w:t>TRIG</w:t>
      </w:r>
      <w:r w:rsidR="006F64D3" w:rsidRPr="007B78B6">
        <w:rPr>
          <w:szCs w:val="21"/>
        </w:rPr>
        <w:t>ger</w:t>
      </w:r>
      <w:r w:rsidR="006F64D3" w:rsidRPr="007B78B6">
        <w:rPr>
          <w:b/>
          <w:szCs w:val="21"/>
        </w:rPr>
        <w:t>:SOUR</w:t>
      </w:r>
      <w:r w:rsidR="006F64D3" w:rsidRPr="007B78B6">
        <w:rPr>
          <w:szCs w:val="21"/>
        </w:rPr>
        <w:t>ce &lt;aard&gt;</w:t>
      </w:r>
    </w:p>
    <w:p w:rsidR="006F64D3" w:rsidRPr="007B78B6" w:rsidRDefault="005233E4" w:rsidP="00043D36">
      <w:pPr>
        <w:rPr>
          <w:b/>
          <w:bCs/>
          <w:kern w:val="0"/>
          <w:szCs w:val="21"/>
        </w:rPr>
      </w:pPr>
      <w:r w:rsidRPr="007B78B6">
        <w:rPr>
          <w:rFonts w:hint="eastAsia"/>
          <w:b/>
          <w:szCs w:val="21"/>
        </w:rPr>
        <w:t xml:space="preserve">Parameters: </w:t>
      </w:r>
      <w:r w:rsidR="006F64D3" w:rsidRPr="007B78B6">
        <w:rPr>
          <w:szCs w:val="21"/>
        </w:rPr>
        <w:t>BUS| EXTernal|</w:t>
      </w:r>
      <w:r w:rsidR="006F64D3" w:rsidRPr="007B78B6">
        <w:rPr>
          <w:bCs/>
          <w:kern w:val="0"/>
          <w:szCs w:val="21"/>
        </w:rPr>
        <w:t xml:space="preserve"> HOLD</w:t>
      </w:r>
    </w:p>
    <w:p w:rsidR="006F64D3" w:rsidRPr="007B78B6" w:rsidRDefault="0003101B" w:rsidP="00043D36">
      <w:pPr>
        <w:rPr>
          <w:szCs w:val="21"/>
        </w:rPr>
      </w:pPr>
      <w:r w:rsidRPr="007B78B6">
        <w:rPr>
          <w:rFonts w:hint="eastAsia"/>
          <w:b/>
          <w:szCs w:val="21"/>
        </w:rPr>
        <w:t xml:space="preserve">Example: </w:t>
      </w:r>
      <w:r w:rsidR="006F64D3" w:rsidRPr="007B78B6">
        <w:rPr>
          <w:b/>
          <w:szCs w:val="21"/>
        </w:rPr>
        <w:t>TRIG:SOUR</w:t>
      </w:r>
      <w:r w:rsidR="006F64D3" w:rsidRPr="007B78B6">
        <w:rPr>
          <w:szCs w:val="21"/>
        </w:rPr>
        <w:t xml:space="preserve"> EXT                             </w:t>
      </w:r>
      <w:r w:rsidR="00EA624B" w:rsidRPr="007B78B6">
        <w:rPr>
          <w:rFonts w:hint="eastAsia"/>
          <w:szCs w:val="21"/>
        </w:rPr>
        <w:t>Set external trigger as trigger source;</w:t>
      </w:r>
    </w:p>
    <w:p w:rsidR="006F64D3" w:rsidRPr="007B78B6" w:rsidRDefault="005233E4" w:rsidP="00043D36">
      <w:pPr>
        <w:rPr>
          <w:szCs w:val="21"/>
        </w:rPr>
      </w:pPr>
      <w:r w:rsidRPr="007B78B6">
        <w:rPr>
          <w:rFonts w:hint="eastAsia"/>
          <w:b/>
          <w:szCs w:val="21"/>
        </w:rPr>
        <w:t xml:space="preserve">Query Syntax: </w:t>
      </w:r>
      <w:r w:rsidR="006F64D3" w:rsidRPr="007B78B6">
        <w:rPr>
          <w:b/>
          <w:szCs w:val="21"/>
        </w:rPr>
        <w:t>TRIG</w:t>
      </w:r>
      <w:r w:rsidR="006F64D3" w:rsidRPr="007B78B6">
        <w:rPr>
          <w:szCs w:val="21"/>
        </w:rPr>
        <w:t>ger</w:t>
      </w:r>
      <w:r w:rsidR="006F64D3" w:rsidRPr="007B78B6">
        <w:rPr>
          <w:b/>
          <w:szCs w:val="21"/>
        </w:rPr>
        <w:t>:SOUR</w:t>
      </w:r>
      <w:r w:rsidR="006F64D3" w:rsidRPr="007B78B6">
        <w:rPr>
          <w:szCs w:val="21"/>
        </w:rPr>
        <w:t>ce?</w:t>
      </w:r>
    </w:p>
    <w:p w:rsidR="006F64D3" w:rsidRPr="007B78B6" w:rsidRDefault="005233E4" w:rsidP="00043D36">
      <w:pPr>
        <w:rPr>
          <w:szCs w:val="21"/>
        </w:rPr>
      </w:pPr>
      <w:r w:rsidRPr="007B78B6">
        <w:rPr>
          <w:rFonts w:hint="eastAsia"/>
          <w:b/>
          <w:szCs w:val="21"/>
        </w:rPr>
        <w:t xml:space="preserve">Returned Parameters: </w:t>
      </w:r>
      <w:r w:rsidR="006F64D3" w:rsidRPr="007B78B6">
        <w:rPr>
          <w:szCs w:val="21"/>
        </w:rPr>
        <w:t>&lt;aard&gt; BUS| EXTernal|</w:t>
      </w:r>
      <w:r w:rsidR="006F64D3" w:rsidRPr="007B78B6">
        <w:rPr>
          <w:bCs/>
          <w:kern w:val="0"/>
          <w:szCs w:val="21"/>
        </w:rPr>
        <w:t xml:space="preserve"> HOLD</w:t>
      </w:r>
    </w:p>
    <w:p w:rsidR="006F64D3" w:rsidRPr="007B78B6" w:rsidRDefault="00781ED6" w:rsidP="00043D36">
      <w:pPr>
        <w:rPr>
          <w:szCs w:val="21"/>
        </w:rPr>
      </w:pPr>
      <w:r w:rsidRPr="007B78B6">
        <w:rPr>
          <w:rFonts w:hint="eastAsia"/>
          <w:b/>
          <w:szCs w:val="21"/>
        </w:rPr>
        <w:t>Example</w:t>
      </w:r>
      <w:r w:rsidR="006F64D3" w:rsidRPr="007B78B6">
        <w:rPr>
          <w:rFonts w:hint="eastAsia"/>
          <w:b/>
          <w:szCs w:val="21"/>
        </w:rPr>
        <w:t>：</w:t>
      </w:r>
      <w:r w:rsidR="006F64D3" w:rsidRPr="007B78B6">
        <w:rPr>
          <w:b/>
          <w:szCs w:val="21"/>
        </w:rPr>
        <w:t>TRIG:SOUR?</w:t>
      </w:r>
    </w:p>
    <w:p w:rsidR="006F64D3" w:rsidRPr="007B78B6" w:rsidRDefault="005233E4" w:rsidP="00043D36">
      <w:pPr>
        <w:rPr>
          <w:b/>
          <w:szCs w:val="21"/>
        </w:rPr>
      </w:pPr>
      <w:r w:rsidRPr="007B78B6">
        <w:rPr>
          <w:rFonts w:hint="eastAsia"/>
          <w:b/>
          <w:szCs w:val="21"/>
        </w:rPr>
        <w:t xml:space="preserve">Related Commands: </w:t>
      </w:r>
      <w:r w:rsidR="006F64D3" w:rsidRPr="007B78B6">
        <w:rPr>
          <w:b/>
          <w:szCs w:val="21"/>
        </w:rPr>
        <w:t>TRIG</w:t>
      </w:r>
      <w:r w:rsidR="006F64D3" w:rsidRPr="007B78B6">
        <w:rPr>
          <w:rFonts w:hint="eastAsia"/>
          <w:b/>
          <w:szCs w:val="21"/>
        </w:rPr>
        <w:t>，</w:t>
      </w:r>
      <w:r w:rsidR="006F64D3" w:rsidRPr="007B78B6">
        <w:rPr>
          <w:szCs w:val="21"/>
        </w:rPr>
        <w:t>*</w:t>
      </w:r>
      <w:r w:rsidR="006F64D3" w:rsidRPr="007B78B6">
        <w:rPr>
          <w:b/>
          <w:szCs w:val="21"/>
        </w:rPr>
        <w:t>TRG</w:t>
      </w:r>
    </w:p>
    <w:p w:rsidR="006F64D3" w:rsidRPr="007B78B6" w:rsidRDefault="006F64D3" w:rsidP="00043D36">
      <w:pPr>
        <w:rPr>
          <w:b/>
          <w:szCs w:val="21"/>
        </w:rPr>
      </w:pPr>
    </w:p>
    <w:p w:rsidR="006F64D3" w:rsidRPr="007B78B6" w:rsidRDefault="006F64D3" w:rsidP="00043D36">
      <w:pPr>
        <w:rPr>
          <w:szCs w:val="21"/>
        </w:rPr>
      </w:pPr>
      <w:r w:rsidRPr="007B78B6">
        <w:rPr>
          <w:b/>
          <w:szCs w:val="21"/>
        </w:rPr>
        <w:t>INIT</w:t>
      </w:r>
      <w:r w:rsidRPr="007B78B6">
        <w:rPr>
          <w:szCs w:val="21"/>
        </w:rPr>
        <w:t>iate[</w:t>
      </w:r>
      <w:r w:rsidRPr="007B78B6">
        <w:rPr>
          <w:b/>
          <w:szCs w:val="21"/>
        </w:rPr>
        <w:t>:IMM</w:t>
      </w:r>
      <w:r w:rsidRPr="007B78B6">
        <w:rPr>
          <w:szCs w:val="21"/>
        </w:rPr>
        <w:t>ediate]</w:t>
      </w:r>
    </w:p>
    <w:p w:rsidR="00EA624B" w:rsidRPr="007B78B6" w:rsidRDefault="002A0464" w:rsidP="00EA624B">
      <w:pPr>
        <w:rPr>
          <w:szCs w:val="21"/>
        </w:rPr>
      </w:pPr>
      <w:r w:rsidRPr="007B78B6">
        <w:rPr>
          <w:rFonts w:hint="eastAsia"/>
          <w:szCs w:val="21"/>
        </w:rPr>
        <w:t>This command initializes a trigger operation. Th</w:t>
      </w:r>
      <w:r w:rsidR="00D6753F" w:rsidRPr="007B78B6">
        <w:rPr>
          <w:rFonts w:hint="eastAsia"/>
          <w:szCs w:val="21"/>
        </w:rPr>
        <w:t>e trigger system initialization must be conducted before sending a trigger signal.</w:t>
      </w:r>
    </w:p>
    <w:p w:rsidR="006F64D3" w:rsidRPr="007B78B6" w:rsidRDefault="006F64D3" w:rsidP="00EA624B">
      <w:pPr>
        <w:rPr>
          <w:szCs w:val="21"/>
        </w:rPr>
      </w:pPr>
    </w:p>
    <w:p w:rsidR="006F64D3" w:rsidRPr="007B78B6" w:rsidRDefault="005233E4" w:rsidP="00043D36">
      <w:pPr>
        <w:rPr>
          <w:szCs w:val="21"/>
        </w:rPr>
      </w:pPr>
      <w:r w:rsidRPr="007B78B6">
        <w:rPr>
          <w:rFonts w:hint="eastAsia"/>
          <w:b/>
          <w:szCs w:val="21"/>
        </w:rPr>
        <w:t xml:space="preserve">Command Syntax: </w:t>
      </w:r>
      <w:r w:rsidR="006F64D3" w:rsidRPr="007B78B6">
        <w:rPr>
          <w:b/>
          <w:szCs w:val="21"/>
        </w:rPr>
        <w:t>INIT</w:t>
      </w:r>
      <w:r w:rsidR="006F64D3" w:rsidRPr="007B78B6">
        <w:rPr>
          <w:szCs w:val="21"/>
        </w:rPr>
        <w:t>iate[</w:t>
      </w:r>
      <w:r w:rsidR="006F64D3" w:rsidRPr="007B78B6">
        <w:rPr>
          <w:b/>
          <w:szCs w:val="21"/>
        </w:rPr>
        <w:t>:IMM</w:t>
      </w:r>
      <w:r w:rsidR="006F64D3" w:rsidRPr="007B78B6">
        <w:rPr>
          <w:szCs w:val="21"/>
        </w:rPr>
        <w:t>ediate]</w:t>
      </w:r>
    </w:p>
    <w:p w:rsidR="006F64D3" w:rsidRPr="007B78B6" w:rsidRDefault="005233E4" w:rsidP="00043D36">
      <w:pPr>
        <w:rPr>
          <w:szCs w:val="21"/>
        </w:rPr>
      </w:pPr>
      <w:r w:rsidRPr="007B78B6">
        <w:rPr>
          <w:rFonts w:hint="eastAsia"/>
          <w:b/>
          <w:szCs w:val="21"/>
        </w:rPr>
        <w:t xml:space="preserve">Parameters: </w:t>
      </w:r>
      <w:r w:rsidR="009B3A06" w:rsidRPr="007B78B6">
        <w:rPr>
          <w:rFonts w:hint="eastAsia"/>
          <w:szCs w:val="21"/>
        </w:rPr>
        <w:t>None</w:t>
      </w:r>
    </w:p>
    <w:p w:rsidR="006F64D3" w:rsidRPr="007B78B6" w:rsidRDefault="0003101B" w:rsidP="00043D36">
      <w:pPr>
        <w:rPr>
          <w:szCs w:val="21"/>
        </w:rPr>
      </w:pPr>
      <w:r w:rsidRPr="007B78B6">
        <w:rPr>
          <w:rFonts w:hint="eastAsia"/>
          <w:b/>
          <w:szCs w:val="21"/>
        </w:rPr>
        <w:t xml:space="preserve">Example: </w:t>
      </w:r>
      <w:r w:rsidR="006F64D3" w:rsidRPr="007B78B6">
        <w:rPr>
          <w:b/>
          <w:szCs w:val="21"/>
        </w:rPr>
        <w:t>INIT</w:t>
      </w:r>
    </w:p>
    <w:p w:rsidR="006F64D3" w:rsidRPr="007B78B6" w:rsidRDefault="005233E4" w:rsidP="00043D36">
      <w:pPr>
        <w:rPr>
          <w:szCs w:val="21"/>
        </w:rPr>
      </w:pPr>
      <w:r w:rsidRPr="007B78B6">
        <w:rPr>
          <w:rFonts w:hint="eastAsia"/>
          <w:b/>
          <w:szCs w:val="21"/>
        </w:rPr>
        <w:t xml:space="preserve">Related Commands: </w:t>
      </w:r>
      <w:r w:rsidR="006F64D3" w:rsidRPr="007B78B6">
        <w:rPr>
          <w:szCs w:val="21"/>
        </w:rPr>
        <w:t>*</w:t>
      </w:r>
      <w:r w:rsidR="006F64D3" w:rsidRPr="007B78B6">
        <w:rPr>
          <w:b/>
          <w:szCs w:val="21"/>
        </w:rPr>
        <w:t>TRG</w:t>
      </w:r>
    </w:p>
    <w:p w:rsidR="00F954A1" w:rsidRPr="007B78B6" w:rsidRDefault="00F954A1" w:rsidP="00043D36">
      <w:pPr>
        <w:rPr>
          <w:b/>
          <w:szCs w:val="21"/>
        </w:rPr>
      </w:pPr>
    </w:p>
    <w:p w:rsidR="006F64D3" w:rsidRPr="007B78B6" w:rsidRDefault="006F64D3" w:rsidP="00043D36">
      <w:pPr>
        <w:rPr>
          <w:b/>
          <w:color w:val="000000"/>
          <w:szCs w:val="21"/>
        </w:rPr>
      </w:pPr>
      <w:r w:rsidRPr="007B78B6">
        <w:rPr>
          <w:b/>
          <w:color w:val="000000"/>
          <w:szCs w:val="21"/>
        </w:rPr>
        <w:t>INIT</w:t>
      </w:r>
      <w:r w:rsidRPr="007B78B6">
        <w:rPr>
          <w:color w:val="000000"/>
          <w:szCs w:val="21"/>
        </w:rPr>
        <w:t>iate:</w:t>
      </w:r>
      <w:r w:rsidRPr="007B78B6">
        <w:rPr>
          <w:b/>
          <w:color w:val="000000"/>
          <w:szCs w:val="21"/>
        </w:rPr>
        <w:t>CONT</w:t>
      </w:r>
      <w:r w:rsidRPr="007B78B6">
        <w:rPr>
          <w:color w:val="000000"/>
          <w:szCs w:val="21"/>
        </w:rPr>
        <w:t>inuous</w:t>
      </w:r>
    </w:p>
    <w:p w:rsidR="00D6753F" w:rsidRPr="007B78B6" w:rsidRDefault="00D6753F" w:rsidP="00D6753F">
      <w:pPr>
        <w:rPr>
          <w:color w:val="000000"/>
          <w:szCs w:val="21"/>
        </w:rPr>
      </w:pPr>
      <w:r w:rsidRPr="007B78B6">
        <w:rPr>
          <w:rFonts w:hint="eastAsia"/>
          <w:color w:val="000000"/>
          <w:szCs w:val="21"/>
        </w:rPr>
        <w:t>This command enable or disable the continuous initialization function. If the function is enabled, all the subsequent trigger operations do not need to initialize the trigger system.</w:t>
      </w:r>
    </w:p>
    <w:p w:rsidR="006F64D3" w:rsidRPr="007B78B6" w:rsidRDefault="006F64D3" w:rsidP="00D6753F">
      <w:pPr>
        <w:rPr>
          <w:color w:val="000000"/>
          <w:szCs w:val="21"/>
        </w:rPr>
      </w:pPr>
    </w:p>
    <w:p w:rsidR="006F64D3" w:rsidRPr="007B78B6" w:rsidRDefault="005233E4" w:rsidP="00043D36">
      <w:pPr>
        <w:rPr>
          <w:color w:val="000000"/>
          <w:szCs w:val="21"/>
        </w:rPr>
      </w:pPr>
      <w:r w:rsidRPr="007B78B6">
        <w:rPr>
          <w:rFonts w:hint="eastAsia"/>
          <w:b/>
          <w:color w:val="000000"/>
          <w:szCs w:val="21"/>
        </w:rPr>
        <w:t xml:space="preserve">Command Syntax: </w:t>
      </w:r>
      <w:r w:rsidR="006F64D3" w:rsidRPr="007B78B6">
        <w:rPr>
          <w:b/>
          <w:color w:val="000000"/>
          <w:szCs w:val="21"/>
        </w:rPr>
        <w:t>INIT</w:t>
      </w:r>
      <w:r w:rsidR="006F64D3" w:rsidRPr="007B78B6">
        <w:rPr>
          <w:color w:val="000000"/>
          <w:szCs w:val="21"/>
        </w:rPr>
        <w:t>iate</w:t>
      </w:r>
      <w:r w:rsidR="006F64D3" w:rsidRPr="007B78B6">
        <w:rPr>
          <w:b/>
          <w:color w:val="000000"/>
          <w:szCs w:val="21"/>
        </w:rPr>
        <w:t>:CONT</w:t>
      </w:r>
      <w:r w:rsidR="006F64D3" w:rsidRPr="007B78B6">
        <w:rPr>
          <w:color w:val="000000"/>
          <w:szCs w:val="21"/>
        </w:rPr>
        <w:t>inuous 1</w:t>
      </w:r>
    </w:p>
    <w:p w:rsidR="006F64D3" w:rsidRPr="007B78B6" w:rsidRDefault="005233E4" w:rsidP="00043D36">
      <w:pPr>
        <w:rPr>
          <w:color w:val="000000"/>
          <w:szCs w:val="21"/>
        </w:rPr>
      </w:pPr>
      <w:r w:rsidRPr="007B78B6">
        <w:rPr>
          <w:rFonts w:hint="eastAsia"/>
          <w:b/>
          <w:color w:val="000000"/>
          <w:szCs w:val="21"/>
        </w:rPr>
        <w:t xml:space="preserve">Parameters: </w:t>
      </w:r>
      <w:r w:rsidR="006F64D3" w:rsidRPr="007B78B6">
        <w:rPr>
          <w:color w:val="000000"/>
          <w:szCs w:val="21"/>
        </w:rPr>
        <w:t xml:space="preserve">ON(1)|OFF(0) </w:t>
      </w:r>
    </w:p>
    <w:p w:rsidR="006F64D3" w:rsidRPr="007B78B6" w:rsidRDefault="0003101B" w:rsidP="00043D36">
      <w:pPr>
        <w:rPr>
          <w:color w:val="000000"/>
          <w:szCs w:val="21"/>
        </w:rPr>
      </w:pPr>
      <w:r w:rsidRPr="007B78B6">
        <w:rPr>
          <w:rFonts w:hint="eastAsia"/>
          <w:b/>
          <w:color w:val="000000"/>
          <w:szCs w:val="21"/>
        </w:rPr>
        <w:t xml:space="preserve">Example: </w:t>
      </w:r>
      <w:r w:rsidR="006F64D3" w:rsidRPr="007B78B6">
        <w:rPr>
          <w:b/>
          <w:color w:val="000000"/>
          <w:szCs w:val="21"/>
        </w:rPr>
        <w:t>INIT:CONT</w:t>
      </w:r>
      <w:r w:rsidR="006F64D3" w:rsidRPr="007B78B6">
        <w:rPr>
          <w:color w:val="000000"/>
          <w:szCs w:val="21"/>
        </w:rPr>
        <w:t xml:space="preserve"> 1</w:t>
      </w:r>
    </w:p>
    <w:p w:rsidR="006F64D3" w:rsidRPr="007B78B6" w:rsidRDefault="005233E4" w:rsidP="00043D36">
      <w:pPr>
        <w:rPr>
          <w:color w:val="000000"/>
          <w:szCs w:val="21"/>
        </w:rPr>
      </w:pPr>
      <w:r w:rsidRPr="007B78B6">
        <w:rPr>
          <w:rFonts w:hint="eastAsia"/>
          <w:b/>
          <w:color w:val="000000"/>
          <w:szCs w:val="21"/>
        </w:rPr>
        <w:t xml:space="preserve">Query Syntax: </w:t>
      </w:r>
      <w:r w:rsidR="006F64D3" w:rsidRPr="007B78B6">
        <w:rPr>
          <w:b/>
          <w:color w:val="000000"/>
          <w:szCs w:val="21"/>
        </w:rPr>
        <w:t>INIT</w:t>
      </w:r>
      <w:r w:rsidR="006F64D3" w:rsidRPr="007B78B6">
        <w:rPr>
          <w:color w:val="000000"/>
          <w:szCs w:val="21"/>
        </w:rPr>
        <w:t>iate</w:t>
      </w:r>
      <w:r w:rsidR="006F64D3" w:rsidRPr="007B78B6">
        <w:rPr>
          <w:b/>
          <w:color w:val="000000"/>
          <w:szCs w:val="21"/>
        </w:rPr>
        <w:t>:CONT</w:t>
      </w:r>
      <w:r w:rsidR="006F64D3" w:rsidRPr="007B78B6">
        <w:rPr>
          <w:color w:val="000000"/>
          <w:szCs w:val="21"/>
        </w:rPr>
        <w:t>inuous</w:t>
      </w:r>
      <w:r w:rsidR="006F64D3" w:rsidRPr="007B78B6">
        <w:rPr>
          <w:rFonts w:hint="eastAsia"/>
          <w:color w:val="000000"/>
          <w:szCs w:val="21"/>
        </w:rPr>
        <w:t>？</w:t>
      </w:r>
    </w:p>
    <w:p w:rsidR="006F64D3" w:rsidRPr="007B78B6" w:rsidRDefault="005233E4" w:rsidP="00043D36">
      <w:pPr>
        <w:rPr>
          <w:color w:val="000000"/>
          <w:szCs w:val="21"/>
        </w:rPr>
      </w:pPr>
      <w:r w:rsidRPr="007B78B6">
        <w:rPr>
          <w:rFonts w:hint="eastAsia"/>
          <w:b/>
          <w:color w:val="000000"/>
          <w:szCs w:val="21"/>
        </w:rPr>
        <w:t xml:space="preserve">Returned Parameters: </w:t>
      </w:r>
      <w:r w:rsidR="006F64D3" w:rsidRPr="007B78B6">
        <w:rPr>
          <w:color w:val="000000"/>
          <w:szCs w:val="21"/>
        </w:rPr>
        <w:t>&lt;NR1&gt; Value</w:t>
      </w:r>
      <w:r w:rsidR="006F64D3" w:rsidRPr="007B78B6">
        <w:rPr>
          <w:rFonts w:hint="eastAsia"/>
          <w:color w:val="000000"/>
          <w:szCs w:val="21"/>
        </w:rPr>
        <w:t>：</w:t>
      </w:r>
      <w:r w:rsidR="006F64D3" w:rsidRPr="007B78B6">
        <w:rPr>
          <w:color w:val="000000"/>
          <w:szCs w:val="21"/>
        </w:rPr>
        <w:t>0 for OFF</w:t>
      </w:r>
      <w:r w:rsidR="006F64D3" w:rsidRPr="007B78B6">
        <w:rPr>
          <w:rFonts w:hint="eastAsia"/>
          <w:color w:val="000000"/>
          <w:szCs w:val="21"/>
        </w:rPr>
        <w:t>，</w:t>
      </w:r>
      <w:r w:rsidR="006F64D3" w:rsidRPr="007B78B6">
        <w:rPr>
          <w:color w:val="000000"/>
          <w:szCs w:val="21"/>
        </w:rPr>
        <w:t>1 for ON</w:t>
      </w:r>
    </w:p>
    <w:p w:rsidR="006F64D3" w:rsidRPr="007B78B6" w:rsidRDefault="0003101B" w:rsidP="00043D36">
      <w:pPr>
        <w:rPr>
          <w:color w:val="000000"/>
          <w:szCs w:val="21"/>
        </w:rPr>
      </w:pPr>
      <w:r w:rsidRPr="007B78B6">
        <w:rPr>
          <w:rFonts w:hint="eastAsia"/>
          <w:b/>
          <w:color w:val="000000"/>
          <w:szCs w:val="21"/>
        </w:rPr>
        <w:t xml:space="preserve">Example: </w:t>
      </w:r>
      <w:r w:rsidR="006F64D3" w:rsidRPr="007B78B6">
        <w:rPr>
          <w:b/>
          <w:color w:val="000000"/>
          <w:szCs w:val="21"/>
        </w:rPr>
        <w:t>INIT:CONT?</w:t>
      </w:r>
    </w:p>
    <w:p w:rsidR="006F64D3" w:rsidRPr="007B78B6" w:rsidRDefault="005233E4" w:rsidP="00043D36">
      <w:pPr>
        <w:rPr>
          <w:b/>
          <w:color w:val="000000"/>
          <w:szCs w:val="21"/>
        </w:rPr>
      </w:pPr>
      <w:r w:rsidRPr="007B78B6">
        <w:rPr>
          <w:rFonts w:hint="eastAsia"/>
          <w:b/>
          <w:color w:val="000000"/>
          <w:szCs w:val="21"/>
        </w:rPr>
        <w:t xml:space="preserve">Related Commands: </w:t>
      </w:r>
      <w:r w:rsidR="006F64D3" w:rsidRPr="007B78B6">
        <w:rPr>
          <w:b/>
          <w:szCs w:val="21"/>
        </w:rPr>
        <w:t>*TRG</w:t>
      </w:r>
    </w:p>
    <w:p w:rsidR="00F954A1" w:rsidRPr="007B78B6" w:rsidRDefault="00F954A1" w:rsidP="00043D36">
      <w:pPr>
        <w:rPr>
          <w:szCs w:val="21"/>
        </w:rPr>
      </w:pPr>
    </w:p>
    <w:p w:rsidR="006F64D3" w:rsidRPr="007B78B6" w:rsidRDefault="006F64D3" w:rsidP="00E2339C">
      <w:pPr>
        <w:rPr>
          <w:b/>
          <w:szCs w:val="21"/>
        </w:rPr>
      </w:pPr>
      <w:r w:rsidRPr="007B78B6">
        <w:rPr>
          <w:b/>
          <w:szCs w:val="21"/>
        </w:rPr>
        <w:t>TRIGger:DELay</w:t>
      </w:r>
    </w:p>
    <w:p w:rsidR="006F64D3" w:rsidRPr="007B78B6" w:rsidRDefault="00D6753F" w:rsidP="00E2339C">
      <w:pPr>
        <w:rPr>
          <w:b/>
          <w:szCs w:val="21"/>
        </w:rPr>
      </w:pPr>
      <w:r w:rsidRPr="007B78B6">
        <w:rPr>
          <w:rFonts w:hint="eastAsia"/>
          <w:szCs w:val="21"/>
        </w:rPr>
        <w:t>This command sets the trigger delay time.</w:t>
      </w:r>
    </w:p>
    <w:p w:rsidR="006F64D3" w:rsidRPr="007B78B6" w:rsidRDefault="005233E4" w:rsidP="00E2339C">
      <w:pPr>
        <w:rPr>
          <w:color w:val="000000"/>
          <w:szCs w:val="21"/>
        </w:rPr>
      </w:pPr>
      <w:r w:rsidRPr="007B78B6">
        <w:rPr>
          <w:rFonts w:hint="eastAsia"/>
          <w:b/>
          <w:color w:val="000000"/>
          <w:szCs w:val="21"/>
        </w:rPr>
        <w:t xml:space="preserve">Command Syntax: </w:t>
      </w:r>
      <w:r w:rsidR="006F64D3" w:rsidRPr="007B78B6">
        <w:rPr>
          <w:b/>
          <w:szCs w:val="21"/>
        </w:rPr>
        <w:t>TRIGger:DELay</w:t>
      </w:r>
      <w:r w:rsidR="006F64D3" w:rsidRPr="007B78B6">
        <w:rPr>
          <w:color w:val="000000"/>
          <w:szCs w:val="21"/>
        </w:rPr>
        <w:t xml:space="preserve"> 0.05</w:t>
      </w:r>
    </w:p>
    <w:p w:rsidR="006F64D3" w:rsidRPr="007B78B6" w:rsidRDefault="005233E4" w:rsidP="00997A22">
      <w:pPr>
        <w:rPr>
          <w:szCs w:val="21"/>
        </w:rPr>
      </w:pPr>
      <w:r w:rsidRPr="007B78B6">
        <w:rPr>
          <w:rFonts w:hint="eastAsia"/>
          <w:b/>
          <w:szCs w:val="21"/>
        </w:rPr>
        <w:t xml:space="preserve">Parameters: </w:t>
      </w:r>
      <w:r w:rsidR="000D3DFE" w:rsidRPr="007B78B6">
        <w:rPr>
          <w:rFonts w:hint="eastAsia"/>
          <w:szCs w:val="21"/>
        </w:rPr>
        <w:t>Figure</w:t>
      </w:r>
      <w:r w:rsidR="006F64D3" w:rsidRPr="007B78B6">
        <w:rPr>
          <w:szCs w:val="21"/>
        </w:rPr>
        <w:t>|MIN|MAX</w:t>
      </w:r>
    </w:p>
    <w:p w:rsidR="006F64D3" w:rsidRPr="007B78B6" w:rsidRDefault="009B3A06" w:rsidP="00997A22">
      <w:pPr>
        <w:rPr>
          <w:b/>
          <w:szCs w:val="21"/>
        </w:rPr>
      </w:pPr>
      <w:r w:rsidRPr="007B78B6">
        <w:rPr>
          <w:rFonts w:hint="eastAsia"/>
          <w:b/>
          <w:szCs w:val="21"/>
        </w:rPr>
        <w:t xml:space="preserve">Unit: </w:t>
      </w:r>
      <w:r w:rsidR="006F64D3" w:rsidRPr="007B78B6">
        <w:rPr>
          <w:szCs w:val="21"/>
        </w:rPr>
        <w:t xml:space="preserve"> S</w:t>
      </w:r>
    </w:p>
    <w:p w:rsidR="006F64D3" w:rsidRPr="007B78B6" w:rsidRDefault="0003101B" w:rsidP="00E2339C">
      <w:pPr>
        <w:rPr>
          <w:color w:val="000000"/>
          <w:szCs w:val="21"/>
        </w:rPr>
      </w:pPr>
      <w:r w:rsidRPr="007B78B6">
        <w:rPr>
          <w:rFonts w:hint="eastAsia"/>
          <w:b/>
          <w:color w:val="000000"/>
          <w:szCs w:val="21"/>
        </w:rPr>
        <w:t xml:space="preserve">Example: </w:t>
      </w:r>
      <w:r w:rsidR="006F64D3" w:rsidRPr="007B78B6">
        <w:rPr>
          <w:b/>
          <w:color w:val="000000"/>
          <w:szCs w:val="21"/>
        </w:rPr>
        <w:t>INIT:CONT</w:t>
      </w:r>
      <w:r w:rsidR="006F64D3" w:rsidRPr="007B78B6">
        <w:rPr>
          <w:color w:val="000000"/>
          <w:szCs w:val="21"/>
        </w:rPr>
        <w:t xml:space="preserve"> 0.01</w:t>
      </w:r>
    </w:p>
    <w:p w:rsidR="006F64D3" w:rsidRPr="007B78B6" w:rsidRDefault="005233E4" w:rsidP="00E2339C">
      <w:pPr>
        <w:rPr>
          <w:b/>
          <w:szCs w:val="21"/>
        </w:rPr>
      </w:pPr>
      <w:r w:rsidRPr="007B78B6">
        <w:rPr>
          <w:rFonts w:hint="eastAsia"/>
          <w:b/>
          <w:color w:val="000000"/>
          <w:szCs w:val="21"/>
        </w:rPr>
        <w:lastRenderedPageBreak/>
        <w:t xml:space="preserve">Query Syntax: </w:t>
      </w:r>
      <w:r w:rsidR="006F64D3" w:rsidRPr="007B78B6">
        <w:rPr>
          <w:b/>
          <w:szCs w:val="21"/>
        </w:rPr>
        <w:t>TRIGger:DELay</w:t>
      </w:r>
      <w:r w:rsidR="006F64D3" w:rsidRPr="007B78B6">
        <w:rPr>
          <w:rFonts w:hint="eastAsia"/>
          <w:color w:val="000000"/>
          <w:szCs w:val="21"/>
        </w:rPr>
        <w:t>？</w:t>
      </w:r>
    </w:p>
    <w:p w:rsidR="006F64D3" w:rsidRPr="007B78B6" w:rsidRDefault="005233E4" w:rsidP="00E2339C">
      <w:pPr>
        <w:rPr>
          <w:color w:val="000000"/>
          <w:szCs w:val="21"/>
        </w:rPr>
      </w:pPr>
      <w:r w:rsidRPr="007B78B6">
        <w:rPr>
          <w:rFonts w:hint="eastAsia"/>
          <w:b/>
          <w:color w:val="000000"/>
          <w:szCs w:val="21"/>
        </w:rPr>
        <w:t xml:space="preserve">Returned Parameters: </w:t>
      </w:r>
      <w:r w:rsidR="006F64D3" w:rsidRPr="007B78B6">
        <w:rPr>
          <w:szCs w:val="21"/>
        </w:rPr>
        <w:t>&lt;NR3&gt;</w:t>
      </w:r>
      <w:r w:rsidR="006F64D3" w:rsidRPr="007B78B6">
        <w:rPr>
          <w:b/>
          <w:szCs w:val="21"/>
        </w:rPr>
        <w:t xml:space="preserve">  </w:t>
      </w:r>
    </w:p>
    <w:p w:rsidR="006F64D3" w:rsidRPr="007B78B6" w:rsidRDefault="0003101B" w:rsidP="00E2339C">
      <w:pPr>
        <w:rPr>
          <w:color w:val="000000"/>
          <w:szCs w:val="21"/>
        </w:rPr>
      </w:pPr>
      <w:r w:rsidRPr="007B78B6">
        <w:rPr>
          <w:rFonts w:hint="eastAsia"/>
          <w:b/>
          <w:color w:val="000000"/>
          <w:szCs w:val="21"/>
        </w:rPr>
        <w:t xml:space="preserve">Example: </w:t>
      </w:r>
      <w:r w:rsidR="006F64D3" w:rsidRPr="007B78B6">
        <w:rPr>
          <w:b/>
          <w:szCs w:val="21"/>
        </w:rPr>
        <w:t>TRIGger:DELay</w:t>
      </w:r>
      <w:r w:rsidR="006F64D3" w:rsidRPr="007B78B6">
        <w:rPr>
          <w:rFonts w:hint="eastAsia"/>
          <w:color w:val="000000"/>
          <w:szCs w:val="21"/>
        </w:rPr>
        <w:t>？</w:t>
      </w:r>
    </w:p>
    <w:p w:rsidR="006F64D3" w:rsidRPr="007B78B6" w:rsidRDefault="005233E4" w:rsidP="00E2339C">
      <w:pPr>
        <w:rPr>
          <w:b/>
          <w:color w:val="000000"/>
          <w:szCs w:val="21"/>
        </w:rPr>
      </w:pPr>
      <w:r w:rsidRPr="007B78B6">
        <w:rPr>
          <w:rFonts w:hint="eastAsia"/>
          <w:b/>
          <w:color w:val="000000"/>
          <w:szCs w:val="21"/>
        </w:rPr>
        <w:t xml:space="preserve">Related Commands: </w:t>
      </w:r>
      <w:r w:rsidR="006F64D3" w:rsidRPr="007B78B6">
        <w:rPr>
          <w:b/>
          <w:szCs w:val="21"/>
        </w:rPr>
        <w:t>*TRG</w:t>
      </w:r>
    </w:p>
    <w:p w:rsidR="006F64D3" w:rsidRDefault="006F64D3" w:rsidP="00043D36"/>
    <w:p w:rsidR="006F64D3" w:rsidRPr="009C3ED5" w:rsidRDefault="006F64D3" w:rsidP="00043D36"/>
    <w:p w:rsidR="006F64D3" w:rsidRPr="00612620" w:rsidRDefault="006F64D3" w:rsidP="00043D36">
      <w:pPr>
        <w:outlineLvl w:val="2"/>
        <w:rPr>
          <w:b/>
          <w:sz w:val="28"/>
          <w:szCs w:val="28"/>
        </w:rPr>
      </w:pPr>
      <w:r w:rsidRPr="00612620">
        <w:rPr>
          <w:b/>
          <w:sz w:val="28"/>
          <w:szCs w:val="28"/>
        </w:rPr>
        <w:t xml:space="preserve">3.3.11 </w:t>
      </w:r>
      <w:r w:rsidRPr="00612620">
        <w:rPr>
          <w:rFonts w:eastAsia="Times New Roman"/>
          <w:b/>
          <w:sz w:val="28"/>
          <w:szCs w:val="28"/>
        </w:rPr>
        <w:t>Status</w:t>
      </w:r>
      <w:r w:rsidRPr="00612620">
        <w:rPr>
          <w:rFonts w:ascii="宋体" w:hAnsi="宋体" w:cs="宋体"/>
          <w:b/>
          <w:sz w:val="28"/>
          <w:szCs w:val="28"/>
        </w:rPr>
        <w:t xml:space="preserve"> Subsystem</w:t>
      </w:r>
    </w:p>
    <w:p w:rsidR="006F64D3" w:rsidRPr="007B78B6" w:rsidRDefault="00161173" w:rsidP="00ED6BDE">
      <w:pPr>
        <w:rPr>
          <w:b/>
          <w:szCs w:val="21"/>
        </w:rPr>
      </w:pPr>
      <w:r w:rsidRPr="007B78B6">
        <w:rPr>
          <w:rFonts w:hint="eastAsia"/>
          <w:szCs w:val="21"/>
        </w:rPr>
        <w:t xml:space="preserve">The electronic load uses the following </w:t>
      </w:r>
      <w:r w:rsidR="007A00A2" w:rsidRPr="007B78B6">
        <w:rPr>
          <w:rFonts w:hint="eastAsia"/>
          <w:szCs w:val="21"/>
        </w:rPr>
        <w:t>four groups of status registers to record different device status: Status</w:t>
      </w:r>
      <w:r w:rsidR="00ED6BDE" w:rsidRPr="007B78B6">
        <w:rPr>
          <w:rFonts w:hint="eastAsia"/>
          <w:szCs w:val="21"/>
        </w:rPr>
        <w:t xml:space="preserve"> Byte Register, Standard Event Register, Questionable Status Register and Operation Status Register. Status Byte Register records the information of other registers.</w:t>
      </w:r>
      <w:r w:rsidR="00ED6BDE" w:rsidRPr="007B78B6">
        <w:rPr>
          <w:b/>
          <w:szCs w:val="21"/>
        </w:rPr>
        <w:t xml:space="preserve"> </w:t>
      </w:r>
    </w:p>
    <w:p w:rsidR="006F64D3" w:rsidRPr="007B78B6" w:rsidRDefault="00E7553E" w:rsidP="00E334C7">
      <w:pPr>
        <w:spacing w:line="380" w:lineRule="exact"/>
        <w:ind w:firstLineChars="493" w:firstLine="1039"/>
        <w:rPr>
          <w:b/>
          <w:szCs w:val="21"/>
        </w:rPr>
      </w:pPr>
      <w:r w:rsidRPr="007B78B6">
        <w:rPr>
          <w:rFonts w:hint="eastAsia"/>
          <w:b/>
          <w:szCs w:val="21"/>
        </w:rPr>
        <w:t>Command</w:t>
      </w:r>
      <w:r w:rsidR="006F64D3" w:rsidRPr="007B78B6">
        <w:rPr>
          <w:b/>
          <w:szCs w:val="21"/>
        </w:rPr>
        <w:t xml:space="preserve"> </w:t>
      </w:r>
      <w:r w:rsidR="006F64D3" w:rsidRPr="007B78B6">
        <w:rPr>
          <w:szCs w:val="21"/>
        </w:rPr>
        <w:t xml:space="preserve">                                         </w:t>
      </w:r>
      <w:r w:rsidR="006F64D3" w:rsidRPr="007B78B6">
        <w:rPr>
          <w:b/>
          <w:szCs w:val="21"/>
        </w:rPr>
        <w:t xml:space="preserve">  </w:t>
      </w:r>
      <w:r w:rsidRPr="007B78B6">
        <w:rPr>
          <w:rFonts w:hint="eastAsia"/>
          <w:b/>
          <w:szCs w:val="21"/>
        </w:rPr>
        <w:t>Function</w:t>
      </w:r>
    </w:p>
    <w:p w:rsidR="006F64D3" w:rsidRPr="007B78B6" w:rsidRDefault="006F64D3" w:rsidP="00043D36">
      <w:pPr>
        <w:outlineLvl w:val="2"/>
        <w:rPr>
          <w:szCs w:val="21"/>
        </w:rPr>
      </w:pPr>
      <w:r w:rsidRPr="007B78B6">
        <w:rPr>
          <w:b/>
          <w:szCs w:val="21"/>
        </w:rPr>
        <w:t>STAT</w:t>
      </w:r>
      <w:r w:rsidRPr="007B78B6">
        <w:rPr>
          <w:szCs w:val="21"/>
        </w:rPr>
        <w:t>us</w:t>
      </w:r>
      <w:r w:rsidRPr="007B78B6">
        <w:rPr>
          <w:b/>
          <w:szCs w:val="21"/>
        </w:rPr>
        <w:t>:QUES</w:t>
      </w:r>
      <w:r w:rsidRPr="007B78B6">
        <w:rPr>
          <w:szCs w:val="21"/>
        </w:rPr>
        <w:t>tionable[</w:t>
      </w:r>
      <w:r w:rsidRPr="007B78B6">
        <w:rPr>
          <w:b/>
          <w:szCs w:val="21"/>
        </w:rPr>
        <w:t>:EVEN</w:t>
      </w:r>
      <w:r w:rsidRPr="007B78B6">
        <w:rPr>
          <w:szCs w:val="21"/>
        </w:rPr>
        <w:t xml:space="preserve">t]?                        </w:t>
      </w:r>
      <w:r w:rsidR="00A140F3" w:rsidRPr="007B78B6">
        <w:rPr>
          <w:rFonts w:hint="eastAsia"/>
          <w:szCs w:val="21"/>
        </w:rPr>
        <w:t>Query Questionable Status Event Register;</w:t>
      </w:r>
    </w:p>
    <w:p w:rsidR="006F64D3" w:rsidRPr="007B78B6" w:rsidRDefault="006F64D3" w:rsidP="00043D36">
      <w:pPr>
        <w:outlineLvl w:val="2"/>
        <w:rPr>
          <w:szCs w:val="21"/>
        </w:rPr>
      </w:pPr>
      <w:r w:rsidRPr="007B78B6">
        <w:rPr>
          <w:b/>
          <w:szCs w:val="21"/>
        </w:rPr>
        <w:t>STAT</w:t>
      </w:r>
      <w:r w:rsidRPr="007B78B6">
        <w:rPr>
          <w:szCs w:val="21"/>
        </w:rPr>
        <w:t>us</w:t>
      </w:r>
      <w:r w:rsidRPr="007B78B6">
        <w:rPr>
          <w:b/>
          <w:szCs w:val="21"/>
        </w:rPr>
        <w:t>:QUES</w:t>
      </w:r>
      <w:r w:rsidRPr="007B78B6">
        <w:rPr>
          <w:szCs w:val="21"/>
        </w:rPr>
        <w:t>tionable</w:t>
      </w:r>
      <w:r w:rsidRPr="007B78B6">
        <w:rPr>
          <w:b/>
          <w:szCs w:val="21"/>
        </w:rPr>
        <w:t>:ENAB</w:t>
      </w:r>
      <w:r w:rsidRPr="007B78B6">
        <w:rPr>
          <w:szCs w:val="21"/>
        </w:rPr>
        <w:t xml:space="preserve">le                         </w:t>
      </w:r>
      <w:r w:rsidRPr="007B78B6">
        <w:rPr>
          <w:szCs w:val="21"/>
        </w:rPr>
        <w:tab/>
      </w:r>
      <w:r w:rsidR="00A140F3" w:rsidRPr="007B78B6">
        <w:rPr>
          <w:rFonts w:hint="eastAsia"/>
          <w:szCs w:val="21"/>
        </w:rPr>
        <w:t>Set Questionable Status Enable Register;</w:t>
      </w:r>
    </w:p>
    <w:p w:rsidR="006F64D3" w:rsidRPr="007B78B6" w:rsidRDefault="006F64D3" w:rsidP="00043D36">
      <w:pPr>
        <w:outlineLvl w:val="2"/>
        <w:rPr>
          <w:szCs w:val="21"/>
        </w:rPr>
      </w:pPr>
      <w:r w:rsidRPr="007B78B6">
        <w:rPr>
          <w:b/>
          <w:szCs w:val="21"/>
        </w:rPr>
        <w:t>STAT</w:t>
      </w:r>
      <w:r w:rsidRPr="007B78B6">
        <w:rPr>
          <w:szCs w:val="21"/>
        </w:rPr>
        <w:t>us</w:t>
      </w:r>
      <w:r w:rsidRPr="007B78B6">
        <w:rPr>
          <w:b/>
          <w:szCs w:val="21"/>
        </w:rPr>
        <w:t>:QUES</w:t>
      </w:r>
      <w:r w:rsidRPr="007B78B6">
        <w:rPr>
          <w:szCs w:val="21"/>
        </w:rPr>
        <w:t>tionable</w:t>
      </w:r>
      <w:r w:rsidRPr="007B78B6">
        <w:rPr>
          <w:b/>
          <w:szCs w:val="21"/>
        </w:rPr>
        <w:t>:ENAB</w:t>
      </w:r>
      <w:r w:rsidRPr="007B78B6">
        <w:rPr>
          <w:szCs w:val="21"/>
        </w:rPr>
        <w:t xml:space="preserve">le?                        </w:t>
      </w:r>
      <w:r w:rsidR="00A140F3" w:rsidRPr="007B78B6">
        <w:rPr>
          <w:rFonts w:hint="eastAsia"/>
          <w:szCs w:val="21"/>
        </w:rPr>
        <w:t>Query Questionable Status Enable Register;</w:t>
      </w:r>
    </w:p>
    <w:p w:rsidR="006F64D3" w:rsidRPr="007B78B6" w:rsidRDefault="006F64D3" w:rsidP="00043D36">
      <w:pPr>
        <w:outlineLvl w:val="2"/>
        <w:rPr>
          <w:szCs w:val="21"/>
        </w:rPr>
      </w:pPr>
      <w:r w:rsidRPr="007B78B6">
        <w:rPr>
          <w:b/>
          <w:szCs w:val="21"/>
        </w:rPr>
        <w:t>STAT</w:t>
      </w:r>
      <w:r w:rsidRPr="007B78B6">
        <w:rPr>
          <w:szCs w:val="21"/>
        </w:rPr>
        <w:t>us</w:t>
      </w:r>
      <w:r w:rsidRPr="007B78B6">
        <w:rPr>
          <w:b/>
          <w:szCs w:val="21"/>
        </w:rPr>
        <w:t>:QUES</w:t>
      </w:r>
      <w:r w:rsidRPr="007B78B6">
        <w:rPr>
          <w:szCs w:val="21"/>
        </w:rPr>
        <w:t>tionable</w:t>
      </w:r>
      <w:r w:rsidRPr="007B78B6">
        <w:rPr>
          <w:b/>
          <w:szCs w:val="21"/>
        </w:rPr>
        <w:t>:COND</w:t>
      </w:r>
      <w:r w:rsidRPr="007B78B6">
        <w:rPr>
          <w:szCs w:val="21"/>
        </w:rPr>
        <w:t xml:space="preserve">ition?                     </w:t>
      </w:r>
      <w:r w:rsidRPr="007B78B6">
        <w:rPr>
          <w:szCs w:val="21"/>
        </w:rPr>
        <w:tab/>
      </w:r>
      <w:r w:rsidR="00D072F7" w:rsidRPr="007B78B6">
        <w:rPr>
          <w:rFonts w:hint="eastAsia"/>
          <w:szCs w:val="21"/>
        </w:rPr>
        <w:t>Query Questionable Status Condition Register;</w:t>
      </w:r>
    </w:p>
    <w:p w:rsidR="006F64D3" w:rsidRPr="007B78B6" w:rsidRDefault="006F64D3" w:rsidP="00043D36">
      <w:pPr>
        <w:outlineLvl w:val="2"/>
        <w:rPr>
          <w:szCs w:val="21"/>
        </w:rPr>
      </w:pPr>
      <w:r w:rsidRPr="007B78B6">
        <w:rPr>
          <w:b/>
          <w:szCs w:val="21"/>
        </w:rPr>
        <w:t>STAT</w:t>
      </w:r>
      <w:r w:rsidRPr="007B78B6">
        <w:rPr>
          <w:szCs w:val="21"/>
        </w:rPr>
        <w:t>us</w:t>
      </w:r>
      <w:r w:rsidRPr="007B78B6">
        <w:rPr>
          <w:b/>
          <w:szCs w:val="21"/>
        </w:rPr>
        <w:t>:OPER</w:t>
      </w:r>
      <w:r w:rsidRPr="007B78B6">
        <w:rPr>
          <w:szCs w:val="21"/>
        </w:rPr>
        <w:t>ation[</w:t>
      </w:r>
      <w:r w:rsidRPr="007B78B6">
        <w:rPr>
          <w:b/>
          <w:szCs w:val="21"/>
        </w:rPr>
        <w:t>:EVEN</w:t>
      </w:r>
      <w:r w:rsidRPr="007B78B6">
        <w:rPr>
          <w:szCs w:val="21"/>
        </w:rPr>
        <w:t xml:space="preserve">t]?                          </w:t>
      </w:r>
      <w:r w:rsidRPr="007B78B6">
        <w:rPr>
          <w:szCs w:val="21"/>
        </w:rPr>
        <w:tab/>
      </w:r>
      <w:r w:rsidR="00D072F7" w:rsidRPr="007B78B6">
        <w:rPr>
          <w:rFonts w:hint="eastAsia"/>
          <w:szCs w:val="21"/>
        </w:rPr>
        <w:t>Query Operation Status Event Register</w:t>
      </w:r>
      <w:r w:rsidR="00D072F7" w:rsidRPr="007B78B6">
        <w:rPr>
          <w:szCs w:val="21"/>
        </w:rPr>
        <w:t>;</w:t>
      </w:r>
    </w:p>
    <w:p w:rsidR="006F64D3" w:rsidRPr="007B78B6" w:rsidRDefault="006F64D3" w:rsidP="00043D36">
      <w:pPr>
        <w:outlineLvl w:val="2"/>
        <w:rPr>
          <w:szCs w:val="21"/>
        </w:rPr>
      </w:pPr>
      <w:r w:rsidRPr="007B78B6">
        <w:rPr>
          <w:b/>
          <w:szCs w:val="21"/>
        </w:rPr>
        <w:t>STAT</w:t>
      </w:r>
      <w:r w:rsidRPr="007B78B6">
        <w:rPr>
          <w:szCs w:val="21"/>
        </w:rPr>
        <w:t>us</w:t>
      </w:r>
      <w:r w:rsidRPr="007B78B6">
        <w:rPr>
          <w:b/>
          <w:szCs w:val="21"/>
        </w:rPr>
        <w:t>:OPER</w:t>
      </w:r>
      <w:r w:rsidRPr="007B78B6">
        <w:rPr>
          <w:szCs w:val="21"/>
        </w:rPr>
        <w:t>ation</w:t>
      </w:r>
      <w:r w:rsidRPr="007B78B6">
        <w:rPr>
          <w:b/>
          <w:szCs w:val="21"/>
        </w:rPr>
        <w:t>:ENAB</w:t>
      </w:r>
      <w:r w:rsidRPr="007B78B6">
        <w:rPr>
          <w:szCs w:val="21"/>
        </w:rPr>
        <w:t xml:space="preserve">le                           </w:t>
      </w:r>
      <w:r w:rsidRPr="007B78B6">
        <w:rPr>
          <w:szCs w:val="21"/>
        </w:rPr>
        <w:tab/>
      </w:r>
      <w:r w:rsidR="00D072F7" w:rsidRPr="007B78B6">
        <w:rPr>
          <w:rFonts w:hint="eastAsia"/>
          <w:szCs w:val="21"/>
        </w:rPr>
        <w:t>Set Operation Status Enable Register;</w:t>
      </w:r>
    </w:p>
    <w:p w:rsidR="006F64D3" w:rsidRPr="007B78B6" w:rsidRDefault="006F64D3" w:rsidP="00043D36">
      <w:pPr>
        <w:outlineLvl w:val="2"/>
        <w:rPr>
          <w:szCs w:val="21"/>
        </w:rPr>
      </w:pPr>
      <w:r w:rsidRPr="007B78B6">
        <w:rPr>
          <w:b/>
          <w:szCs w:val="21"/>
        </w:rPr>
        <w:t>STAT</w:t>
      </w:r>
      <w:r w:rsidRPr="007B78B6">
        <w:rPr>
          <w:szCs w:val="21"/>
        </w:rPr>
        <w:t>us</w:t>
      </w:r>
      <w:r w:rsidRPr="007B78B6">
        <w:rPr>
          <w:b/>
          <w:szCs w:val="21"/>
        </w:rPr>
        <w:t>:OPER</w:t>
      </w:r>
      <w:r w:rsidRPr="007B78B6">
        <w:rPr>
          <w:szCs w:val="21"/>
        </w:rPr>
        <w:t>ation</w:t>
      </w:r>
      <w:r w:rsidRPr="007B78B6">
        <w:rPr>
          <w:b/>
          <w:szCs w:val="21"/>
        </w:rPr>
        <w:t>:ENAB</w:t>
      </w:r>
      <w:r w:rsidRPr="007B78B6">
        <w:rPr>
          <w:szCs w:val="21"/>
        </w:rPr>
        <w:t xml:space="preserve">le?                          </w:t>
      </w:r>
      <w:r w:rsidRPr="007B78B6">
        <w:rPr>
          <w:szCs w:val="21"/>
        </w:rPr>
        <w:tab/>
      </w:r>
      <w:r w:rsidR="00D072F7" w:rsidRPr="007B78B6">
        <w:rPr>
          <w:rFonts w:hint="eastAsia"/>
          <w:szCs w:val="21"/>
        </w:rPr>
        <w:t>Query Operation Status Enable Register;</w:t>
      </w:r>
    </w:p>
    <w:p w:rsidR="006F64D3" w:rsidRPr="007B78B6" w:rsidRDefault="006F64D3" w:rsidP="00043D36">
      <w:pPr>
        <w:outlineLvl w:val="2"/>
        <w:rPr>
          <w:b/>
          <w:szCs w:val="21"/>
        </w:rPr>
      </w:pPr>
      <w:r w:rsidRPr="007B78B6">
        <w:rPr>
          <w:b/>
          <w:szCs w:val="21"/>
        </w:rPr>
        <w:t>STAT</w:t>
      </w:r>
      <w:r w:rsidRPr="007B78B6">
        <w:rPr>
          <w:szCs w:val="21"/>
        </w:rPr>
        <w:t>us</w:t>
      </w:r>
      <w:r w:rsidRPr="007B78B6">
        <w:rPr>
          <w:b/>
          <w:szCs w:val="21"/>
        </w:rPr>
        <w:t>:OPER</w:t>
      </w:r>
      <w:r w:rsidRPr="007B78B6">
        <w:rPr>
          <w:szCs w:val="21"/>
        </w:rPr>
        <w:t>ation</w:t>
      </w:r>
      <w:r w:rsidRPr="007B78B6">
        <w:rPr>
          <w:b/>
          <w:szCs w:val="21"/>
        </w:rPr>
        <w:t>:COND</w:t>
      </w:r>
      <w:r w:rsidRPr="007B78B6">
        <w:rPr>
          <w:szCs w:val="21"/>
        </w:rPr>
        <w:t xml:space="preserve">ition? </w:t>
      </w:r>
      <w:r w:rsidRPr="007B78B6">
        <w:rPr>
          <w:b/>
          <w:szCs w:val="21"/>
        </w:rPr>
        <w:t xml:space="preserve">                      </w:t>
      </w:r>
      <w:r w:rsidRPr="007B78B6">
        <w:rPr>
          <w:szCs w:val="21"/>
        </w:rPr>
        <w:tab/>
      </w:r>
      <w:r w:rsidR="00D072F7" w:rsidRPr="007B78B6">
        <w:rPr>
          <w:rFonts w:hint="eastAsia"/>
          <w:szCs w:val="21"/>
        </w:rPr>
        <w:t>Set Questionable Status Condition Register;</w:t>
      </w:r>
    </w:p>
    <w:p w:rsidR="006F64D3" w:rsidRPr="007B78B6" w:rsidRDefault="006F64D3" w:rsidP="00043D36">
      <w:pPr>
        <w:outlineLvl w:val="2"/>
        <w:rPr>
          <w:b/>
          <w:szCs w:val="21"/>
        </w:rPr>
      </w:pPr>
    </w:p>
    <w:p w:rsidR="006F64D3" w:rsidRPr="007B78B6" w:rsidRDefault="006F64D3" w:rsidP="00043D36">
      <w:pPr>
        <w:outlineLvl w:val="2"/>
        <w:rPr>
          <w:b/>
          <w:szCs w:val="21"/>
        </w:rPr>
      </w:pPr>
      <w:r w:rsidRPr="007B78B6">
        <w:rPr>
          <w:b/>
          <w:szCs w:val="21"/>
        </w:rPr>
        <w:t>STAT</w:t>
      </w:r>
      <w:r w:rsidRPr="007B78B6">
        <w:rPr>
          <w:szCs w:val="21"/>
        </w:rPr>
        <w:t>us</w:t>
      </w:r>
      <w:r w:rsidRPr="007B78B6">
        <w:rPr>
          <w:b/>
          <w:szCs w:val="21"/>
        </w:rPr>
        <w:t>:QUES</w:t>
      </w:r>
      <w:r w:rsidRPr="007B78B6">
        <w:rPr>
          <w:szCs w:val="21"/>
        </w:rPr>
        <w:t>tionable[</w:t>
      </w:r>
      <w:r w:rsidRPr="007B78B6">
        <w:rPr>
          <w:b/>
          <w:szCs w:val="21"/>
        </w:rPr>
        <w:t>:EVEN</w:t>
      </w:r>
      <w:r w:rsidRPr="007B78B6">
        <w:rPr>
          <w:szCs w:val="21"/>
        </w:rPr>
        <w:t>t]?</w:t>
      </w:r>
    </w:p>
    <w:p w:rsidR="00F954A1" w:rsidRPr="007B78B6" w:rsidRDefault="00F34F75" w:rsidP="00F954A1">
      <w:pPr>
        <w:outlineLvl w:val="2"/>
        <w:rPr>
          <w:szCs w:val="21"/>
        </w:rPr>
      </w:pPr>
      <w:r w:rsidRPr="007B78B6">
        <w:rPr>
          <w:rFonts w:hint="eastAsia"/>
          <w:szCs w:val="21"/>
        </w:rPr>
        <w:t>This command queries Questionable Status Event Register. The electronic load returns a decimal value which corresponds to the binary-weighted sum of all bits in the register. After the execution of this command, the value of the Questionable Status Event Register is reset.</w:t>
      </w:r>
    </w:p>
    <w:p w:rsidR="006F64D3" w:rsidRPr="007B78B6" w:rsidRDefault="00F34F75" w:rsidP="00043D36">
      <w:pPr>
        <w:rPr>
          <w:b/>
          <w:szCs w:val="21"/>
        </w:rPr>
      </w:pPr>
      <w:r w:rsidRPr="007B78B6">
        <w:rPr>
          <w:rFonts w:hint="eastAsia"/>
          <w:b/>
          <w:szCs w:val="21"/>
        </w:rPr>
        <w:t>Query Syntax</w:t>
      </w:r>
      <w:r w:rsidR="006F64D3" w:rsidRPr="007B78B6">
        <w:rPr>
          <w:rFonts w:hint="eastAsia"/>
          <w:b/>
          <w:szCs w:val="21"/>
        </w:rPr>
        <w:t>：</w:t>
      </w:r>
      <w:r w:rsidR="006F64D3" w:rsidRPr="007B78B6">
        <w:rPr>
          <w:b/>
          <w:szCs w:val="21"/>
        </w:rPr>
        <w:t>STAT</w:t>
      </w:r>
      <w:r w:rsidR="006F64D3" w:rsidRPr="007B78B6">
        <w:rPr>
          <w:szCs w:val="21"/>
        </w:rPr>
        <w:t>us</w:t>
      </w:r>
      <w:r w:rsidR="006F64D3" w:rsidRPr="007B78B6">
        <w:rPr>
          <w:b/>
          <w:szCs w:val="21"/>
        </w:rPr>
        <w:t>:QUES</w:t>
      </w:r>
      <w:r w:rsidR="006F64D3" w:rsidRPr="007B78B6">
        <w:rPr>
          <w:szCs w:val="21"/>
        </w:rPr>
        <w:t>tionable[</w:t>
      </w:r>
      <w:r w:rsidR="006F64D3" w:rsidRPr="007B78B6">
        <w:rPr>
          <w:b/>
          <w:szCs w:val="21"/>
        </w:rPr>
        <w:t>:EVEN</w:t>
      </w:r>
      <w:r w:rsidR="006F64D3" w:rsidRPr="007B78B6">
        <w:rPr>
          <w:szCs w:val="21"/>
        </w:rPr>
        <w:t>t]?</w:t>
      </w:r>
    </w:p>
    <w:p w:rsidR="006F64D3" w:rsidRPr="007B78B6" w:rsidRDefault="005233E4" w:rsidP="00043D36">
      <w:pPr>
        <w:rPr>
          <w:b/>
          <w:szCs w:val="21"/>
        </w:rPr>
      </w:pPr>
      <w:r w:rsidRPr="007B78B6">
        <w:rPr>
          <w:rFonts w:hint="eastAsia"/>
          <w:b/>
          <w:szCs w:val="21"/>
        </w:rPr>
        <w:t xml:space="preserve">Parameters: </w:t>
      </w:r>
      <w:r w:rsidR="009B3A06" w:rsidRPr="007B78B6">
        <w:rPr>
          <w:rFonts w:hint="eastAsia"/>
          <w:szCs w:val="21"/>
        </w:rPr>
        <w:t>None</w:t>
      </w:r>
    </w:p>
    <w:p w:rsidR="006F64D3" w:rsidRPr="007B78B6" w:rsidRDefault="0003101B" w:rsidP="00043D36">
      <w:pPr>
        <w:rPr>
          <w:b/>
          <w:szCs w:val="21"/>
        </w:rPr>
      </w:pPr>
      <w:r w:rsidRPr="007B78B6">
        <w:rPr>
          <w:rFonts w:hint="eastAsia"/>
          <w:b/>
          <w:szCs w:val="21"/>
        </w:rPr>
        <w:t xml:space="preserve">Example: </w:t>
      </w:r>
      <w:r w:rsidR="006F64D3" w:rsidRPr="007B78B6">
        <w:rPr>
          <w:b/>
          <w:szCs w:val="21"/>
        </w:rPr>
        <w:t>STAT:QUES?</w:t>
      </w:r>
    </w:p>
    <w:p w:rsidR="006F64D3" w:rsidRPr="007B78B6" w:rsidRDefault="005233E4" w:rsidP="00043D36">
      <w:pPr>
        <w:rPr>
          <w:szCs w:val="21"/>
        </w:rPr>
      </w:pPr>
      <w:r w:rsidRPr="007B78B6">
        <w:rPr>
          <w:rFonts w:hint="eastAsia"/>
          <w:b/>
          <w:szCs w:val="21"/>
        </w:rPr>
        <w:t xml:space="preserve">Returned Parameters: </w:t>
      </w:r>
      <w:r w:rsidR="006F64D3" w:rsidRPr="007B78B6">
        <w:rPr>
          <w:szCs w:val="21"/>
        </w:rPr>
        <w:t>&lt;NR1&gt;</w:t>
      </w:r>
    </w:p>
    <w:p w:rsidR="00A51B43" w:rsidRPr="007B78B6" w:rsidRDefault="00A51B43" w:rsidP="00043D36">
      <w:pPr>
        <w:rPr>
          <w:b/>
          <w:szCs w:val="21"/>
        </w:rPr>
      </w:pPr>
    </w:p>
    <w:p w:rsidR="006F64D3" w:rsidRPr="007B78B6" w:rsidRDefault="006F64D3" w:rsidP="00043D36">
      <w:pPr>
        <w:rPr>
          <w:b/>
          <w:szCs w:val="21"/>
        </w:rPr>
      </w:pPr>
      <w:r w:rsidRPr="007B78B6">
        <w:rPr>
          <w:b/>
          <w:szCs w:val="21"/>
        </w:rPr>
        <w:t>STAT</w:t>
      </w:r>
      <w:r w:rsidRPr="007B78B6">
        <w:rPr>
          <w:szCs w:val="21"/>
        </w:rPr>
        <w:t>us</w:t>
      </w:r>
      <w:r w:rsidRPr="007B78B6">
        <w:rPr>
          <w:b/>
          <w:szCs w:val="21"/>
        </w:rPr>
        <w:t>:QUES</w:t>
      </w:r>
      <w:r w:rsidRPr="007B78B6">
        <w:rPr>
          <w:szCs w:val="21"/>
        </w:rPr>
        <w:t>tionable</w:t>
      </w:r>
      <w:r w:rsidRPr="007B78B6">
        <w:rPr>
          <w:b/>
          <w:szCs w:val="21"/>
        </w:rPr>
        <w:t>:ENAB</w:t>
      </w:r>
      <w:r w:rsidRPr="007B78B6">
        <w:rPr>
          <w:szCs w:val="21"/>
        </w:rPr>
        <w:t>le</w:t>
      </w:r>
    </w:p>
    <w:p w:rsidR="00756B8E" w:rsidRPr="007B78B6" w:rsidRDefault="00AA2C22" w:rsidP="00F954A1">
      <w:pPr>
        <w:rPr>
          <w:szCs w:val="21"/>
        </w:rPr>
      </w:pPr>
      <w:r w:rsidRPr="007B78B6">
        <w:rPr>
          <w:rFonts w:hint="eastAsia"/>
          <w:szCs w:val="21"/>
        </w:rPr>
        <w:t xml:space="preserve">This command sets the Questionable Status Enable Register. </w:t>
      </w:r>
      <w:r w:rsidR="00E95916" w:rsidRPr="007B78B6">
        <w:rPr>
          <w:rFonts w:hint="eastAsia"/>
          <w:szCs w:val="21"/>
        </w:rPr>
        <w:t>Select corresponding bit</w:t>
      </w:r>
      <w:r w:rsidR="00397CA6" w:rsidRPr="007B78B6">
        <w:rPr>
          <w:rFonts w:hint="eastAsia"/>
          <w:szCs w:val="21"/>
        </w:rPr>
        <w:t xml:space="preserve">s in Qestionable Status Event Register by causing the related bits in Questionable Status Enable Register to be set to 1. And </w:t>
      </w:r>
      <w:r w:rsidR="00397CA6" w:rsidRPr="007B78B6">
        <w:rPr>
          <w:rFonts w:hint="eastAsia"/>
          <w:b/>
          <w:szCs w:val="21"/>
        </w:rPr>
        <w:t>QUES bit</w:t>
      </w:r>
      <w:r w:rsidR="00397CA6" w:rsidRPr="007B78B6">
        <w:rPr>
          <w:rFonts w:hint="eastAsia"/>
          <w:szCs w:val="21"/>
        </w:rPr>
        <w:t xml:space="preserve"> in Status Byte Register is set provided any of the selected bits is 1.</w:t>
      </w:r>
    </w:p>
    <w:p w:rsidR="006F64D3" w:rsidRPr="007B78B6" w:rsidRDefault="006F64D3" w:rsidP="00F954A1">
      <w:pPr>
        <w:rPr>
          <w:szCs w:val="21"/>
        </w:rPr>
      </w:pPr>
    </w:p>
    <w:p w:rsidR="006F64D3" w:rsidRPr="007B78B6" w:rsidRDefault="005233E4" w:rsidP="00043D36">
      <w:pPr>
        <w:rPr>
          <w:b/>
          <w:szCs w:val="21"/>
        </w:rPr>
      </w:pPr>
      <w:r w:rsidRPr="007B78B6">
        <w:rPr>
          <w:rFonts w:hint="eastAsia"/>
          <w:b/>
          <w:szCs w:val="21"/>
        </w:rPr>
        <w:t xml:space="preserve">Command Syntax: </w:t>
      </w:r>
      <w:r w:rsidR="006F64D3" w:rsidRPr="007B78B6">
        <w:rPr>
          <w:b/>
          <w:szCs w:val="21"/>
        </w:rPr>
        <w:t>STAT</w:t>
      </w:r>
      <w:r w:rsidR="006F64D3" w:rsidRPr="007B78B6">
        <w:rPr>
          <w:szCs w:val="21"/>
        </w:rPr>
        <w:t>us</w:t>
      </w:r>
      <w:r w:rsidR="006F64D3" w:rsidRPr="007B78B6">
        <w:rPr>
          <w:b/>
          <w:szCs w:val="21"/>
        </w:rPr>
        <w:t>:QUES</w:t>
      </w:r>
      <w:r w:rsidR="006F64D3" w:rsidRPr="007B78B6">
        <w:rPr>
          <w:szCs w:val="21"/>
        </w:rPr>
        <w:t>tionable</w:t>
      </w:r>
      <w:r w:rsidR="006F64D3" w:rsidRPr="007B78B6">
        <w:rPr>
          <w:b/>
          <w:szCs w:val="21"/>
        </w:rPr>
        <w:t>:ENAB</w:t>
      </w:r>
      <w:r w:rsidR="006F64D3" w:rsidRPr="007B78B6">
        <w:rPr>
          <w:szCs w:val="21"/>
        </w:rPr>
        <w:t>le &lt;NRf&gt;</w:t>
      </w:r>
    </w:p>
    <w:p w:rsidR="006F64D3" w:rsidRPr="007B78B6" w:rsidRDefault="005233E4" w:rsidP="00043D36">
      <w:pPr>
        <w:rPr>
          <w:b/>
          <w:szCs w:val="21"/>
        </w:rPr>
      </w:pPr>
      <w:r w:rsidRPr="007B78B6">
        <w:rPr>
          <w:rFonts w:hint="eastAsia"/>
          <w:b/>
          <w:szCs w:val="21"/>
        </w:rPr>
        <w:t xml:space="preserve">Parameters: </w:t>
      </w:r>
      <w:r w:rsidR="006F64D3" w:rsidRPr="007B78B6">
        <w:rPr>
          <w:szCs w:val="21"/>
        </w:rPr>
        <w:t>0</w:t>
      </w:r>
      <w:r w:rsidR="006F64D3" w:rsidRPr="007B78B6">
        <w:rPr>
          <w:rFonts w:hint="eastAsia"/>
          <w:szCs w:val="21"/>
        </w:rPr>
        <w:t>～</w:t>
      </w:r>
      <w:r w:rsidR="006F64D3" w:rsidRPr="007B78B6">
        <w:rPr>
          <w:szCs w:val="21"/>
        </w:rPr>
        <w:t>65535</w:t>
      </w:r>
    </w:p>
    <w:p w:rsidR="006F64D3" w:rsidRPr="007B78B6" w:rsidRDefault="00D072F7" w:rsidP="00760453">
      <w:pPr>
        <w:rPr>
          <w:b/>
          <w:szCs w:val="21"/>
        </w:rPr>
      </w:pPr>
      <w:r w:rsidRPr="007B78B6">
        <w:rPr>
          <w:rFonts w:hint="eastAsia"/>
          <w:b/>
          <w:szCs w:val="21"/>
        </w:rPr>
        <w:t>Power-on Value</w:t>
      </w:r>
      <w:r w:rsidR="006F64D3" w:rsidRPr="007B78B6">
        <w:rPr>
          <w:rFonts w:hint="eastAsia"/>
          <w:b/>
          <w:szCs w:val="21"/>
        </w:rPr>
        <w:t>：</w:t>
      </w:r>
      <w:r w:rsidR="00E96E5F" w:rsidRPr="007B78B6">
        <w:rPr>
          <w:rFonts w:hint="eastAsia"/>
          <w:b/>
          <w:szCs w:val="21"/>
        </w:rPr>
        <w:t xml:space="preserve">Refer to </w:t>
      </w:r>
      <w:r w:rsidR="006F64D3" w:rsidRPr="007B78B6">
        <w:rPr>
          <w:b/>
          <w:szCs w:val="21"/>
        </w:rPr>
        <w:t>*PSC</w:t>
      </w:r>
      <w:r w:rsidR="00E96E5F" w:rsidRPr="007B78B6">
        <w:rPr>
          <w:rFonts w:hint="eastAsia"/>
          <w:b/>
          <w:szCs w:val="21"/>
        </w:rPr>
        <w:t xml:space="preserve"> </w:t>
      </w:r>
      <w:r w:rsidR="00E7553E" w:rsidRPr="007B78B6">
        <w:rPr>
          <w:rFonts w:hint="eastAsia"/>
          <w:szCs w:val="21"/>
        </w:rPr>
        <w:t>Command</w:t>
      </w:r>
    </w:p>
    <w:p w:rsidR="006F64D3" w:rsidRPr="007B78B6" w:rsidRDefault="0003101B" w:rsidP="00043D36">
      <w:pPr>
        <w:rPr>
          <w:b/>
          <w:szCs w:val="21"/>
        </w:rPr>
      </w:pPr>
      <w:r w:rsidRPr="007B78B6">
        <w:rPr>
          <w:rFonts w:hint="eastAsia"/>
          <w:b/>
          <w:szCs w:val="21"/>
        </w:rPr>
        <w:t xml:space="preserve">Example: </w:t>
      </w:r>
      <w:r w:rsidR="006F64D3" w:rsidRPr="007B78B6">
        <w:rPr>
          <w:b/>
          <w:szCs w:val="21"/>
        </w:rPr>
        <w:t>STAT:QUES:ENAB</w:t>
      </w:r>
      <w:r w:rsidR="006F64D3" w:rsidRPr="007B78B6">
        <w:rPr>
          <w:szCs w:val="21"/>
        </w:rPr>
        <w:t xml:space="preserve"> 64</w:t>
      </w:r>
    </w:p>
    <w:p w:rsidR="00A51B43" w:rsidRPr="007B78B6" w:rsidRDefault="00A51B43" w:rsidP="00043D36">
      <w:pPr>
        <w:rPr>
          <w:b/>
          <w:szCs w:val="21"/>
        </w:rPr>
      </w:pPr>
    </w:p>
    <w:p w:rsidR="006F64D3" w:rsidRPr="007B78B6" w:rsidRDefault="006F64D3" w:rsidP="00043D36">
      <w:pPr>
        <w:rPr>
          <w:b/>
          <w:szCs w:val="21"/>
        </w:rPr>
      </w:pPr>
      <w:r w:rsidRPr="007B78B6">
        <w:rPr>
          <w:b/>
          <w:szCs w:val="21"/>
        </w:rPr>
        <w:t>STAT</w:t>
      </w:r>
      <w:r w:rsidRPr="007B78B6">
        <w:rPr>
          <w:szCs w:val="21"/>
        </w:rPr>
        <w:t>us</w:t>
      </w:r>
      <w:r w:rsidRPr="007B78B6">
        <w:rPr>
          <w:b/>
          <w:szCs w:val="21"/>
        </w:rPr>
        <w:t>:QUES</w:t>
      </w:r>
      <w:r w:rsidRPr="007B78B6">
        <w:rPr>
          <w:szCs w:val="21"/>
        </w:rPr>
        <w:t>tionable</w:t>
      </w:r>
      <w:r w:rsidRPr="007B78B6">
        <w:rPr>
          <w:b/>
          <w:szCs w:val="21"/>
        </w:rPr>
        <w:t>:ENAB</w:t>
      </w:r>
      <w:r w:rsidRPr="007B78B6">
        <w:rPr>
          <w:szCs w:val="21"/>
        </w:rPr>
        <w:t>le?</w:t>
      </w:r>
    </w:p>
    <w:p w:rsidR="00F2127D" w:rsidRPr="007B78B6" w:rsidRDefault="00FE2413" w:rsidP="00F2127D">
      <w:pPr>
        <w:rPr>
          <w:szCs w:val="21"/>
        </w:rPr>
      </w:pPr>
      <w:r w:rsidRPr="007B78B6">
        <w:rPr>
          <w:rFonts w:hint="eastAsia"/>
          <w:szCs w:val="21"/>
        </w:rPr>
        <w:t xml:space="preserve">This command queries Questionable Status Enable Register. The electronic load returns a decimal value which corresponds to the binary-weighted sum of all bits in the register. </w:t>
      </w:r>
    </w:p>
    <w:p w:rsidR="00FE2413" w:rsidRPr="007B78B6" w:rsidRDefault="00FE2413" w:rsidP="00043D36">
      <w:pPr>
        <w:rPr>
          <w:b/>
          <w:szCs w:val="21"/>
        </w:rPr>
      </w:pPr>
    </w:p>
    <w:p w:rsidR="006F64D3" w:rsidRPr="007B78B6" w:rsidRDefault="00FE2413" w:rsidP="00043D36">
      <w:pPr>
        <w:rPr>
          <w:b/>
          <w:szCs w:val="21"/>
        </w:rPr>
      </w:pPr>
      <w:r w:rsidRPr="007B78B6">
        <w:rPr>
          <w:rFonts w:hint="eastAsia"/>
          <w:b/>
          <w:szCs w:val="21"/>
        </w:rPr>
        <w:lastRenderedPageBreak/>
        <w:t>Query Syntax</w:t>
      </w:r>
      <w:r w:rsidR="006F64D3" w:rsidRPr="007B78B6">
        <w:rPr>
          <w:rFonts w:hint="eastAsia"/>
          <w:b/>
          <w:szCs w:val="21"/>
        </w:rPr>
        <w:t>：</w:t>
      </w:r>
      <w:r w:rsidR="006F64D3" w:rsidRPr="007B78B6">
        <w:rPr>
          <w:b/>
          <w:szCs w:val="21"/>
        </w:rPr>
        <w:t>STAT</w:t>
      </w:r>
      <w:r w:rsidR="006F64D3" w:rsidRPr="007B78B6">
        <w:rPr>
          <w:szCs w:val="21"/>
        </w:rPr>
        <w:t>us</w:t>
      </w:r>
      <w:r w:rsidR="006F64D3" w:rsidRPr="007B78B6">
        <w:rPr>
          <w:b/>
          <w:szCs w:val="21"/>
        </w:rPr>
        <w:t>:QUES</w:t>
      </w:r>
      <w:r w:rsidR="006F64D3" w:rsidRPr="007B78B6">
        <w:rPr>
          <w:szCs w:val="21"/>
        </w:rPr>
        <w:t>tionable</w:t>
      </w:r>
      <w:r w:rsidR="006F64D3" w:rsidRPr="007B78B6">
        <w:rPr>
          <w:b/>
          <w:szCs w:val="21"/>
        </w:rPr>
        <w:t>:ENAB</w:t>
      </w:r>
      <w:r w:rsidR="006F64D3" w:rsidRPr="007B78B6">
        <w:rPr>
          <w:szCs w:val="21"/>
        </w:rPr>
        <w:t>le?</w:t>
      </w:r>
    </w:p>
    <w:p w:rsidR="006F64D3" w:rsidRPr="007B78B6" w:rsidRDefault="005233E4" w:rsidP="00043D36">
      <w:pPr>
        <w:rPr>
          <w:b/>
          <w:szCs w:val="21"/>
        </w:rPr>
      </w:pPr>
      <w:r w:rsidRPr="007B78B6">
        <w:rPr>
          <w:rFonts w:hint="eastAsia"/>
          <w:b/>
          <w:szCs w:val="21"/>
        </w:rPr>
        <w:t xml:space="preserve">Returned Parameters: </w:t>
      </w:r>
      <w:r w:rsidR="006F64D3" w:rsidRPr="007B78B6">
        <w:rPr>
          <w:szCs w:val="21"/>
        </w:rPr>
        <w:t>&lt;NR1&gt;</w:t>
      </w:r>
    </w:p>
    <w:p w:rsidR="006F64D3" w:rsidRPr="007B78B6" w:rsidRDefault="0003101B" w:rsidP="00043D36">
      <w:pPr>
        <w:rPr>
          <w:b/>
          <w:szCs w:val="21"/>
        </w:rPr>
      </w:pPr>
      <w:r w:rsidRPr="007B78B6">
        <w:rPr>
          <w:rFonts w:hint="eastAsia"/>
          <w:b/>
          <w:szCs w:val="21"/>
        </w:rPr>
        <w:t xml:space="preserve">Example: </w:t>
      </w:r>
      <w:r w:rsidR="006F64D3" w:rsidRPr="007B78B6">
        <w:rPr>
          <w:b/>
          <w:szCs w:val="21"/>
        </w:rPr>
        <w:t>STAT:QUES:ENAB?</w:t>
      </w:r>
    </w:p>
    <w:p w:rsidR="006F64D3" w:rsidRPr="007B78B6" w:rsidRDefault="005233E4" w:rsidP="00043D36">
      <w:pPr>
        <w:rPr>
          <w:b/>
          <w:szCs w:val="21"/>
        </w:rPr>
      </w:pPr>
      <w:r w:rsidRPr="007B78B6">
        <w:rPr>
          <w:rFonts w:hint="eastAsia"/>
          <w:b/>
          <w:szCs w:val="21"/>
        </w:rPr>
        <w:t xml:space="preserve">Related Commands: </w:t>
      </w:r>
      <w:r w:rsidR="006F64D3" w:rsidRPr="007B78B6">
        <w:rPr>
          <w:b/>
          <w:szCs w:val="21"/>
        </w:rPr>
        <w:t>*PSC</w:t>
      </w:r>
    </w:p>
    <w:p w:rsidR="00A51B43" w:rsidRPr="007B78B6" w:rsidRDefault="00A51B43" w:rsidP="00043D36">
      <w:pPr>
        <w:rPr>
          <w:b/>
          <w:szCs w:val="21"/>
        </w:rPr>
      </w:pPr>
    </w:p>
    <w:p w:rsidR="006F64D3" w:rsidRPr="007B78B6" w:rsidRDefault="006F64D3" w:rsidP="00043D36">
      <w:pPr>
        <w:rPr>
          <w:b/>
          <w:szCs w:val="21"/>
        </w:rPr>
      </w:pPr>
      <w:r w:rsidRPr="007B78B6">
        <w:rPr>
          <w:b/>
          <w:szCs w:val="21"/>
        </w:rPr>
        <w:t>STAT</w:t>
      </w:r>
      <w:r w:rsidRPr="007B78B6">
        <w:rPr>
          <w:szCs w:val="21"/>
        </w:rPr>
        <w:t>us</w:t>
      </w:r>
      <w:r w:rsidRPr="007B78B6">
        <w:rPr>
          <w:b/>
          <w:szCs w:val="21"/>
        </w:rPr>
        <w:t>:QUES</w:t>
      </w:r>
      <w:r w:rsidRPr="007B78B6">
        <w:rPr>
          <w:szCs w:val="21"/>
        </w:rPr>
        <w:t>tionable</w:t>
      </w:r>
      <w:r w:rsidRPr="007B78B6">
        <w:rPr>
          <w:b/>
          <w:szCs w:val="21"/>
        </w:rPr>
        <w:t>:COND</w:t>
      </w:r>
      <w:r w:rsidRPr="007B78B6">
        <w:rPr>
          <w:szCs w:val="21"/>
        </w:rPr>
        <w:t>ition?</w:t>
      </w:r>
    </w:p>
    <w:p w:rsidR="00F954A1" w:rsidRPr="007B78B6" w:rsidRDefault="00E05FE0" w:rsidP="00F954A1">
      <w:pPr>
        <w:rPr>
          <w:szCs w:val="21"/>
        </w:rPr>
      </w:pPr>
      <w:r w:rsidRPr="007B78B6">
        <w:rPr>
          <w:rFonts w:hint="eastAsia"/>
          <w:szCs w:val="21"/>
        </w:rPr>
        <w:t xml:space="preserve">This command queries </w:t>
      </w:r>
      <w:r w:rsidR="00FE2413" w:rsidRPr="007B78B6">
        <w:rPr>
          <w:rFonts w:hint="eastAsia"/>
          <w:szCs w:val="21"/>
        </w:rPr>
        <w:t>Questionable Status Condition Register.</w:t>
      </w:r>
    </w:p>
    <w:p w:rsidR="00FE2413" w:rsidRPr="007B78B6" w:rsidRDefault="00FE2413" w:rsidP="00F954A1">
      <w:pPr>
        <w:rPr>
          <w:szCs w:val="21"/>
        </w:rPr>
      </w:pPr>
    </w:p>
    <w:p w:rsidR="006F64D3" w:rsidRPr="007B78B6" w:rsidRDefault="00FE2413" w:rsidP="00043D36">
      <w:pPr>
        <w:rPr>
          <w:b/>
          <w:szCs w:val="21"/>
        </w:rPr>
      </w:pPr>
      <w:r w:rsidRPr="007B78B6">
        <w:rPr>
          <w:rFonts w:hint="eastAsia"/>
          <w:b/>
          <w:szCs w:val="21"/>
        </w:rPr>
        <w:t>Query Syntax</w:t>
      </w:r>
      <w:r w:rsidR="006F64D3" w:rsidRPr="007B78B6">
        <w:rPr>
          <w:rFonts w:hint="eastAsia"/>
          <w:b/>
          <w:szCs w:val="21"/>
        </w:rPr>
        <w:t>：</w:t>
      </w:r>
      <w:r w:rsidR="006F64D3" w:rsidRPr="007B78B6">
        <w:rPr>
          <w:b/>
          <w:szCs w:val="21"/>
        </w:rPr>
        <w:t>STAT</w:t>
      </w:r>
      <w:r w:rsidR="006F64D3" w:rsidRPr="007B78B6">
        <w:rPr>
          <w:szCs w:val="21"/>
        </w:rPr>
        <w:t>us</w:t>
      </w:r>
      <w:r w:rsidR="006F64D3" w:rsidRPr="007B78B6">
        <w:rPr>
          <w:b/>
          <w:szCs w:val="21"/>
        </w:rPr>
        <w:t>:QUES</w:t>
      </w:r>
      <w:r w:rsidR="006F64D3" w:rsidRPr="007B78B6">
        <w:rPr>
          <w:szCs w:val="21"/>
        </w:rPr>
        <w:t>tionable</w:t>
      </w:r>
      <w:r w:rsidR="006F64D3" w:rsidRPr="007B78B6">
        <w:rPr>
          <w:b/>
          <w:szCs w:val="21"/>
        </w:rPr>
        <w:t>:COND</w:t>
      </w:r>
      <w:r w:rsidR="006F64D3" w:rsidRPr="007B78B6">
        <w:rPr>
          <w:szCs w:val="21"/>
        </w:rPr>
        <w:t>ition?</w:t>
      </w:r>
    </w:p>
    <w:p w:rsidR="006F64D3" w:rsidRPr="007B78B6" w:rsidRDefault="005233E4" w:rsidP="00043D36">
      <w:pPr>
        <w:rPr>
          <w:b/>
          <w:szCs w:val="21"/>
        </w:rPr>
      </w:pPr>
      <w:r w:rsidRPr="007B78B6">
        <w:rPr>
          <w:rFonts w:hint="eastAsia"/>
          <w:b/>
          <w:szCs w:val="21"/>
        </w:rPr>
        <w:t xml:space="preserve">Parameters: </w:t>
      </w:r>
      <w:r w:rsidR="009B3A06" w:rsidRPr="007B78B6">
        <w:rPr>
          <w:rFonts w:hint="eastAsia"/>
          <w:szCs w:val="21"/>
        </w:rPr>
        <w:t>None</w:t>
      </w:r>
    </w:p>
    <w:p w:rsidR="006F64D3" w:rsidRPr="007B78B6" w:rsidRDefault="0003101B" w:rsidP="00043D36">
      <w:pPr>
        <w:rPr>
          <w:b/>
          <w:szCs w:val="21"/>
        </w:rPr>
      </w:pPr>
      <w:r w:rsidRPr="007B78B6">
        <w:rPr>
          <w:rFonts w:hint="eastAsia"/>
          <w:b/>
          <w:szCs w:val="21"/>
        </w:rPr>
        <w:t xml:space="preserve">Example: </w:t>
      </w:r>
      <w:r w:rsidR="006F64D3" w:rsidRPr="007B78B6">
        <w:rPr>
          <w:b/>
          <w:szCs w:val="21"/>
        </w:rPr>
        <w:t>STAT:QUES:COND?</w:t>
      </w:r>
    </w:p>
    <w:p w:rsidR="006F64D3" w:rsidRPr="007B78B6" w:rsidRDefault="005233E4" w:rsidP="00043D36">
      <w:pPr>
        <w:rPr>
          <w:b/>
          <w:szCs w:val="21"/>
        </w:rPr>
      </w:pPr>
      <w:r w:rsidRPr="007B78B6">
        <w:rPr>
          <w:rFonts w:hint="eastAsia"/>
          <w:b/>
          <w:szCs w:val="21"/>
        </w:rPr>
        <w:t xml:space="preserve">Returned Parameters: </w:t>
      </w:r>
      <w:r w:rsidR="006F64D3" w:rsidRPr="007B78B6">
        <w:rPr>
          <w:szCs w:val="21"/>
        </w:rPr>
        <w:t>&lt;NR1&gt;</w:t>
      </w:r>
    </w:p>
    <w:p w:rsidR="006F64D3" w:rsidRPr="007B78B6" w:rsidRDefault="006F64D3" w:rsidP="00043D36">
      <w:pPr>
        <w:rPr>
          <w:b/>
          <w:szCs w:val="21"/>
        </w:rPr>
      </w:pPr>
    </w:p>
    <w:p w:rsidR="006F64D3" w:rsidRPr="007B78B6" w:rsidRDefault="006F64D3" w:rsidP="00043D36">
      <w:pPr>
        <w:rPr>
          <w:b/>
          <w:szCs w:val="21"/>
        </w:rPr>
      </w:pPr>
      <w:r w:rsidRPr="007B78B6">
        <w:rPr>
          <w:b/>
          <w:szCs w:val="21"/>
        </w:rPr>
        <w:t>STAT</w:t>
      </w:r>
      <w:r w:rsidRPr="007B78B6">
        <w:rPr>
          <w:szCs w:val="21"/>
        </w:rPr>
        <w:t>us</w:t>
      </w:r>
      <w:r w:rsidRPr="007B78B6">
        <w:rPr>
          <w:b/>
          <w:szCs w:val="21"/>
        </w:rPr>
        <w:t>:OPER</w:t>
      </w:r>
      <w:r w:rsidRPr="007B78B6">
        <w:rPr>
          <w:szCs w:val="21"/>
        </w:rPr>
        <w:t>ation[</w:t>
      </w:r>
      <w:r w:rsidRPr="007B78B6">
        <w:rPr>
          <w:b/>
          <w:szCs w:val="21"/>
        </w:rPr>
        <w:t>:EVEN</w:t>
      </w:r>
      <w:r w:rsidRPr="007B78B6">
        <w:rPr>
          <w:szCs w:val="21"/>
        </w:rPr>
        <w:t>t]?</w:t>
      </w:r>
    </w:p>
    <w:p w:rsidR="00F954A1" w:rsidRPr="007B78B6" w:rsidRDefault="009A56AB" w:rsidP="00F954A1">
      <w:pPr>
        <w:rPr>
          <w:szCs w:val="21"/>
        </w:rPr>
      </w:pPr>
      <w:r w:rsidRPr="007B78B6">
        <w:rPr>
          <w:rFonts w:hint="eastAsia"/>
          <w:szCs w:val="21"/>
        </w:rPr>
        <w:t xml:space="preserve">This command queries Operation Status Event Register. </w:t>
      </w:r>
      <w:r w:rsidR="00805548" w:rsidRPr="007B78B6">
        <w:rPr>
          <w:rFonts w:hint="eastAsia"/>
          <w:szCs w:val="21"/>
        </w:rPr>
        <w:t>The execution of this command resets the value in Operation Status Event Register to zero.</w:t>
      </w:r>
    </w:p>
    <w:p w:rsidR="006F64D3" w:rsidRPr="007B78B6" w:rsidRDefault="006F64D3" w:rsidP="00F954A1">
      <w:pPr>
        <w:rPr>
          <w:szCs w:val="21"/>
        </w:rPr>
      </w:pPr>
    </w:p>
    <w:p w:rsidR="006F64D3" w:rsidRPr="007B78B6" w:rsidRDefault="00805548" w:rsidP="00043D36">
      <w:pPr>
        <w:rPr>
          <w:b/>
          <w:szCs w:val="21"/>
        </w:rPr>
      </w:pPr>
      <w:r w:rsidRPr="007B78B6">
        <w:rPr>
          <w:rFonts w:hint="eastAsia"/>
          <w:b/>
          <w:szCs w:val="21"/>
        </w:rPr>
        <w:t>Query Syntax</w:t>
      </w:r>
      <w:r w:rsidR="006F64D3" w:rsidRPr="007B78B6">
        <w:rPr>
          <w:rFonts w:hint="eastAsia"/>
          <w:b/>
          <w:szCs w:val="21"/>
        </w:rPr>
        <w:t>：</w:t>
      </w:r>
      <w:r w:rsidR="006F64D3" w:rsidRPr="007B78B6">
        <w:rPr>
          <w:b/>
          <w:szCs w:val="21"/>
        </w:rPr>
        <w:t>STAT</w:t>
      </w:r>
      <w:r w:rsidR="006F64D3" w:rsidRPr="007B78B6">
        <w:rPr>
          <w:szCs w:val="21"/>
        </w:rPr>
        <w:t>us</w:t>
      </w:r>
      <w:r w:rsidR="006F64D3" w:rsidRPr="007B78B6">
        <w:rPr>
          <w:b/>
          <w:szCs w:val="21"/>
        </w:rPr>
        <w:t>:OPER</w:t>
      </w:r>
      <w:r w:rsidR="006F64D3" w:rsidRPr="007B78B6">
        <w:rPr>
          <w:szCs w:val="21"/>
        </w:rPr>
        <w:t>ation[</w:t>
      </w:r>
      <w:r w:rsidR="006F64D3" w:rsidRPr="007B78B6">
        <w:rPr>
          <w:b/>
          <w:szCs w:val="21"/>
        </w:rPr>
        <w:t>:EVEN</w:t>
      </w:r>
      <w:r w:rsidR="006F64D3" w:rsidRPr="007B78B6">
        <w:rPr>
          <w:szCs w:val="21"/>
        </w:rPr>
        <w:t>t]?</w:t>
      </w:r>
    </w:p>
    <w:p w:rsidR="006F64D3" w:rsidRPr="007B78B6" w:rsidRDefault="005233E4" w:rsidP="00043D36">
      <w:pPr>
        <w:rPr>
          <w:b/>
          <w:szCs w:val="21"/>
        </w:rPr>
      </w:pPr>
      <w:r w:rsidRPr="007B78B6">
        <w:rPr>
          <w:rFonts w:hint="eastAsia"/>
          <w:b/>
          <w:szCs w:val="21"/>
        </w:rPr>
        <w:t xml:space="preserve">Parameters: </w:t>
      </w:r>
      <w:r w:rsidR="009B3A06" w:rsidRPr="007B78B6">
        <w:rPr>
          <w:rFonts w:hint="eastAsia"/>
          <w:b/>
          <w:szCs w:val="21"/>
        </w:rPr>
        <w:t>None</w:t>
      </w:r>
    </w:p>
    <w:p w:rsidR="006F64D3" w:rsidRPr="007B78B6" w:rsidRDefault="0003101B" w:rsidP="00043D36">
      <w:pPr>
        <w:rPr>
          <w:szCs w:val="21"/>
        </w:rPr>
      </w:pPr>
      <w:r w:rsidRPr="007B78B6">
        <w:rPr>
          <w:rFonts w:hint="eastAsia"/>
          <w:b/>
          <w:szCs w:val="21"/>
        </w:rPr>
        <w:t xml:space="preserve">Example: </w:t>
      </w:r>
      <w:r w:rsidR="006F64D3" w:rsidRPr="007B78B6">
        <w:rPr>
          <w:b/>
          <w:szCs w:val="21"/>
        </w:rPr>
        <w:t>STAT:OPER?</w:t>
      </w:r>
    </w:p>
    <w:p w:rsidR="006F64D3" w:rsidRPr="007B78B6" w:rsidRDefault="005233E4" w:rsidP="00043D36">
      <w:pPr>
        <w:rPr>
          <w:szCs w:val="21"/>
        </w:rPr>
      </w:pPr>
      <w:r w:rsidRPr="007B78B6">
        <w:rPr>
          <w:rFonts w:hint="eastAsia"/>
          <w:b/>
          <w:szCs w:val="21"/>
        </w:rPr>
        <w:t xml:space="preserve">Returned Parameters: </w:t>
      </w:r>
      <w:r w:rsidR="006F64D3" w:rsidRPr="007B78B6">
        <w:rPr>
          <w:szCs w:val="21"/>
        </w:rPr>
        <w:t>&lt;NR1&gt;</w:t>
      </w:r>
    </w:p>
    <w:p w:rsidR="006F64D3" w:rsidRPr="007B78B6" w:rsidRDefault="006F64D3" w:rsidP="00043D36">
      <w:pPr>
        <w:rPr>
          <w:b/>
          <w:szCs w:val="21"/>
        </w:rPr>
      </w:pPr>
    </w:p>
    <w:p w:rsidR="006F64D3" w:rsidRPr="007B78B6" w:rsidRDefault="006F64D3" w:rsidP="00043D36">
      <w:pPr>
        <w:rPr>
          <w:b/>
          <w:szCs w:val="21"/>
        </w:rPr>
      </w:pPr>
      <w:r w:rsidRPr="007B78B6">
        <w:rPr>
          <w:b/>
          <w:szCs w:val="21"/>
        </w:rPr>
        <w:t>STAT</w:t>
      </w:r>
      <w:r w:rsidRPr="007B78B6">
        <w:rPr>
          <w:szCs w:val="21"/>
        </w:rPr>
        <w:t>us</w:t>
      </w:r>
      <w:r w:rsidRPr="007B78B6">
        <w:rPr>
          <w:b/>
          <w:szCs w:val="21"/>
        </w:rPr>
        <w:t>:OPER</w:t>
      </w:r>
      <w:r w:rsidRPr="007B78B6">
        <w:rPr>
          <w:szCs w:val="21"/>
        </w:rPr>
        <w:t>ation</w:t>
      </w:r>
      <w:r w:rsidRPr="007B78B6">
        <w:rPr>
          <w:b/>
          <w:szCs w:val="21"/>
        </w:rPr>
        <w:t>:ENAB</w:t>
      </w:r>
      <w:r w:rsidRPr="007B78B6">
        <w:rPr>
          <w:szCs w:val="21"/>
        </w:rPr>
        <w:t>le</w:t>
      </w:r>
    </w:p>
    <w:p w:rsidR="00F954A1" w:rsidRPr="007B78B6" w:rsidRDefault="00805548" w:rsidP="00F954A1">
      <w:pPr>
        <w:rPr>
          <w:szCs w:val="21"/>
        </w:rPr>
      </w:pPr>
      <w:r w:rsidRPr="007B78B6">
        <w:rPr>
          <w:rFonts w:hint="eastAsia"/>
          <w:szCs w:val="21"/>
        </w:rPr>
        <w:t xml:space="preserve">This command sets the Operation Status Enable Register. Select corresponding bits in Opertion Status Event Register by causing the related bits in Operation Status Enable Register to be set to 1. And </w:t>
      </w:r>
      <w:r w:rsidRPr="007B78B6">
        <w:rPr>
          <w:rFonts w:hint="eastAsia"/>
          <w:b/>
          <w:szCs w:val="21"/>
        </w:rPr>
        <w:t>QUES bit</w:t>
      </w:r>
      <w:r w:rsidRPr="007B78B6">
        <w:rPr>
          <w:rFonts w:hint="eastAsia"/>
          <w:szCs w:val="21"/>
        </w:rPr>
        <w:t xml:space="preserve"> in Status Byte Register is set provided any of the selected bits is 1.</w:t>
      </w:r>
    </w:p>
    <w:p w:rsidR="006F64D3" w:rsidRPr="007B78B6" w:rsidRDefault="006F64D3" w:rsidP="00F954A1">
      <w:pPr>
        <w:rPr>
          <w:szCs w:val="21"/>
        </w:rPr>
      </w:pPr>
    </w:p>
    <w:p w:rsidR="006F64D3" w:rsidRPr="007B78B6" w:rsidRDefault="005233E4" w:rsidP="00043D36">
      <w:pPr>
        <w:rPr>
          <w:szCs w:val="21"/>
        </w:rPr>
      </w:pPr>
      <w:r w:rsidRPr="007B78B6">
        <w:rPr>
          <w:rFonts w:hint="eastAsia"/>
          <w:b/>
          <w:szCs w:val="21"/>
        </w:rPr>
        <w:t xml:space="preserve">Command Syntax: </w:t>
      </w:r>
      <w:r w:rsidR="006F64D3" w:rsidRPr="007B78B6">
        <w:rPr>
          <w:b/>
          <w:szCs w:val="21"/>
        </w:rPr>
        <w:t>STAT</w:t>
      </w:r>
      <w:r w:rsidR="006F64D3" w:rsidRPr="007B78B6">
        <w:rPr>
          <w:szCs w:val="21"/>
        </w:rPr>
        <w:t>us</w:t>
      </w:r>
      <w:r w:rsidR="006F64D3" w:rsidRPr="007B78B6">
        <w:rPr>
          <w:b/>
          <w:szCs w:val="21"/>
        </w:rPr>
        <w:t>:OPER</w:t>
      </w:r>
      <w:r w:rsidR="006F64D3" w:rsidRPr="007B78B6">
        <w:rPr>
          <w:szCs w:val="21"/>
        </w:rPr>
        <w:t>ation</w:t>
      </w:r>
      <w:r w:rsidR="006F64D3" w:rsidRPr="007B78B6">
        <w:rPr>
          <w:b/>
          <w:szCs w:val="21"/>
        </w:rPr>
        <w:t>:ENAB</w:t>
      </w:r>
      <w:r w:rsidR="006F64D3" w:rsidRPr="007B78B6">
        <w:rPr>
          <w:szCs w:val="21"/>
        </w:rPr>
        <w:t>le &lt;NRf&gt;</w:t>
      </w:r>
    </w:p>
    <w:p w:rsidR="006F64D3" w:rsidRPr="007B78B6" w:rsidRDefault="005233E4" w:rsidP="00043D36">
      <w:pPr>
        <w:rPr>
          <w:szCs w:val="21"/>
        </w:rPr>
      </w:pPr>
      <w:r w:rsidRPr="007B78B6">
        <w:rPr>
          <w:rFonts w:hint="eastAsia"/>
          <w:b/>
          <w:szCs w:val="21"/>
        </w:rPr>
        <w:t xml:space="preserve">Parameters: </w:t>
      </w:r>
      <w:r w:rsidR="006F64D3" w:rsidRPr="007B78B6">
        <w:rPr>
          <w:szCs w:val="21"/>
        </w:rPr>
        <w:t>0</w:t>
      </w:r>
      <w:r w:rsidR="006F64D3" w:rsidRPr="007B78B6">
        <w:rPr>
          <w:rFonts w:hint="eastAsia"/>
          <w:szCs w:val="21"/>
        </w:rPr>
        <w:t>～</w:t>
      </w:r>
      <w:r w:rsidR="006F64D3" w:rsidRPr="007B78B6">
        <w:rPr>
          <w:szCs w:val="21"/>
        </w:rPr>
        <w:t>255</w:t>
      </w:r>
    </w:p>
    <w:p w:rsidR="006F64D3" w:rsidRPr="007B78B6" w:rsidRDefault="00FE2413" w:rsidP="00043D36">
      <w:pPr>
        <w:rPr>
          <w:b/>
          <w:szCs w:val="21"/>
        </w:rPr>
      </w:pPr>
      <w:r w:rsidRPr="007B78B6">
        <w:rPr>
          <w:rFonts w:hint="eastAsia"/>
          <w:b/>
          <w:szCs w:val="21"/>
        </w:rPr>
        <w:t>Power-on Value</w:t>
      </w:r>
      <w:r w:rsidR="006F64D3" w:rsidRPr="007B78B6">
        <w:rPr>
          <w:rFonts w:hint="eastAsia"/>
          <w:b/>
          <w:szCs w:val="21"/>
        </w:rPr>
        <w:t>：</w:t>
      </w:r>
      <w:r w:rsidRPr="007B78B6">
        <w:rPr>
          <w:rFonts w:hint="eastAsia"/>
          <w:b/>
          <w:szCs w:val="21"/>
        </w:rPr>
        <w:t xml:space="preserve">Refer to </w:t>
      </w:r>
      <w:r w:rsidR="006F64D3" w:rsidRPr="007B78B6">
        <w:rPr>
          <w:b/>
          <w:szCs w:val="21"/>
        </w:rPr>
        <w:t>*PSC</w:t>
      </w:r>
      <w:r w:rsidR="00E7553E" w:rsidRPr="007B78B6">
        <w:rPr>
          <w:rFonts w:hint="eastAsia"/>
          <w:szCs w:val="21"/>
        </w:rPr>
        <w:t>Command</w:t>
      </w:r>
    </w:p>
    <w:p w:rsidR="006F64D3" w:rsidRPr="007B78B6" w:rsidRDefault="0003101B" w:rsidP="00043D36">
      <w:pPr>
        <w:rPr>
          <w:szCs w:val="21"/>
        </w:rPr>
      </w:pPr>
      <w:r w:rsidRPr="007B78B6">
        <w:rPr>
          <w:rFonts w:hint="eastAsia"/>
          <w:b/>
          <w:szCs w:val="21"/>
        </w:rPr>
        <w:t xml:space="preserve">Example: </w:t>
      </w:r>
      <w:r w:rsidR="006F64D3" w:rsidRPr="007B78B6">
        <w:rPr>
          <w:b/>
          <w:szCs w:val="21"/>
        </w:rPr>
        <w:t>STAT:OPER:ENAB</w:t>
      </w:r>
      <w:r w:rsidR="006F64D3" w:rsidRPr="007B78B6">
        <w:rPr>
          <w:szCs w:val="21"/>
        </w:rPr>
        <w:t xml:space="preserve"> 128</w:t>
      </w:r>
    </w:p>
    <w:p w:rsidR="006F64D3" w:rsidRPr="007B78B6" w:rsidRDefault="005233E4" w:rsidP="00043D36">
      <w:pPr>
        <w:rPr>
          <w:szCs w:val="21"/>
        </w:rPr>
      </w:pPr>
      <w:r w:rsidRPr="007B78B6">
        <w:rPr>
          <w:rFonts w:hint="eastAsia"/>
          <w:b/>
          <w:szCs w:val="21"/>
        </w:rPr>
        <w:t xml:space="preserve">Query Syntax: </w:t>
      </w:r>
      <w:r w:rsidR="006F64D3" w:rsidRPr="007B78B6">
        <w:rPr>
          <w:b/>
          <w:szCs w:val="21"/>
        </w:rPr>
        <w:t>STAT</w:t>
      </w:r>
      <w:r w:rsidR="006F64D3" w:rsidRPr="007B78B6">
        <w:rPr>
          <w:szCs w:val="21"/>
        </w:rPr>
        <w:t>us</w:t>
      </w:r>
      <w:r w:rsidR="006F64D3" w:rsidRPr="007B78B6">
        <w:rPr>
          <w:b/>
          <w:szCs w:val="21"/>
        </w:rPr>
        <w:t>:OPER</w:t>
      </w:r>
      <w:r w:rsidR="006F64D3" w:rsidRPr="007B78B6">
        <w:rPr>
          <w:szCs w:val="21"/>
        </w:rPr>
        <w:t>ation</w:t>
      </w:r>
      <w:r w:rsidR="006F64D3" w:rsidRPr="007B78B6">
        <w:rPr>
          <w:b/>
          <w:szCs w:val="21"/>
        </w:rPr>
        <w:t>:ENAB</w:t>
      </w:r>
      <w:r w:rsidR="006F64D3" w:rsidRPr="007B78B6">
        <w:rPr>
          <w:szCs w:val="21"/>
        </w:rPr>
        <w:t xml:space="preserve">le? </w:t>
      </w:r>
    </w:p>
    <w:p w:rsidR="006F64D3" w:rsidRPr="007B78B6" w:rsidRDefault="005233E4" w:rsidP="00043D36">
      <w:pPr>
        <w:rPr>
          <w:szCs w:val="21"/>
        </w:rPr>
      </w:pPr>
      <w:r w:rsidRPr="007B78B6">
        <w:rPr>
          <w:rFonts w:hint="eastAsia"/>
          <w:b/>
          <w:szCs w:val="21"/>
        </w:rPr>
        <w:t xml:space="preserve">Returned Parameters: </w:t>
      </w:r>
      <w:r w:rsidR="006F64D3" w:rsidRPr="007B78B6">
        <w:rPr>
          <w:szCs w:val="21"/>
        </w:rPr>
        <w:t>&lt;NR1&gt;</w:t>
      </w:r>
    </w:p>
    <w:p w:rsidR="006F64D3" w:rsidRPr="007B78B6" w:rsidRDefault="0003101B" w:rsidP="00043D36">
      <w:pPr>
        <w:rPr>
          <w:b/>
          <w:szCs w:val="21"/>
        </w:rPr>
      </w:pPr>
      <w:r w:rsidRPr="007B78B6">
        <w:rPr>
          <w:rFonts w:hint="eastAsia"/>
          <w:b/>
          <w:szCs w:val="21"/>
        </w:rPr>
        <w:t xml:space="preserve">Example: </w:t>
      </w:r>
      <w:r w:rsidR="006F64D3" w:rsidRPr="007B78B6">
        <w:rPr>
          <w:b/>
          <w:szCs w:val="21"/>
        </w:rPr>
        <w:t>STAT:OPER:ENAB?</w:t>
      </w:r>
    </w:p>
    <w:p w:rsidR="006F64D3" w:rsidRPr="007B78B6" w:rsidRDefault="005233E4" w:rsidP="00043D36">
      <w:pPr>
        <w:rPr>
          <w:szCs w:val="21"/>
        </w:rPr>
      </w:pPr>
      <w:r w:rsidRPr="007B78B6">
        <w:rPr>
          <w:rFonts w:hint="eastAsia"/>
          <w:b/>
          <w:szCs w:val="21"/>
        </w:rPr>
        <w:t xml:space="preserve">Related Commands: </w:t>
      </w:r>
      <w:r w:rsidR="006F64D3" w:rsidRPr="007B78B6">
        <w:rPr>
          <w:b/>
          <w:szCs w:val="21"/>
        </w:rPr>
        <w:t>*PSC</w:t>
      </w:r>
    </w:p>
    <w:p w:rsidR="006F64D3" w:rsidRPr="007B78B6" w:rsidRDefault="006F64D3" w:rsidP="00043D36">
      <w:pPr>
        <w:rPr>
          <w:b/>
          <w:szCs w:val="21"/>
        </w:rPr>
      </w:pPr>
    </w:p>
    <w:p w:rsidR="006F64D3" w:rsidRPr="007B78B6" w:rsidRDefault="006F64D3" w:rsidP="00043D36">
      <w:pPr>
        <w:rPr>
          <w:szCs w:val="21"/>
        </w:rPr>
      </w:pPr>
      <w:r w:rsidRPr="007B78B6">
        <w:rPr>
          <w:b/>
          <w:szCs w:val="21"/>
        </w:rPr>
        <w:t>STAT</w:t>
      </w:r>
      <w:r w:rsidRPr="007B78B6">
        <w:rPr>
          <w:szCs w:val="21"/>
        </w:rPr>
        <w:t>us</w:t>
      </w:r>
      <w:r w:rsidRPr="007B78B6">
        <w:rPr>
          <w:b/>
          <w:szCs w:val="21"/>
        </w:rPr>
        <w:t>:OPER</w:t>
      </w:r>
      <w:r w:rsidRPr="007B78B6">
        <w:rPr>
          <w:szCs w:val="21"/>
        </w:rPr>
        <w:t>ation</w:t>
      </w:r>
      <w:r w:rsidRPr="007B78B6">
        <w:rPr>
          <w:b/>
          <w:szCs w:val="21"/>
        </w:rPr>
        <w:t>:COND</w:t>
      </w:r>
      <w:r w:rsidRPr="007B78B6">
        <w:rPr>
          <w:szCs w:val="21"/>
        </w:rPr>
        <w:t>ition?</w:t>
      </w:r>
    </w:p>
    <w:p w:rsidR="00F954A1" w:rsidRPr="007B78B6" w:rsidRDefault="00805548" w:rsidP="00043D36">
      <w:pPr>
        <w:rPr>
          <w:szCs w:val="21"/>
        </w:rPr>
      </w:pPr>
      <w:r w:rsidRPr="007B78B6">
        <w:rPr>
          <w:rFonts w:hint="eastAsia"/>
          <w:szCs w:val="21"/>
        </w:rPr>
        <w:t xml:space="preserve">This command </w:t>
      </w:r>
      <w:r w:rsidR="00430E64" w:rsidRPr="007B78B6">
        <w:rPr>
          <w:rFonts w:hint="eastAsia"/>
          <w:szCs w:val="21"/>
        </w:rPr>
        <w:t>queries Operation Status Condition Register.</w:t>
      </w:r>
    </w:p>
    <w:p w:rsidR="006F64D3" w:rsidRPr="007B78B6" w:rsidRDefault="006F64D3" w:rsidP="00043D36">
      <w:pPr>
        <w:rPr>
          <w:szCs w:val="21"/>
        </w:rPr>
      </w:pPr>
    </w:p>
    <w:p w:rsidR="006F64D3" w:rsidRPr="007B78B6" w:rsidRDefault="00684D6D" w:rsidP="00043D36">
      <w:pPr>
        <w:rPr>
          <w:szCs w:val="21"/>
        </w:rPr>
      </w:pPr>
      <w:r w:rsidRPr="007B78B6">
        <w:rPr>
          <w:rFonts w:hint="eastAsia"/>
          <w:b/>
          <w:szCs w:val="21"/>
        </w:rPr>
        <w:t>Query Syntax</w:t>
      </w:r>
      <w:r w:rsidR="006F64D3" w:rsidRPr="007B78B6">
        <w:rPr>
          <w:rFonts w:hint="eastAsia"/>
          <w:b/>
          <w:szCs w:val="21"/>
        </w:rPr>
        <w:t>：</w:t>
      </w:r>
      <w:r w:rsidR="006F64D3" w:rsidRPr="007B78B6">
        <w:rPr>
          <w:b/>
          <w:szCs w:val="21"/>
        </w:rPr>
        <w:t>STAT</w:t>
      </w:r>
      <w:r w:rsidR="006F64D3" w:rsidRPr="007B78B6">
        <w:rPr>
          <w:szCs w:val="21"/>
        </w:rPr>
        <w:t>us</w:t>
      </w:r>
      <w:r w:rsidR="006F64D3" w:rsidRPr="007B78B6">
        <w:rPr>
          <w:b/>
          <w:szCs w:val="21"/>
        </w:rPr>
        <w:t>:OPER</w:t>
      </w:r>
      <w:r w:rsidR="006F64D3" w:rsidRPr="007B78B6">
        <w:rPr>
          <w:szCs w:val="21"/>
        </w:rPr>
        <w:t>ation</w:t>
      </w:r>
      <w:r w:rsidR="006F64D3" w:rsidRPr="007B78B6">
        <w:rPr>
          <w:b/>
          <w:szCs w:val="21"/>
        </w:rPr>
        <w:t>:COND</w:t>
      </w:r>
      <w:r w:rsidR="006F64D3" w:rsidRPr="007B78B6">
        <w:rPr>
          <w:szCs w:val="21"/>
        </w:rPr>
        <w:t>ition?</w:t>
      </w:r>
    </w:p>
    <w:p w:rsidR="006F64D3" w:rsidRPr="007B78B6" w:rsidRDefault="005233E4" w:rsidP="00043D36">
      <w:pPr>
        <w:rPr>
          <w:szCs w:val="21"/>
        </w:rPr>
      </w:pPr>
      <w:r w:rsidRPr="007B78B6">
        <w:rPr>
          <w:rFonts w:hint="eastAsia"/>
          <w:b/>
          <w:szCs w:val="21"/>
        </w:rPr>
        <w:t xml:space="preserve">Parameters: </w:t>
      </w:r>
      <w:r w:rsidR="009B3A06" w:rsidRPr="007B78B6">
        <w:rPr>
          <w:rFonts w:hint="eastAsia"/>
          <w:szCs w:val="21"/>
        </w:rPr>
        <w:t>None</w:t>
      </w:r>
    </w:p>
    <w:p w:rsidR="006F64D3" w:rsidRPr="007B78B6" w:rsidRDefault="0003101B" w:rsidP="00043D36">
      <w:pPr>
        <w:rPr>
          <w:b/>
          <w:szCs w:val="21"/>
        </w:rPr>
      </w:pPr>
      <w:r w:rsidRPr="007B78B6">
        <w:rPr>
          <w:rFonts w:hint="eastAsia"/>
          <w:b/>
          <w:szCs w:val="21"/>
        </w:rPr>
        <w:t xml:space="preserve">Example: </w:t>
      </w:r>
      <w:r w:rsidR="006F64D3" w:rsidRPr="007B78B6">
        <w:rPr>
          <w:b/>
          <w:szCs w:val="21"/>
        </w:rPr>
        <w:t>STAT:OPER:COND?</w:t>
      </w:r>
    </w:p>
    <w:p w:rsidR="006F64D3" w:rsidRPr="007B78B6" w:rsidRDefault="005233E4" w:rsidP="00043D36">
      <w:pPr>
        <w:rPr>
          <w:szCs w:val="21"/>
        </w:rPr>
      </w:pPr>
      <w:r w:rsidRPr="007B78B6">
        <w:rPr>
          <w:rFonts w:hint="eastAsia"/>
          <w:b/>
          <w:szCs w:val="21"/>
        </w:rPr>
        <w:t xml:space="preserve">Returned Parameters: </w:t>
      </w:r>
      <w:r w:rsidR="006F64D3" w:rsidRPr="007B78B6">
        <w:rPr>
          <w:szCs w:val="21"/>
        </w:rPr>
        <w:t>&lt;NR1&gt;</w:t>
      </w:r>
    </w:p>
    <w:p w:rsidR="006F64D3" w:rsidRPr="004F0B40" w:rsidRDefault="006F64D3" w:rsidP="00043D36">
      <w:pPr>
        <w:rPr>
          <w:szCs w:val="21"/>
        </w:rPr>
      </w:pPr>
    </w:p>
    <w:p w:rsidR="006F64D3" w:rsidRPr="007B78B6" w:rsidRDefault="006F64D3" w:rsidP="00043D36">
      <w:pPr>
        <w:outlineLvl w:val="2"/>
        <w:rPr>
          <w:b/>
          <w:sz w:val="28"/>
          <w:szCs w:val="28"/>
        </w:rPr>
      </w:pPr>
      <w:r w:rsidRPr="007B78B6">
        <w:rPr>
          <w:b/>
          <w:sz w:val="28"/>
          <w:szCs w:val="28"/>
        </w:rPr>
        <w:lastRenderedPageBreak/>
        <w:t xml:space="preserve">3.3.12 </w:t>
      </w:r>
      <w:r w:rsidRPr="007B78B6">
        <w:rPr>
          <w:rFonts w:eastAsia="Times New Roman"/>
          <w:b/>
          <w:sz w:val="28"/>
          <w:szCs w:val="28"/>
        </w:rPr>
        <w:t>System</w:t>
      </w:r>
      <w:r w:rsidRPr="007B78B6">
        <w:rPr>
          <w:rFonts w:ascii="宋体" w:hAnsi="宋体" w:cs="宋体"/>
          <w:b/>
          <w:sz w:val="28"/>
          <w:szCs w:val="28"/>
        </w:rPr>
        <w:t xml:space="preserve"> Subsystem</w:t>
      </w:r>
    </w:p>
    <w:p w:rsidR="00F954A1" w:rsidRPr="00243F0D" w:rsidRDefault="00430E64" w:rsidP="00F954A1">
      <w:pPr>
        <w:outlineLvl w:val="2"/>
        <w:rPr>
          <w:szCs w:val="21"/>
        </w:rPr>
      </w:pPr>
      <w:r w:rsidRPr="00243F0D">
        <w:rPr>
          <w:rFonts w:hint="eastAsia"/>
          <w:szCs w:val="21"/>
        </w:rPr>
        <w:t>The subsystem sets the system-related functions.</w:t>
      </w:r>
    </w:p>
    <w:p w:rsidR="006F64D3" w:rsidRPr="00243F0D" w:rsidRDefault="006F64D3" w:rsidP="00F954A1">
      <w:pPr>
        <w:outlineLvl w:val="2"/>
        <w:rPr>
          <w:b/>
          <w:szCs w:val="21"/>
        </w:rPr>
      </w:pPr>
    </w:p>
    <w:p w:rsidR="006F64D3" w:rsidRPr="00243F0D" w:rsidRDefault="00E7553E" w:rsidP="00E334C7">
      <w:pPr>
        <w:spacing w:line="380" w:lineRule="exact"/>
        <w:ind w:firstLineChars="493" w:firstLine="1039"/>
        <w:rPr>
          <w:b/>
          <w:szCs w:val="21"/>
        </w:rPr>
      </w:pPr>
      <w:r w:rsidRPr="00243F0D">
        <w:rPr>
          <w:rFonts w:hint="eastAsia"/>
          <w:b/>
          <w:szCs w:val="21"/>
        </w:rPr>
        <w:t>Command</w:t>
      </w:r>
      <w:r w:rsidR="006F64D3" w:rsidRPr="00243F0D">
        <w:rPr>
          <w:b/>
          <w:szCs w:val="21"/>
        </w:rPr>
        <w:t xml:space="preserve"> </w:t>
      </w:r>
      <w:r w:rsidR="006F64D3" w:rsidRPr="00243F0D">
        <w:rPr>
          <w:szCs w:val="21"/>
        </w:rPr>
        <w:t xml:space="preserve">                                </w:t>
      </w:r>
      <w:r w:rsidR="006F64D3" w:rsidRPr="00243F0D">
        <w:rPr>
          <w:b/>
          <w:szCs w:val="21"/>
        </w:rPr>
        <w:t xml:space="preserve">  </w:t>
      </w:r>
      <w:r w:rsidRPr="00243F0D">
        <w:rPr>
          <w:rFonts w:hint="eastAsia"/>
          <w:b/>
          <w:szCs w:val="21"/>
        </w:rPr>
        <w:t>Function</w:t>
      </w:r>
    </w:p>
    <w:p w:rsidR="006F64D3" w:rsidRPr="00243F0D" w:rsidRDefault="006F64D3" w:rsidP="00043D36">
      <w:pPr>
        <w:outlineLvl w:val="2"/>
        <w:rPr>
          <w:szCs w:val="21"/>
        </w:rPr>
      </w:pPr>
      <w:r w:rsidRPr="00243F0D">
        <w:rPr>
          <w:b/>
          <w:szCs w:val="21"/>
        </w:rPr>
        <w:t>SYST</w:t>
      </w:r>
      <w:r w:rsidRPr="00243F0D">
        <w:rPr>
          <w:szCs w:val="21"/>
        </w:rPr>
        <w:t>em</w:t>
      </w:r>
      <w:r w:rsidRPr="00243F0D">
        <w:rPr>
          <w:b/>
          <w:szCs w:val="21"/>
        </w:rPr>
        <w:t>:ERR</w:t>
      </w:r>
      <w:r w:rsidRPr="00243F0D">
        <w:rPr>
          <w:szCs w:val="21"/>
        </w:rPr>
        <w:t>or[</w:t>
      </w:r>
      <w:r w:rsidRPr="00243F0D">
        <w:rPr>
          <w:b/>
          <w:szCs w:val="21"/>
        </w:rPr>
        <w:t>:NEXT</w:t>
      </w:r>
      <w:r w:rsidRPr="00243F0D">
        <w:rPr>
          <w:szCs w:val="21"/>
        </w:rPr>
        <w:t xml:space="preserve">]?                       </w:t>
      </w:r>
      <w:r w:rsidR="00D7651D" w:rsidRPr="00243F0D">
        <w:rPr>
          <w:rFonts w:hint="eastAsia"/>
          <w:szCs w:val="21"/>
        </w:rPr>
        <w:t xml:space="preserve">  </w:t>
      </w:r>
      <w:r w:rsidRPr="00243F0D">
        <w:rPr>
          <w:szCs w:val="21"/>
        </w:rPr>
        <w:t xml:space="preserve">  </w:t>
      </w:r>
      <w:r w:rsidR="00D7651D" w:rsidRPr="00243F0D">
        <w:rPr>
          <w:rFonts w:hint="eastAsia"/>
          <w:szCs w:val="21"/>
        </w:rPr>
        <w:t>Query error message;</w:t>
      </w:r>
      <w:r w:rsidRPr="00243F0D">
        <w:rPr>
          <w:szCs w:val="21"/>
        </w:rPr>
        <w:t xml:space="preserve"> </w:t>
      </w:r>
    </w:p>
    <w:p w:rsidR="006F64D3" w:rsidRPr="00243F0D" w:rsidRDefault="006F64D3" w:rsidP="00043D36">
      <w:pPr>
        <w:outlineLvl w:val="2"/>
        <w:rPr>
          <w:szCs w:val="21"/>
        </w:rPr>
      </w:pPr>
      <w:r w:rsidRPr="00243F0D">
        <w:rPr>
          <w:b/>
          <w:szCs w:val="21"/>
        </w:rPr>
        <w:t>SYST</w:t>
      </w:r>
      <w:r w:rsidRPr="00243F0D">
        <w:rPr>
          <w:szCs w:val="21"/>
        </w:rPr>
        <w:t>em</w:t>
      </w:r>
      <w:r w:rsidRPr="00243F0D">
        <w:rPr>
          <w:b/>
          <w:szCs w:val="21"/>
        </w:rPr>
        <w:t>:VER</w:t>
      </w:r>
      <w:r w:rsidRPr="00243F0D">
        <w:rPr>
          <w:szCs w:val="21"/>
        </w:rPr>
        <w:t xml:space="preserve">Sion?           </w:t>
      </w:r>
      <w:r w:rsidR="00D7651D" w:rsidRPr="00243F0D">
        <w:rPr>
          <w:szCs w:val="21"/>
        </w:rPr>
        <w:t xml:space="preserve">                     </w:t>
      </w:r>
      <w:r w:rsidR="00D7651D" w:rsidRPr="00243F0D">
        <w:rPr>
          <w:rFonts w:hint="eastAsia"/>
          <w:szCs w:val="21"/>
        </w:rPr>
        <w:t xml:space="preserve"> Query the version number of the present SCPI;</w:t>
      </w:r>
    </w:p>
    <w:p w:rsidR="006F64D3" w:rsidRPr="00243F0D" w:rsidRDefault="006F64D3" w:rsidP="00043D36">
      <w:pPr>
        <w:outlineLvl w:val="2"/>
        <w:rPr>
          <w:szCs w:val="21"/>
        </w:rPr>
      </w:pPr>
      <w:r w:rsidRPr="00243F0D">
        <w:rPr>
          <w:b/>
          <w:szCs w:val="21"/>
        </w:rPr>
        <w:t>SYST</w:t>
      </w:r>
      <w:r w:rsidRPr="00243F0D">
        <w:rPr>
          <w:szCs w:val="21"/>
        </w:rPr>
        <w:t>em:</w:t>
      </w:r>
      <w:r w:rsidRPr="00243F0D">
        <w:rPr>
          <w:b/>
          <w:szCs w:val="21"/>
        </w:rPr>
        <w:t>LOC</w:t>
      </w:r>
      <w:r w:rsidRPr="00243F0D">
        <w:rPr>
          <w:szCs w:val="21"/>
        </w:rPr>
        <w:t xml:space="preserve">al    </w:t>
      </w:r>
      <w:r w:rsidR="00D7651D" w:rsidRPr="00243F0D">
        <w:rPr>
          <w:szCs w:val="21"/>
        </w:rPr>
        <w:t xml:space="preserve">                               </w:t>
      </w:r>
      <w:r w:rsidR="00D7651D" w:rsidRPr="00243F0D">
        <w:rPr>
          <w:rFonts w:hint="eastAsia"/>
          <w:szCs w:val="21"/>
        </w:rPr>
        <w:t xml:space="preserve"> Set the electronic load to the local mode;</w:t>
      </w:r>
    </w:p>
    <w:p w:rsidR="006F64D3" w:rsidRPr="00243F0D" w:rsidRDefault="006F64D3" w:rsidP="00043D36">
      <w:pPr>
        <w:outlineLvl w:val="2"/>
        <w:rPr>
          <w:szCs w:val="21"/>
        </w:rPr>
      </w:pPr>
      <w:r w:rsidRPr="00243F0D">
        <w:rPr>
          <w:b/>
          <w:szCs w:val="21"/>
        </w:rPr>
        <w:t>SYST</w:t>
      </w:r>
      <w:r w:rsidRPr="00243F0D">
        <w:rPr>
          <w:szCs w:val="21"/>
        </w:rPr>
        <w:t>em</w:t>
      </w:r>
      <w:r w:rsidRPr="00243F0D">
        <w:rPr>
          <w:b/>
          <w:szCs w:val="21"/>
        </w:rPr>
        <w:t>:REM</w:t>
      </w:r>
      <w:r w:rsidRPr="00243F0D">
        <w:rPr>
          <w:szCs w:val="21"/>
        </w:rPr>
        <w:t xml:space="preserve">ote                                 </w:t>
      </w:r>
      <w:r w:rsidR="00D7651D" w:rsidRPr="00243F0D">
        <w:rPr>
          <w:rFonts w:hint="eastAsia"/>
          <w:szCs w:val="21"/>
        </w:rPr>
        <w:t xml:space="preserve"> Set the </w:t>
      </w:r>
      <w:r w:rsidR="00D7651D" w:rsidRPr="00243F0D">
        <w:rPr>
          <w:szCs w:val="21"/>
        </w:rPr>
        <w:t>electronic</w:t>
      </w:r>
      <w:r w:rsidR="00D7651D" w:rsidRPr="00243F0D">
        <w:rPr>
          <w:rFonts w:hint="eastAsia"/>
          <w:szCs w:val="21"/>
        </w:rPr>
        <w:t xml:space="preserve"> load to the remote mode;</w:t>
      </w:r>
    </w:p>
    <w:p w:rsidR="006F64D3" w:rsidRPr="00243F0D" w:rsidRDefault="006F64D3" w:rsidP="00043D36">
      <w:pPr>
        <w:outlineLvl w:val="2"/>
        <w:rPr>
          <w:szCs w:val="21"/>
        </w:rPr>
      </w:pPr>
      <w:r w:rsidRPr="00243F0D">
        <w:rPr>
          <w:b/>
          <w:szCs w:val="21"/>
        </w:rPr>
        <w:t xml:space="preserve">SYSTem:BEEPer[:IMMediate]?             </w:t>
      </w:r>
      <w:r w:rsidRPr="00243F0D">
        <w:rPr>
          <w:b/>
          <w:szCs w:val="21"/>
        </w:rPr>
        <w:tab/>
      </w:r>
      <w:r w:rsidRPr="00243F0D">
        <w:rPr>
          <w:b/>
          <w:szCs w:val="21"/>
        </w:rPr>
        <w:tab/>
      </w:r>
      <w:r w:rsidR="00D7651D" w:rsidRPr="00243F0D">
        <w:rPr>
          <w:rFonts w:hint="eastAsia"/>
          <w:b/>
          <w:szCs w:val="21"/>
        </w:rPr>
        <w:t xml:space="preserve"> </w:t>
      </w:r>
      <w:r w:rsidR="00D7651D" w:rsidRPr="00243F0D">
        <w:rPr>
          <w:rFonts w:hint="eastAsia"/>
          <w:szCs w:val="21"/>
        </w:rPr>
        <w:t xml:space="preserve"> Trigger the Beeper;</w:t>
      </w:r>
    </w:p>
    <w:p w:rsidR="006F64D3" w:rsidRPr="00243F0D" w:rsidRDefault="00D7651D" w:rsidP="00243F0D">
      <w:pPr>
        <w:ind w:left="5456" w:hanging="5456"/>
        <w:outlineLvl w:val="2"/>
        <w:rPr>
          <w:szCs w:val="21"/>
        </w:rPr>
      </w:pPr>
      <w:r w:rsidRPr="00243F0D">
        <w:rPr>
          <w:b/>
          <w:szCs w:val="21"/>
        </w:rPr>
        <w:t>SYSTem:RWLock</w:t>
      </w:r>
      <w:r w:rsidRPr="00243F0D">
        <w:rPr>
          <w:rFonts w:hint="eastAsia"/>
          <w:b/>
          <w:szCs w:val="21"/>
        </w:rPr>
        <w:t xml:space="preserve">                             </w:t>
      </w:r>
      <w:r w:rsidR="00A55DA6" w:rsidRPr="00243F0D">
        <w:rPr>
          <w:rFonts w:hint="eastAsia"/>
          <w:b/>
          <w:szCs w:val="21"/>
        </w:rPr>
        <w:t xml:space="preserve">     </w:t>
      </w:r>
      <w:r w:rsidR="00A55DA6" w:rsidRPr="00243F0D">
        <w:rPr>
          <w:rFonts w:hint="eastAsia"/>
          <w:szCs w:val="21"/>
        </w:rPr>
        <w:t>Lock the keybored; LOCAL key is invalid and only can be unlocked via command.</w:t>
      </w:r>
    </w:p>
    <w:p w:rsidR="006F64D3" w:rsidRPr="00243F0D" w:rsidRDefault="006F64D3" w:rsidP="00043D36">
      <w:pPr>
        <w:outlineLvl w:val="2"/>
        <w:rPr>
          <w:b/>
          <w:szCs w:val="21"/>
        </w:rPr>
      </w:pPr>
    </w:p>
    <w:p w:rsidR="006F64D3" w:rsidRPr="00243F0D" w:rsidRDefault="006F64D3" w:rsidP="00043D36">
      <w:pPr>
        <w:outlineLvl w:val="2"/>
        <w:rPr>
          <w:b/>
          <w:szCs w:val="21"/>
        </w:rPr>
      </w:pPr>
      <w:r w:rsidRPr="00243F0D">
        <w:rPr>
          <w:b/>
          <w:szCs w:val="21"/>
        </w:rPr>
        <w:t>SYST</w:t>
      </w:r>
      <w:r w:rsidRPr="00243F0D">
        <w:rPr>
          <w:szCs w:val="21"/>
        </w:rPr>
        <w:t>em</w:t>
      </w:r>
      <w:r w:rsidRPr="00243F0D">
        <w:rPr>
          <w:b/>
          <w:szCs w:val="21"/>
        </w:rPr>
        <w:t>:ERR</w:t>
      </w:r>
      <w:r w:rsidRPr="00243F0D">
        <w:rPr>
          <w:szCs w:val="21"/>
        </w:rPr>
        <w:t>or[</w:t>
      </w:r>
      <w:r w:rsidRPr="00243F0D">
        <w:rPr>
          <w:b/>
          <w:szCs w:val="21"/>
        </w:rPr>
        <w:t>:NEXT</w:t>
      </w:r>
      <w:r w:rsidRPr="00243F0D">
        <w:rPr>
          <w:szCs w:val="21"/>
        </w:rPr>
        <w:t>]?</w:t>
      </w:r>
    </w:p>
    <w:p w:rsidR="00F954A1" w:rsidRPr="00243F0D" w:rsidRDefault="00662F94" w:rsidP="00F954A1">
      <w:pPr>
        <w:rPr>
          <w:szCs w:val="21"/>
        </w:rPr>
      </w:pPr>
      <w:r w:rsidRPr="00243F0D">
        <w:rPr>
          <w:rFonts w:hint="eastAsia"/>
          <w:szCs w:val="21"/>
        </w:rPr>
        <w:t xml:space="preserve">This command reads one error from the error queue. The returned value consists of error numbers and error messages. The load can store </w:t>
      </w:r>
      <w:r w:rsidR="000540A3" w:rsidRPr="00243F0D">
        <w:rPr>
          <w:rFonts w:hint="eastAsia"/>
          <w:szCs w:val="21"/>
        </w:rPr>
        <w:t xml:space="preserve">up to 20 error messages. If there are more than 20 errors, the load replaces the last error stored in the queue with </w:t>
      </w:r>
      <w:r w:rsidR="000540A3" w:rsidRPr="00243F0D">
        <w:rPr>
          <w:szCs w:val="21"/>
        </w:rPr>
        <w:t>“-350, Too many errors”</w:t>
      </w:r>
      <w:r w:rsidR="000540A3" w:rsidRPr="00243F0D">
        <w:rPr>
          <w:rFonts w:hint="eastAsia"/>
          <w:szCs w:val="21"/>
        </w:rPr>
        <w:t xml:space="preserve">. Error storage memory reads detected errors according to the principle of </w:t>
      </w:r>
      <w:r w:rsidR="000540A3" w:rsidRPr="00243F0D">
        <w:rPr>
          <w:szCs w:val="21"/>
        </w:rPr>
        <w:t>“</w:t>
      </w:r>
      <w:r w:rsidR="000540A3" w:rsidRPr="00243F0D">
        <w:rPr>
          <w:rFonts w:hint="eastAsia"/>
          <w:szCs w:val="21"/>
        </w:rPr>
        <w:t>first-in first-out</w:t>
      </w:r>
      <w:r w:rsidR="000540A3" w:rsidRPr="00243F0D">
        <w:rPr>
          <w:szCs w:val="21"/>
        </w:rPr>
        <w:t>”</w:t>
      </w:r>
      <w:r w:rsidR="000540A3" w:rsidRPr="00243F0D">
        <w:rPr>
          <w:rFonts w:hint="eastAsia"/>
          <w:szCs w:val="21"/>
        </w:rPr>
        <w:t xml:space="preserve"> (FIFO). The first returned error is the first saved. When an error is read, it is removed from the error queue. </w:t>
      </w:r>
      <w:r w:rsidR="00466663" w:rsidRPr="00243F0D">
        <w:rPr>
          <w:rFonts w:hint="eastAsia"/>
          <w:szCs w:val="21"/>
        </w:rPr>
        <w:t xml:space="preserve">When all errors are read, the electronic load returns </w:t>
      </w:r>
      <w:r w:rsidR="00466663" w:rsidRPr="00243F0D">
        <w:rPr>
          <w:szCs w:val="21"/>
        </w:rPr>
        <w:t>“</w:t>
      </w:r>
      <w:r w:rsidR="00466663" w:rsidRPr="00243F0D">
        <w:rPr>
          <w:rFonts w:hint="eastAsia"/>
          <w:szCs w:val="21"/>
        </w:rPr>
        <w:t>+0, No error</w:t>
      </w:r>
      <w:r w:rsidR="00466663" w:rsidRPr="00243F0D">
        <w:rPr>
          <w:szCs w:val="21"/>
        </w:rPr>
        <w:t>”</w:t>
      </w:r>
      <w:r w:rsidR="00466663" w:rsidRPr="00243F0D">
        <w:rPr>
          <w:rFonts w:hint="eastAsia"/>
          <w:szCs w:val="21"/>
        </w:rPr>
        <w:t>.</w:t>
      </w:r>
    </w:p>
    <w:p w:rsidR="00466663" w:rsidRPr="00243F0D" w:rsidRDefault="00466663" w:rsidP="00F954A1">
      <w:pPr>
        <w:rPr>
          <w:szCs w:val="21"/>
        </w:rPr>
      </w:pPr>
      <w:r w:rsidRPr="00243F0D">
        <w:rPr>
          <w:rFonts w:hint="eastAsia"/>
          <w:szCs w:val="21"/>
        </w:rPr>
        <w:t>*CLS (Clear Status Command) clears error queue, while *RST Command does not. All error records are lost when the electronic load is turned off.</w:t>
      </w:r>
    </w:p>
    <w:p w:rsidR="006F64D3" w:rsidRPr="00243F0D" w:rsidRDefault="006F64D3" w:rsidP="00F954A1">
      <w:pPr>
        <w:rPr>
          <w:szCs w:val="21"/>
        </w:rPr>
      </w:pPr>
    </w:p>
    <w:p w:rsidR="006F64D3" w:rsidRPr="00243F0D" w:rsidRDefault="005233E4" w:rsidP="00043D36">
      <w:pPr>
        <w:rPr>
          <w:szCs w:val="21"/>
        </w:rPr>
      </w:pPr>
      <w:r w:rsidRPr="00243F0D">
        <w:rPr>
          <w:rFonts w:hint="eastAsia"/>
          <w:b/>
          <w:szCs w:val="21"/>
        </w:rPr>
        <w:t xml:space="preserve">Command Syntax: </w:t>
      </w:r>
      <w:r w:rsidR="006F64D3" w:rsidRPr="00243F0D">
        <w:rPr>
          <w:b/>
          <w:szCs w:val="21"/>
        </w:rPr>
        <w:t>SYST</w:t>
      </w:r>
      <w:r w:rsidR="006F64D3" w:rsidRPr="00243F0D">
        <w:rPr>
          <w:szCs w:val="21"/>
        </w:rPr>
        <w:t>em</w:t>
      </w:r>
      <w:r w:rsidR="006F64D3" w:rsidRPr="00243F0D">
        <w:rPr>
          <w:b/>
          <w:szCs w:val="21"/>
        </w:rPr>
        <w:t>:ERR</w:t>
      </w:r>
      <w:r w:rsidR="006F64D3" w:rsidRPr="00243F0D">
        <w:rPr>
          <w:szCs w:val="21"/>
        </w:rPr>
        <w:t>or[</w:t>
      </w:r>
      <w:r w:rsidR="006F64D3" w:rsidRPr="00243F0D">
        <w:rPr>
          <w:b/>
          <w:szCs w:val="21"/>
        </w:rPr>
        <w:t>:NEXT</w:t>
      </w:r>
      <w:r w:rsidR="006F64D3" w:rsidRPr="00243F0D">
        <w:rPr>
          <w:szCs w:val="21"/>
        </w:rPr>
        <w:t>]?</w:t>
      </w:r>
    </w:p>
    <w:p w:rsidR="006F64D3" w:rsidRPr="00243F0D" w:rsidRDefault="005233E4" w:rsidP="00043D36">
      <w:pPr>
        <w:rPr>
          <w:szCs w:val="21"/>
        </w:rPr>
      </w:pPr>
      <w:r w:rsidRPr="00243F0D">
        <w:rPr>
          <w:rFonts w:hint="eastAsia"/>
          <w:b/>
          <w:szCs w:val="21"/>
        </w:rPr>
        <w:t xml:space="preserve">Parameters: </w:t>
      </w:r>
      <w:r w:rsidR="009B3A06" w:rsidRPr="00243F0D">
        <w:rPr>
          <w:rFonts w:hint="eastAsia"/>
          <w:szCs w:val="21"/>
        </w:rPr>
        <w:t>None</w:t>
      </w:r>
    </w:p>
    <w:p w:rsidR="006F64D3" w:rsidRPr="00243F0D" w:rsidRDefault="0003101B" w:rsidP="00043D36">
      <w:pPr>
        <w:rPr>
          <w:szCs w:val="21"/>
        </w:rPr>
      </w:pPr>
      <w:r w:rsidRPr="00243F0D">
        <w:rPr>
          <w:rFonts w:hint="eastAsia"/>
          <w:b/>
          <w:szCs w:val="21"/>
        </w:rPr>
        <w:t xml:space="preserve">Example: </w:t>
      </w:r>
      <w:r w:rsidR="006F64D3" w:rsidRPr="00243F0D">
        <w:rPr>
          <w:b/>
          <w:szCs w:val="21"/>
        </w:rPr>
        <w:t xml:space="preserve">SYST:ERR? </w:t>
      </w:r>
      <w:r w:rsidR="006F64D3" w:rsidRPr="00243F0D">
        <w:rPr>
          <w:szCs w:val="21"/>
        </w:rPr>
        <w:t xml:space="preserve">                              </w:t>
      </w:r>
      <w:r w:rsidR="00662F94" w:rsidRPr="00243F0D">
        <w:rPr>
          <w:rFonts w:hint="eastAsia"/>
          <w:szCs w:val="21"/>
        </w:rPr>
        <w:t>Return the errors in error queue;</w:t>
      </w:r>
    </w:p>
    <w:p w:rsidR="006F64D3" w:rsidRPr="00243F0D" w:rsidRDefault="005233E4" w:rsidP="00043D36">
      <w:pPr>
        <w:rPr>
          <w:szCs w:val="21"/>
        </w:rPr>
      </w:pPr>
      <w:r w:rsidRPr="00243F0D">
        <w:rPr>
          <w:rFonts w:hint="eastAsia"/>
          <w:b/>
          <w:szCs w:val="21"/>
        </w:rPr>
        <w:t xml:space="preserve">Returned Parameters: </w:t>
      </w:r>
      <w:r w:rsidR="006F64D3" w:rsidRPr="00243F0D">
        <w:rPr>
          <w:szCs w:val="21"/>
        </w:rPr>
        <w:t>&lt;NR1&gt;</w:t>
      </w:r>
      <w:r w:rsidR="006F64D3" w:rsidRPr="00243F0D">
        <w:rPr>
          <w:rFonts w:hint="eastAsia"/>
          <w:szCs w:val="21"/>
        </w:rPr>
        <w:t>，</w:t>
      </w:r>
      <w:r w:rsidR="006F64D3" w:rsidRPr="00243F0D">
        <w:rPr>
          <w:szCs w:val="21"/>
        </w:rPr>
        <w:t xml:space="preserve">&lt;aard&gt;                 </w:t>
      </w:r>
      <w:r w:rsidR="00662F94" w:rsidRPr="00243F0D">
        <w:rPr>
          <w:rFonts w:hint="eastAsia"/>
          <w:szCs w:val="21"/>
        </w:rPr>
        <w:t>Return error number and error explanation;</w:t>
      </w:r>
    </w:p>
    <w:p w:rsidR="006F64D3" w:rsidRPr="00243F0D" w:rsidRDefault="005233E4" w:rsidP="00043D36">
      <w:pPr>
        <w:rPr>
          <w:szCs w:val="21"/>
        </w:rPr>
      </w:pPr>
      <w:r w:rsidRPr="00243F0D">
        <w:rPr>
          <w:rFonts w:hint="eastAsia"/>
          <w:b/>
          <w:szCs w:val="21"/>
        </w:rPr>
        <w:t xml:space="preserve">Related Commands: </w:t>
      </w:r>
      <w:r w:rsidR="009B3A06" w:rsidRPr="00243F0D">
        <w:rPr>
          <w:rFonts w:hint="eastAsia"/>
          <w:szCs w:val="21"/>
        </w:rPr>
        <w:t>None</w:t>
      </w:r>
    </w:p>
    <w:p w:rsidR="00F954A1" w:rsidRPr="00243F0D" w:rsidRDefault="00F954A1" w:rsidP="00043D36">
      <w:pPr>
        <w:rPr>
          <w:b/>
          <w:color w:val="FF0000"/>
          <w:szCs w:val="21"/>
        </w:rPr>
      </w:pPr>
    </w:p>
    <w:p w:rsidR="006F64D3" w:rsidRPr="00243F0D" w:rsidRDefault="006F64D3" w:rsidP="00043D36">
      <w:pPr>
        <w:rPr>
          <w:b/>
          <w:szCs w:val="21"/>
        </w:rPr>
      </w:pPr>
      <w:r w:rsidRPr="00243F0D">
        <w:rPr>
          <w:b/>
          <w:szCs w:val="21"/>
        </w:rPr>
        <w:t>SYST</w:t>
      </w:r>
      <w:r w:rsidRPr="00243F0D">
        <w:rPr>
          <w:szCs w:val="21"/>
        </w:rPr>
        <w:t>em</w:t>
      </w:r>
      <w:r w:rsidRPr="00243F0D">
        <w:rPr>
          <w:b/>
          <w:szCs w:val="21"/>
        </w:rPr>
        <w:t>:VER</w:t>
      </w:r>
      <w:r w:rsidRPr="00243F0D">
        <w:rPr>
          <w:szCs w:val="21"/>
        </w:rPr>
        <w:t>Sion?</w:t>
      </w:r>
    </w:p>
    <w:p w:rsidR="00605F6F" w:rsidRPr="00243F0D" w:rsidRDefault="007C1E31" w:rsidP="00605F6F">
      <w:pPr>
        <w:rPr>
          <w:szCs w:val="21"/>
        </w:rPr>
      </w:pPr>
      <w:r w:rsidRPr="00243F0D">
        <w:rPr>
          <w:rFonts w:hint="eastAsia"/>
          <w:szCs w:val="21"/>
        </w:rPr>
        <w:t xml:space="preserve">This command queries the present SCPI version. The returned value is a character string in the format of YYYY.V. </w:t>
      </w:r>
      <w:r w:rsidR="00F07D64" w:rsidRPr="00243F0D">
        <w:rPr>
          <w:rFonts w:hint="eastAsia"/>
          <w:szCs w:val="21"/>
        </w:rPr>
        <w:t>Y represents the year of the release and V represents the revision number fro that year. For Example: 1995.0</w:t>
      </w:r>
    </w:p>
    <w:p w:rsidR="006F64D3" w:rsidRPr="00243F0D" w:rsidRDefault="006F64D3" w:rsidP="00605F6F">
      <w:pPr>
        <w:rPr>
          <w:szCs w:val="21"/>
        </w:rPr>
      </w:pPr>
    </w:p>
    <w:p w:rsidR="006F64D3" w:rsidRPr="00243F0D" w:rsidRDefault="005233E4" w:rsidP="00043D36">
      <w:pPr>
        <w:rPr>
          <w:szCs w:val="21"/>
        </w:rPr>
      </w:pPr>
      <w:r w:rsidRPr="00243F0D">
        <w:rPr>
          <w:rFonts w:hint="eastAsia"/>
          <w:b/>
          <w:szCs w:val="21"/>
        </w:rPr>
        <w:t xml:space="preserve">Command Syntax: </w:t>
      </w:r>
      <w:r w:rsidR="006F64D3" w:rsidRPr="00243F0D">
        <w:rPr>
          <w:b/>
          <w:szCs w:val="21"/>
        </w:rPr>
        <w:t>SYST</w:t>
      </w:r>
      <w:r w:rsidR="006F64D3" w:rsidRPr="00243F0D">
        <w:rPr>
          <w:szCs w:val="21"/>
        </w:rPr>
        <w:t>em</w:t>
      </w:r>
      <w:r w:rsidR="006F64D3" w:rsidRPr="00243F0D">
        <w:rPr>
          <w:b/>
          <w:szCs w:val="21"/>
        </w:rPr>
        <w:t>:VER</w:t>
      </w:r>
      <w:r w:rsidR="006F64D3" w:rsidRPr="00243F0D">
        <w:rPr>
          <w:szCs w:val="21"/>
        </w:rPr>
        <w:t>Sion?</w:t>
      </w:r>
    </w:p>
    <w:p w:rsidR="006F64D3" w:rsidRPr="00243F0D" w:rsidRDefault="005233E4" w:rsidP="00043D36">
      <w:pPr>
        <w:rPr>
          <w:szCs w:val="21"/>
        </w:rPr>
      </w:pPr>
      <w:r w:rsidRPr="00243F0D">
        <w:rPr>
          <w:rFonts w:hint="eastAsia"/>
          <w:b/>
          <w:szCs w:val="21"/>
        </w:rPr>
        <w:t xml:space="preserve">Parameters: </w:t>
      </w:r>
      <w:r w:rsidR="009B3A06" w:rsidRPr="00243F0D">
        <w:rPr>
          <w:rFonts w:hint="eastAsia"/>
          <w:szCs w:val="21"/>
        </w:rPr>
        <w:t>None</w:t>
      </w:r>
    </w:p>
    <w:p w:rsidR="006F64D3" w:rsidRPr="00243F0D" w:rsidRDefault="0003101B" w:rsidP="00043D36">
      <w:pPr>
        <w:rPr>
          <w:b/>
          <w:szCs w:val="21"/>
        </w:rPr>
      </w:pPr>
      <w:r w:rsidRPr="00243F0D">
        <w:rPr>
          <w:rFonts w:hint="eastAsia"/>
          <w:b/>
          <w:szCs w:val="21"/>
        </w:rPr>
        <w:t xml:space="preserve">Example: </w:t>
      </w:r>
      <w:r w:rsidR="006F64D3" w:rsidRPr="00243F0D">
        <w:rPr>
          <w:b/>
          <w:szCs w:val="21"/>
        </w:rPr>
        <w:t>SYST:VERS?</w:t>
      </w:r>
    </w:p>
    <w:p w:rsidR="006F64D3" w:rsidRPr="00243F0D" w:rsidRDefault="005233E4" w:rsidP="00043D36">
      <w:pPr>
        <w:rPr>
          <w:szCs w:val="21"/>
        </w:rPr>
      </w:pPr>
      <w:r w:rsidRPr="00243F0D">
        <w:rPr>
          <w:rFonts w:hint="eastAsia"/>
          <w:b/>
          <w:szCs w:val="21"/>
        </w:rPr>
        <w:t xml:space="preserve">Returned Parameters: </w:t>
      </w:r>
      <w:r w:rsidR="006F64D3" w:rsidRPr="00243F0D">
        <w:rPr>
          <w:szCs w:val="21"/>
        </w:rPr>
        <w:t>&lt;aard&gt;</w:t>
      </w:r>
      <w:r w:rsidR="006F64D3" w:rsidRPr="00243F0D">
        <w:rPr>
          <w:rFonts w:hint="eastAsia"/>
          <w:szCs w:val="21"/>
        </w:rPr>
        <w:t>，</w:t>
      </w:r>
      <w:r w:rsidR="006F64D3" w:rsidRPr="00243F0D">
        <w:rPr>
          <w:szCs w:val="21"/>
        </w:rPr>
        <w:t>&lt;NR2&gt;</w:t>
      </w:r>
    </w:p>
    <w:p w:rsidR="006F64D3" w:rsidRPr="00243F0D" w:rsidRDefault="005233E4" w:rsidP="00043D36">
      <w:pPr>
        <w:rPr>
          <w:szCs w:val="21"/>
        </w:rPr>
      </w:pPr>
      <w:r w:rsidRPr="00243F0D">
        <w:rPr>
          <w:rFonts w:hint="eastAsia"/>
          <w:b/>
          <w:szCs w:val="21"/>
        </w:rPr>
        <w:t xml:space="preserve">Related Commands: </w:t>
      </w:r>
      <w:r w:rsidR="006F64D3" w:rsidRPr="00243F0D">
        <w:rPr>
          <w:szCs w:val="21"/>
        </w:rPr>
        <w:t>*</w:t>
      </w:r>
      <w:r w:rsidR="006F64D3" w:rsidRPr="00243F0D">
        <w:rPr>
          <w:b/>
          <w:szCs w:val="21"/>
        </w:rPr>
        <w:t>IDN?</w:t>
      </w:r>
    </w:p>
    <w:p w:rsidR="00F954A1" w:rsidRPr="00243F0D" w:rsidRDefault="00F954A1" w:rsidP="00043D36">
      <w:pPr>
        <w:rPr>
          <w:b/>
          <w:color w:val="FF0000"/>
          <w:szCs w:val="21"/>
        </w:rPr>
      </w:pPr>
    </w:p>
    <w:p w:rsidR="006F64D3" w:rsidRPr="00243F0D" w:rsidRDefault="006F64D3" w:rsidP="00043D36">
      <w:pPr>
        <w:rPr>
          <w:b/>
          <w:szCs w:val="21"/>
        </w:rPr>
      </w:pPr>
      <w:r w:rsidRPr="00243F0D">
        <w:rPr>
          <w:b/>
          <w:szCs w:val="21"/>
        </w:rPr>
        <w:t>SYST</w:t>
      </w:r>
      <w:r w:rsidRPr="00243F0D">
        <w:rPr>
          <w:szCs w:val="21"/>
        </w:rPr>
        <w:t>em:</w:t>
      </w:r>
      <w:r w:rsidRPr="00243F0D">
        <w:rPr>
          <w:b/>
          <w:szCs w:val="21"/>
        </w:rPr>
        <w:t>LOC</w:t>
      </w:r>
      <w:r w:rsidRPr="00243F0D">
        <w:rPr>
          <w:szCs w:val="21"/>
        </w:rPr>
        <w:t>al</w:t>
      </w:r>
    </w:p>
    <w:p w:rsidR="00605F6F" w:rsidRPr="00243F0D" w:rsidRDefault="00195D83" w:rsidP="00605F6F">
      <w:pPr>
        <w:rPr>
          <w:szCs w:val="21"/>
        </w:rPr>
      </w:pPr>
      <w:r w:rsidRPr="00243F0D">
        <w:rPr>
          <w:rFonts w:hint="eastAsia"/>
          <w:szCs w:val="21"/>
        </w:rPr>
        <w:t>This command sets the electronic load to stay in the loal mode.</w:t>
      </w:r>
    </w:p>
    <w:p w:rsidR="006F64D3" w:rsidRPr="00243F0D" w:rsidRDefault="006F64D3" w:rsidP="00605F6F">
      <w:pPr>
        <w:rPr>
          <w:szCs w:val="21"/>
        </w:rPr>
      </w:pPr>
    </w:p>
    <w:p w:rsidR="006F64D3" w:rsidRPr="00243F0D" w:rsidRDefault="005233E4" w:rsidP="00043D36">
      <w:pPr>
        <w:rPr>
          <w:szCs w:val="21"/>
        </w:rPr>
      </w:pPr>
      <w:r w:rsidRPr="00243F0D">
        <w:rPr>
          <w:rFonts w:hint="eastAsia"/>
          <w:b/>
          <w:szCs w:val="21"/>
        </w:rPr>
        <w:t xml:space="preserve">Command Syntax: </w:t>
      </w:r>
      <w:r w:rsidR="006F64D3" w:rsidRPr="00243F0D">
        <w:rPr>
          <w:b/>
          <w:szCs w:val="21"/>
        </w:rPr>
        <w:t>SYST</w:t>
      </w:r>
      <w:r w:rsidR="006F64D3" w:rsidRPr="00243F0D">
        <w:rPr>
          <w:szCs w:val="21"/>
        </w:rPr>
        <w:t>em:</w:t>
      </w:r>
      <w:r w:rsidR="006F64D3" w:rsidRPr="00243F0D">
        <w:rPr>
          <w:b/>
          <w:szCs w:val="21"/>
        </w:rPr>
        <w:t>LOC</w:t>
      </w:r>
      <w:r w:rsidR="006F64D3" w:rsidRPr="00243F0D">
        <w:rPr>
          <w:szCs w:val="21"/>
        </w:rPr>
        <w:t>al</w:t>
      </w:r>
    </w:p>
    <w:p w:rsidR="006F64D3" w:rsidRPr="00243F0D" w:rsidRDefault="005233E4" w:rsidP="00043D36">
      <w:pPr>
        <w:rPr>
          <w:b/>
          <w:szCs w:val="21"/>
        </w:rPr>
      </w:pPr>
      <w:r w:rsidRPr="00243F0D">
        <w:rPr>
          <w:rFonts w:hint="eastAsia"/>
          <w:b/>
          <w:szCs w:val="21"/>
        </w:rPr>
        <w:t xml:space="preserve">Parameters: </w:t>
      </w:r>
      <w:r w:rsidR="009B3A06" w:rsidRPr="00243F0D">
        <w:rPr>
          <w:rFonts w:hint="eastAsia"/>
          <w:szCs w:val="21"/>
        </w:rPr>
        <w:t>None</w:t>
      </w:r>
    </w:p>
    <w:p w:rsidR="006F64D3" w:rsidRPr="00243F0D" w:rsidRDefault="0003101B" w:rsidP="00043D36">
      <w:pPr>
        <w:rPr>
          <w:szCs w:val="21"/>
        </w:rPr>
      </w:pPr>
      <w:r w:rsidRPr="00243F0D">
        <w:rPr>
          <w:rFonts w:hint="eastAsia"/>
          <w:b/>
          <w:szCs w:val="21"/>
        </w:rPr>
        <w:t xml:space="preserve">Example: </w:t>
      </w:r>
      <w:r w:rsidR="006F64D3" w:rsidRPr="00243F0D">
        <w:rPr>
          <w:b/>
          <w:szCs w:val="21"/>
        </w:rPr>
        <w:t>SYST:LOC</w:t>
      </w:r>
    </w:p>
    <w:p w:rsidR="006F64D3" w:rsidRPr="00243F0D" w:rsidRDefault="005233E4" w:rsidP="00043D36">
      <w:pPr>
        <w:rPr>
          <w:szCs w:val="21"/>
        </w:rPr>
      </w:pPr>
      <w:r w:rsidRPr="00243F0D">
        <w:rPr>
          <w:rFonts w:hint="eastAsia"/>
          <w:b/>
          <w:szCs w:val="21"/>
        </w:rPr>
        <w:lastRenderedPageBreak/>
        <w:t xml:space="preserve">Related Commands: </w:t>
      </w:r>
      <w:r w:rsidR="006F64D3" w:rsidRPr="00243F0D">
        <w:rPr>
          <w:b/>
          <w:szCs w:val="21"/>
        </w:rPr>
        <w:t>SYST:REM</w:t>
      </w:r>
    </w:p>
    <w:p w:rsidR="00F954A1" w:rsidRPr="00243F0D" w:rsidRDefault="00F954A1" w:rsidP="00043D36">
      <w:pPr>
        <w:rPr>
          <w:b/>
          <w:color w:val="FF0000"/>
          <w:szCs w:val="21"/>
        </w:rPr>
      </w:pPr>
    </w:p>
    <w:p w:rsidR="006F64D3" w:rsidRPr="00243F0D" w:rsidRDefault="006F64D3" w:rsidP="00043D36">
      <w:pPr>
        <w:rPr>
          <w:b/>
          <w:szCs w:val="21"/>
        </w:rPr>
      </w:pPr>
      <w:r w:rsidRPr="00243F0D">
        <w:rPr>
          <w:b/>
          <w:szCs w:val="21"/>
        </w:rPr>
        <w:t>SYST</w:t>
      </w:r>
      <w:r w:rsidRPr="00243F0D">
        <w:rPr>
          <w:szCs w:val="21"/>
        </w:rPr>
        <w:t>em</w:t>
      </w:r>
      <w:r w:rsidRPr="00243F0D">
        <w:rPr>
          <w:b/>
          <w:szCs w:val="21"/>
        </w:rPr>
        <w:t>:REM</w:t>
      </w:r>
      <w:r w:rsidRPr="00243F0D">
        <w:rPr>
          <w:szCs w:val="21"/>
        </w:rPr>
        <w:t>ote</w:t>
      </w:r>
    </w:p>
    <w:p w:rsidR="00605F6F" w:rsidRPr="00243F0D" w:rsidRDefault="00AF290F" w:rsidP="00605F6F">
      <w:pPr>
        <w:rPr>
          <w:szCs w:val="21"/>
        </w:rPr>
      </w:pPr>
      <w:r w:rsidRPr="00243F0D">
        <w:rPr>
          <w:rFonts w:hint="eastAsia"/>
          <w:szCs w:val="21"/>
        </w:rPr>
        <w:t>This command sets the electronic load to stay in remote control mode when the operation is conducted over RS-232 interface. In remote control mode, except 2</w:t>
      </w:r>
      <w:r w:rsidRPr="00243F0D">
        <w:rPr>
          <w:rFonts w:hint="eastAsia"/>
          <w:szCs w:val="21"/>
          <w:vertAlign w:val="superscript"/>
        </w:rPr>
        <w:t>nd</w:t>
      </w:r>
      <w:r w:rsidRPr="00243F0D">
        <w:rPr>
          <w:rFonts w:hint="eastAsia"/>
          <w:szCs w:val="21"/>
        </w:rPr>
        <w:t xml:space="preserve">+Local, all other keys on the front panel are disabled. </w:t>
      </w:r>
    </w:p>
    <w:p w:rsidR="006F64D3" w:rsidRPr="00243F0D" w:rsidRDefault="006F64D3" w:rsidP="00605F6F">
      <w:pPr>
        <w:rPr>
          <w:szCs w:val="21"/>
        </w:rPr>
      </w:pPr>
    </w:p>
    <w:p w:rsidR="006F64D3" w:rsidRPr="00243F0D" w:rsidRDefault="005233E4" w:rsidP="00043D36">
      <w:pPr>
        <w:rPr>
          <w:szCs w:val="21"/>
        </w:rPr>
      </w:pPr>
      <w:r w:rsidRPr="00243F0D">
        <w:rPr>
          <w:rFonts w:hint="eastAsia"/>
          <w:b/>
          <w:szCs w:val="21"/>
        </w:rPr>
        <w:t xml:space="preserve">Command Syntax: </w:t>
      </w:r>
      <w:r w:rsidR="006F64D3" w:rsidRPr="00243F0D">
        <w:rPr>
          <w:b/>
          <w:szCs w:val="21"/>
        </w:rPr>
        <w:t>SYST</w:t>
      </w:r>
      <w:r w:rsidR="006F64D3" w:rsidRPr="00243F0D">
        <w:rPr>
          <w:szCs w:val="21"/>
        </w:rPr>
        <w:t>em</w:t>
      </w:r>
      <w:r w:rsidR="006F64D3" w:rsidRPr="00243F0D">
        <w:rPr>
          <w:b/>
          <w:szCs w:val="21"/>
        </w:rPr>
        <w:t>:REM</w:t>
      </w:r>
      <w:r w:rsidR="006F64D3" w:rsidRPr="00243F0D">
        <w:rPr>
          <w:szCs w:val="21"/>
        </w:rPr>
        <w:t>ote</w:t>
      </w:r>
    </w:p>
    <w:p w:rsidR="006F64D3" w:rsidRPr="00243F0D" w:rsidRDefault="005233E4" w:rsidP="00043D36">
      <w:pPr>
        <w:rPr>
          <w:szCs w:val="21"/>
        </w:rPr>
      </w:pPr>
      <w:r w:rsidRPr="00243F0D">
        <w:rPr>
          <w:rFonts w:hint="eastAsia"/>
          <w:b/>
          <w:szCs w:val="21"/>
        </w:rPr>
        <w:t xml:space="preserve">Parameters: </w:t>
      </w:r>
      <w:r w:rsidR="009B3A06" w:rsidRPr="00243F0D">
        <w:rPr>
          <w:rFonts w:hint="eastAsia"/>
          <w:szCs w:val="21"/>
        </w:rPr>
        <w:t>None</w:t>
      </w:r>
    </w:p>
    <w:p w:rsidR="006F64D3" w:rsidRPr="00243F0D" w:rsidRDefault="0003101B" w:rsidP="00043D36">
      <w:pPr>
        <w:rPr>
          <w:szCs w:val="21"/>
        </w:rPr>
      </w:pPr>
      <w:r w:rsidRPr="00243F0D">
        <w:rPr>
          <w:rFonts w:hint="eastAsia"/>
          <w:b/>
          <w:szCs w:val="21"/>
        </w:rPr>
        <w:t xml:space="preserve">Example: </w:t>
      </w:r>
      <w:r w:rsidR="006F64D3" w:rsidRPr="00243F0D">
        <w:rPr>
          <w:b/>
          <w:szCs w:val="21"/>
        </w:rPr>
        <w:t>SYST:REM</w:t>
      </w:r>
    </w:p>
    <w:p w:rsidR="006F64D3" w:rsidRPr="00243F0D" w:rsidRDefault="005233E4" w:rsidP="00043D36">
      <w:pPr>
        <w:rPr>
          <w:szCs w:val="21"/>
        </w:rPr>
      </w:pPr>
      <w:r w:rsidRPr="00243F0D">
        <w:rPr>
          <w:rFonts w:hint="eastAsia"/>
          <w:b/>
          <w:szCs w:val="21"/>
        </w:rPr>
        <w:t xml:space="preserve">Related Commands: </w:t>
      </w:r>
      <w:r w:rsidR="006F64D3" w:rsidRPr="00243F0D">
        <w:rPr>
          <w:b/>
          <w:szCs w:val="21"/>
        </w:rPr>
        <w:t>SYST:LOC</w:t>
      </w:r>
    </w:p>
    <w:p w:rsidR="00F954A1" w:rsidRPr="00243F0D" w:rsidRDefault="00F954A1" w:rsidP="00043D36">
      <w:pPr>
        <w:rPr>
          <w:szCs w:val="21"/>
        </w:rPr>
      </w:pPr>
    </w:p>
    <w:p w:rsidR="006F64D3" w:rsidRPr="00243F0D" w:rsidRDefault="006F64D3" w:rsidP="00997A22">
      <w:pPr>
        <w:outlineLvl w:val="2"/>
        <w:rPr>
          <w:b/>
          <w:szCs w:val="21"/>
        </w:rPr>
      </w:pPr>
      <w:r w:rsidRPr="00243F0D">
        <w:rPr>
          <w:b/>
          <w:szCs w:val="21"/>
        </w:rPr>
        <w:t>SYSTem:RWLock</w:t>
      </w:r>
    </w:p>
    <w:p w:rsidR="00605F6F" w:rsidRPr="00243F0D" w:rsidRDefault="00796CE5" w:rsidP="00605F6F">
      <w:pPr>
        <w:rPr>
          <w:szCs w:val="21"/>
        </w:rPr>
      </w:pPr>
      <w:r w:rsidRPr="00243F0D">
        <w:rPr>
          <w:rFonts w:hint="eastAsia"/>
          <w:szCs w:val="21"/>
        </w:rPr>
        <w:t>This command sets the electronic load to stay in remote control mode when the operation is conducted over RS-232 interface. In remote control mode, all other keys on the front panel are disabled.</w:t>
      </w:r>
    </w:p>
    <w:p w:rsidR="00796CE5" w:rsidRPr="00243F0D" w:rsidRDefault="00796CE5" w:rsidP="00997A22">
      <w:pPr>
        <w:outlineLvl w:val="2"/>
        <w:rPr>
          <w:b/>
          <w:szCs w:val="21"/>
        </w:rPr>
      </w:pPr>
    </w:p>
    <w:p w:rsidR="006F64D3" w:rsidRPr="00243F0D" w:rsidRDefault="005233E4" w:rsidP="00997A22">
      <w:pPr>
        <w:outlineLvl w:val="2"/>
        <w:rPr>
          <w:b/>
          <w:szCs w:val="21"/>
        </w:rPr>
      </w:pPr>
      <w:r w:rsidRPr="00243F0D">
        <w:rPr>
          <w:rFonts w:hint="eastAsia"/>
          <w:b/>
          <w:szCs w:val="21"/>
        </w:rPr>
        <w:t xml:space="preserve">Command Syntax: </w:t>
      </w:r>
      <w:r w:rsidR="006F64D3" w:rsidRPr="00243F0D">
        <w:rPr>
          <w:b/>
          <w:szCs w:val="21"/>
        </w:rPr>
        <w:t>SYSTem:RWLock</w:t>
      </w:r>
    </w:p>
    <w:p w:rsidR="006F64D3" w:rsidRPr="00243F0D" w:rsidRDefault="005233E4" w:rsidP="00997A22">
      <w:pPr>
        <w:rPr>
          <w:szCs w:val="21"/>
        </w:rPr>
      </w:pPr>
      <w:r w:rsidRPr="00243F0D">
        <w:rPr>
          <w:rFonts w:hint="eastAsia"/>
          <w:b/>
          <w:szCs w:val="21"/>
        </w:rPr>
        <w:t xml:space="preserve">Parameters: </w:t>
      </w:r>
      <w:r w:rsidR="009B3A06" w:rsidRPr="00243F0D">
        <w:rPr>
          <w:rFonts w:hint="eastAsia"/>
          <w:szCs w:val="21"/>
        </w:rPr>
        <w:t>None</w:t>
      </w:r>
    </w:p>
    <w:p w:rsidR="006F64D3" w:rsidRPr="00243F0D" w:rsidRDefault="0003101B" w:rsidP="00997A22">
      <w:pPr>
        <w:rPr>
          <w:szCs w:val="21"/>
        </w:rPr>
      </w:pPr>
      <w:r w:rsidRPr="00243F0D">
        <w:rPr>
          <w:rFonts w:hint="eastAsia"/>
          <w:b/>
          <w:szCs w:val="21"/>
        </w:rPr>
        <w:t xml:space="preserve">Example: </w:t>
      </w:r>
      <w:r w:rsidR="006F64D3" w:rsidRPr="00243F0D">
        <w:rPr>
          <w:b/>
          <w:szCs w:val="21"/>
        </w:rPr>
        <w:t>SYST: RWL</w:t>
      </w:r>
    </w:p>
    <w:p w:rsidR="006F64D3" w:rsidRDefault="006F64D3" w:rsidP="00243F0D">
      <w:pPr>
        <w:outlineLvl w:val="0"/>
        <w:rPr>
          <w:rFonts w:ascii="Arial" w:hAnsi="Arial"/>
          <w:b/>
          <w:sz w:val="36"/>
        </w:rPr>
      </w:pPr>
      <w:bookmarkStart w:id="10" w:name="_Toc264883473"/>
    </w:p>
    <w:p w:rsidR="00034A61" w:rsidRDefault="00034A61" w:rsidP="00243F0D">
      <w:pPr>
        <w:outlineLvl w:val="0"/>
        <w:rPr>
          <w:rFonts w:ascii="Arial" w:hAnsi="Arial"/>
          <w:b/>
          <w:sz w:val="36"/>
        </w:rPr>
      </w:pPr>
    </w:p>
    <w:p w:rsidR="00034A61" w:rsidRDefault="00034A61" w:rsidP="00243F0D">
      <w:pPr>
        <w:outlineLvl w:val="0"/>
        <w:rPr>
          <w:rFonts w:ascii="Arial" w:hAnsi="Arial"/>
          <w:b/>
          <w:sz w:val="36"/>
        </w:rPr>
      </w:pPr>
    </w:p>
    <w:p w:rsidR="00034A61" w:rsidRDefault="00034A61" w:rsidP="00243F0D">
      <w:pPr>
        <w:outlineLvl w:val="0"/>
        <w:rPr>
          <w:rFonts w:ascii="Arial" w:hAnsi="Arial"/>
          <w:b/>
          <w:sz w:val="36"/>
        </w:rPr>
      </w:pPr>
    </w:p>
    <w:p w:rsidR="00034A61" w:rsidRDefault="00034A61" w:rsidP="00243F0D">
      <w:pPr>
        <w:outlineLvl w:val="0"/>
        <w:rPr>
          <w:rFonts w:ascii="Arial" w:hAnsi="Arial"/>
          <w:b/>
          <w:sz w:val="36"/>
        </w:rPr>
      </w:pPr>
    </w:p>
    <w:p w:rsidR="00034A61" w:rsidRDefault="00034A61" w:rsidP="00243F0D">
      <w:pPr>
        <w:outlineLvl w:val="0"/>
        <w:rPr>
          <w:rFonts w:ascii="Arial" w:hAnsi="Arial"/>
          <w:b/>
          <w:sz w:val="36"/>
        </w:rPr>
      </w:pPr>
    </w:p>
    <w:p w:rsidR="00034A61" w:rsidRDefault="00034A61" w:rsidP="00243F0D">
      <w:pPr>
        <w:outlineLvl w:val="0"/>
        <w:rPr>
          <w:rFonts w:ascii="Arial" w:hAnsi="Arial"/>
          <w:b/>
          <w:sz w:val="36"/>
        </w:rPr>
      </w:pPr>
    </w:p>
    <w:p w:rsidR="00034A61" w:rsidRDefault="00034A61" w:rsidP="00243F0D">
      <w:pPr>
        <w:outlineLvl w:val="0"/>
        <w:rPr>
          <w:rFonts w:ascii="Arial" w:hAnsi="Arial"/>
          <w:b/>
          <w:sz w:val="36"/>
        </w:rPr>
      </w:pPr>
    </w:p>
    <w:p w:rsidR="00034A61" w:rsidRDefault="00034A61" w:rsidP="00243F0D">
      <w:pPr>
        <w:outlineLvl w:val="0"/>
        <w:rPr>
          <w:rFonts w:ascii="Arial" w:hAnsi="Arial"/>
          <w:b/>
          <w:sz w:val="36"/>
        </w:rPr>
      </w:pPr>
    </w:p>
    <w:p w:rsidR="00034A61" w:rsidRDefault="00034A61" w:rsidP="00243F0D">
      <w:pPr>
        <w:outlineLvl w:val="0"/>
        <w:rPr>
          <w:rFonts w:ascii="Arial" w:hAnsi="Arial"/>
          <w:b/>
          <w:sz w:val="36"/>
        </w:rPr>
      </w:pPr>
    </w:p>
    <w:p w:rsidR="00034A61" w:rsidRDefault="00034A61" w:rsidP="00243F0D">
      <w:pPr>
        <w:outlineLvl w:val="0"/>
        <w:rPr>
          <w:rFonts w:ascii="Arial" w:hAnsi="Arial"/>
          <w:b/>
          <w:sz w:val="36"/>
        </w:rPr>
      </w:pPr>
    </w:p>
    <w:p w:rsidR="00034A61" w:rsidRDefault="00034A61" w:rsidP="00243F0D">
      <w:pPr>
        <w:outlineLvl w:val="0"/>
        <w:rPr>
          <w:rFonts w:ascii="Arial" w:hAnsi="Arial"/>
          <w:b/>
          <w:sz w:val="36"/>
        </w:rPr>
      </w:pPr>
    </w:p>
    <w:p w:rsidR="00034A61" w:rsidRDefault="00034A61" w:rsidP="00243F0D">
      <w:pPr>
        <w:outlineLvl w:val="0"/>
        <w:rPr>
          <w:rFonts w:ascii="Arial" w:hAnsi="Arial"/>
          <w:b/>
          <w:sz w:val="36"/>
        </w:rPr>
      </w:pPr>
    </w:p>
    <w:bookmarkEnd w:id="10"/>
    <w:p w:rsidR="006F64D3" w:rsidRPr="00243F0D" w:rsidRDefault="008E004E" w:rsidP="00043D36">
      <w:pPr>
        <w:jc w:val="center"/>
        <w:outlineLvl w:val="0"/>
        <w:rPr>
          <w:sz w:val="32"/>
          <w:szCs w:val="32"/>
        </w:rPr>
      </w:pPr>
      <w:r w:rsidRPr="00243F0D">
        <w:rPr>
          <w:rFonts w:ascii="Arial" w:hAnsi="Arial" w:hint="eastAsia"/>
          <w:b/>
          <w:sz w:val="32"/>
          <w:szCs w:val="32"/>
        </w:rPr>
        <w:lastRenderedPageBreak/>
        <w:t>Chapter IV Register Status Report</w:t>
      </w:r>
    </w:p>
    <w:p w:rsidR="005150E7" w:rsidRPr="00243F0D" w:rsidRDefault="005150E7" w:rsidP="005150E7">
      <w:pPr>
        <w:rPr>
          <w:szCs w:val="21"/>
        </w:rPr>
      </w:pPr>
      <w:r w:rsidRPr="00243F0D">
        <w:rPr>
          <w:szCs w:val="21"/>
        </w:rPr>
        <w:t>This chapter discussed abo</w:t>
      </w:r>
      <w:r w:rsidR="004A6AFA" w:rsidRPr="00243F0D">
        <w:rPr>
          <w:szCs w:val="21"/>
        </w:rPr>
        <w:t>ut the status registers of 375X</w:t>
      </w:r>
      <w:r w:rsidR="004A6AFA" w:rsidRPr="00243F0D">
        <w:rPr>
          <w:rFonts w:hint="eastAsia"/>
          <w:szCs w:val="21"/>
        </w:rPr>
        <w:t>&amp;376X</w:t>
      </w:r>
      <w:r w:rsidRPr="00243F0D">
        <w:rPr>
          <w:szCs w:val="21"/>
        </w:rPr>
        <w:t xml:space="preserve"> series electronic load. The status register can be used to determine the operation condition of the electronic load at any time. For example, you can set the electronic load to generate an interruption (a request service) for emergency, such as an overvoltage protection. In consequence, your program can take appropriate measures for such interruptions.</w:t>
      </w:r>
    </w:p>
    <w:p w:rsidR="005150E7" w:rsidRPr="00243F0D" w:rsidRDefault="005150E7" w:rsidP="005150E7">
      <w:pPr>
        <w:rPr>
          <w:rFonts w:ascii="Arial" w:hAnsi="Arial" w:cs="Arial"/>
          <w:kern w:val="0"/>
          <w:szCs w:val="21"/>
        </w:rPr>
      </w:pPr>
      <w:r w:rsidRPr="00243F0D">
        <w:rPr>
          <w:szCs w:val="21"/>
        </w:rPr>
        <w:t xml:space="preserve">The status register groups of the electronic load are illustrated as in Figure 4-1.Standard Event Register, Output Queue, Status Byte Register and Service Request Enable Register perform the standard GPIB functions, which defined in </w:t>
      </w:r>
      <w:r w:rsidRPr="00243F0D">
        <w:rPr>
          <w:kern w:val="0"/>
          <w:szCs w:val="21"/>
        </w:rPr>
        <w:t>IEEE 488.2 standard digital interface for the programmable instrument. While Operation Status Register and Questionable Status Register report the state of the electronic load.</w:t>
      </w:r>
    </w:p>
    <w:p w:rsidR="006F64D3" w:rsidRPr="00243F0D" w:rsidRDefault="005150E7" w:rsidP="005150E7">
      <w:pPr>
        <w:rPr>
          <w:szCs w:val="21"/>
        </w:rPr>
      </w:pPr>
      <w:r w:rsidRPr="00243F0D">
        <w:rPr>
          <w:szCs w:val="21"/>
        </w:rPr>
        <w:t>The following table defines each status register: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8"/>
        <w:gridCol w:w="1243"/>
        <w:gridCol w:w="7513"/>
      </w:tblGrid>
      <w:tr w:rsidR="005150E7" w:rsidRPr="00243F0D" w:rsidTr="00106DEE">
        <w:tc>
          <w:tcPr>
            <w:tcW w:w="708" w:type="dxa"/>
            <w:tcBorders>
              <w:top w:val="single" w:sz="4" w:space="0" w:color="auto"/>
              <w:left w:val="single" w:sz="4" w:space="0" w:color="auto"/>
              <w:bottom w:val="single" w:sz="4" w:space="0" w:color="auto"/>
              <w:right w:val="single" w:sz="4" w:space="0" w:color="auto"/>
            </w:tcBorders>
          </w:tcPr>
          <w:p w:rsidR="005150E7" w:rsidRPr="00243F0D" w:rsidRDefault="005150E7" w:rsidP="00BA64AD">
            <w:pPr>
              <w:jc w:val="center"/>
              <w:rPr>
                <w:b/>
                <w:szCs w:val="21"/>
              </w:rPr>
            </w:pPr>
            <w:r w:rsidRPr="00243F0D">
              <w:rPr>
                <w:b/>
                <w:szCs w:val="21"/>
              </w:rPr>
              <w:t>BIT</w:t>
            </w:r>
          </w:p>
        </w:tc>
        <w:tc>
          <w:tcPr>
            <w:tcW w:w="1243" w:type="dxa"/>
            <w:tcBorders>
              <w:top w:val="single" w:sz="4" w:space="0" w:color="auto"/>
              <w:left w:val="single" w:sz="4" w:space="0" w:color="auto"/>
              <w:bottom w:val="single" w:sz="4" w:space="0" w:color="auto"/>
              <w:right w:val="single" w:sz="4" w:space="0" w:color="auto"/>
            </w:tcBorders>
          </w:tcPr>
          <w:p w:rsidR="005150E7" w:rsidRPr="00243F0D" w:rsidRDefault="005150E7" w:rsidP="00BA64AD">
            <w:pPr>
              <w:rPr>
                <w:b/>
                <w:szCs w:val="21"/>
              </w:rPr>
            </w:pPr>
            <w:r w:rsidRPr="00243F0D">
              <w:rPr>
                <w:b/>
                <w:szCs w:val="21"/>
              </w:rPr>
              <w:t>Signal</w:t>
            </w:r>
          </w:p>
        </w:tc>
        <w:tc>
          <w:tcPr>
            <w:tcW w:w="7513" w:type="dxa"/>
            <w:tcBorders>
              <w:top w:val="single" w:sz="4" w:space="0" w:color="auto"/>
              <w:left w:val="single" w:sz="4" w:space="0" w:color="auto"/>
              <w:bottom w:val="single" w:sz="4" w:space="0" w:color="auto"/>
              <w:right w:val="single" w:sz="4" w:space="0" w:color="auto"/>
            </w:tcBorders>
          </w:tcPr>
          <w:p w:rsidR="005150E7" w:rsidRPr="00243F0D" w:rsidRDefault="005150E7" w:rsidP="00BA64AD">
            <w:pPr>
              <w:rPr>
                <w:b/>
                <w:szCs w:val="21"/>
              </w:rPr>
            </w:pPr>
            <w:r w:rsidRPr="00243F0D">
              <w:rPr>
                <w:b/>
                <w:szCs w:val="21"/>
              </w:rPr>
              <w:t>Meaning</w:t>
            </w:r>
          </w:p>
        </w:tc>
      </w:tr>
      <w:tr w:rsidR="005150E7" w:rsidRPr="00243F0D" w:rsidTr="00106DEE">
        <w:tc>
          <w:tcPr>
            <w:tcW w:w="708" w:type="dxa"/>
            <w:tcBorders>
              <w:top w:val="single" w:sz="4" w:space="0" w:color="auto"/>
              <w:left w:val="single" w:sz="4" w:space="0" w:color="auto"/>
              <w:bottom w:val="single" w:sz="4" w:space="0" w:color="auto"/>
              <w:right w:val="single" w:sz="4" w:space="0" w:color="auto"/>
            </w:tcBorders>
          </w:tcPr>
          <w:p w:rsidR="005150E7" w:rsidRPr="00243F0D" w:rsidRDefault="005150E7" w:rsidP="00BA64AD">
            <w:pPr>
              <w:jc w:val="center"/>
              <w:rPr>
                <w:szCs w:val="21"/>
              </w:rPr>
            </w:pPr>
          </w:p>
          <w:p w:rsidR="005150E7" w:rsidRPr="00243F0D" w:rsidRDefault="005150E7" w:rsidP="00BA64AD">
            <w:pPr>
              <w:jc w:val="center"/>
              <w:rPr>
                <w:szCs w:val="21"/>
              </w:rPr>
            </w:pPr>
            <w:r w:rsidRPr="00243F0D">
              <w:rPr>
                <w:szCs w:val="21"/>
              </w:rPr>
              <w:t>0</w:t>
            </w:r>
          </w:p>
          <w:p w:rsidR="005150E7" w:rsidRPr="00243F0D" w:rsidRDefault="005150E7" w:rsidP="00BA64AD">
            <w:pPr>
              <w:jc w:val="center"/>
              <w:rPr>
                <w:szCs w:val="21"/>
              </w:rPr>
            </w:pPr>
            <w:r w:rsidRPr="00243F0D">
              <w:rPr>
                <w:szCs w:val="21"/>
              </w:rPr>
              <w:t>1</w:t>
            </w:r>
          </w:p>
        </w:tc>
        <w:tc>
          <w:tcPr>
            <w:tcW w:w="1243" w:type="dxa"/>
            <w:tcBorders>
              <w:top w:val="single" w:sz="4" w:space="0" w:color="auto"/>
              <w:left w:val="single" w:sz="4" w:space="0" w:color="auto"/>
              <w:bottom w:val="single" w:sz="4" w:space="0" w:color="auto"/>
              <w:right w:val="single" w:sz="4" w:space="0" w:color="auto"/>
            </w:tcBorders>
          </w:tcPr>
          <w:p w:rsidR="005150E7" w:rsidRPr="00243F0D" w:rsidRDefault="005150E7" w:rsidP="00BA64AD">
            <w:pPr>
              <w:rPr>
                <w:szCs w:val="21"/>
              </w:rPr>
            </w:pPr>
          </w:p>
          <w:p w:rsidR="005150E7" w:rsidRPr="00243F0D" w:rsidRDefault="005150E7" w:rsidP="00BA64AD">
            <w:pPr>
              <w:rPr>
                <w:szCs w:val="21"/>
              </w:rPr>
            </w:pPr>
            <w:r w:rsidRPr="00243F0D">
              <w:rPr>
                <w:szCs w:val="21"/>
              </w:rPr>
              <w:t>CAL</w:t>
            </w:r>
          </w:p>
          <w:p w:rsidR="005150E7" w:rsidRPr="00243F0D" w:rsidRDefault="005150E7" w:rsidP="00BA64AD">
            <w:pPr>
              <w:rPr>
                <w:szCs w:val="21"/>
              </w:rPr>
            </w:pPr>
            <w:r w:rsidRPr="00243F0D">
              <w:rPr>
                <w:szCs w:val="21"/>
              </w:rPr>
              <w:t>WTG</w:t>
            </w:r>
          </w:p>
        </w:tc>
        <w:tc>
          <w:tcPr>
            <w:tcW w:w="7513" w:type="dxa"/>
            <w:tcBorders>
              <w:top w:val="single" w:sz="4" w:space="0" w:color="auto"/>
              <w:left w:val="single" w:sz="4" w:space="0" w:color="auto"/>
              <w:bottom w:val="single" w:sz="4" w:space="0" w:color="auto"/>
              <w:right w:val="single" w:sz="4" w:space="0" w:color="auto"/>
            </w:tcBorders>
          </w:tcPr>
          <w:p w:rsidR="005150E7" w:rsidRPr="00243F0D" w:rsidRDefault="005150E7" w:rsidP="00BA64AD">
            <w:pPr>
              <w:rPr>
                <w:b/>
                <w:szCs w:val="21"/>
              </w:rPr>
            </w:pPr>
            <w:r w:rsidRPr="00243F0D">
              <w:rPr>
                <w:b/>
                <w:szCs w:val="21"/>
              </w:rPr>
              <w:t>Operation Status Register</w:t>
            </w:r>
          </w:p>
          <w:p w:rsidR="005150E7" w:rsidRPr="00243F0D" w:rsidRDefault="005150E7" w:rsidP="00BA64AD">
            <w:pPr>
              <w:rPr>
                <w:szCs w:val="21"/>
              </w:rPr>
            </w:pPr>
            <w:r w:rsidRPr="00243F0D">
              <w:rPr>
                <w:szCs w:val="21"/>
              </w:rPr>
              <w:t>Calibrating: The electronic load is in calibrating mode.</w:t>
            </w:r>
          </w:p>
          <w:p w:rsidR="005150E7" w:rsidRPr="00243F0D" w:rsidRDefault="005150E7" w:rsidP="00BA64AD">
            <w:pPr>
              <w:rPr>
                <w:szCs w:val="21"/>
              </w:rPr>
            </w:pPr>
            <w:r w:rsidRPr="00243F0D">
              <w:rPr>
                <w:szCs w:val="21"/>
              </w:rPr>
              <w:t>Waiting for trigger signal: The electronic load is waiting for a trigger signal.</w:t>
            </w:r>
          </w:p>
        </w:tc>
      </w:tr>
      <w:tr w:rsidR="005150E7" w:rsidRPr="00243F0D" w:rsidTr="00106DEE">
        <w:tc>
          <w:tcPr>
            <w:tcW w:w="708" w:type="dxa"/>
            <w:tcBorders>
              <w:top w:val="single" w:sz="4" w:space="0" w:color="auto"/>
              <w:left w:val="single" w:sz="4" w:space="0" w:color="auto"/>
              <w:bottom w:val="single" w:sz="4" w:space="0" w:color="auto"/>
              <w:right w:val="single" w:sz="4" w:space="0" w:color="auto"/>
            </w:tcBorders>
          </w:tcPr>
          <w:p w:rsidR="005150E7" w:rsidRPr="00243F0D" w:rsidRDefault="005150E7" w:rsidP="00BA64AD">
            <w:pPr>
              <w:jc w:val="center"/>
              <w:rPr>
                <w:szCs w:val="21"/>
              </w:rPr>
            </w:pPr>
          </w:p>
          <w:p w:rsidR="005150E7" w:rsidRPr="00243F0D" w:rsidRDefault="005150E7" w:rsidP="00BA64AD">
            <w:pPr>
              <w:jc w:val="center"/>
              <w:rPr>
                <w:szCs w:val="21"/>
              </w:rPr>
            </w:pPr>
            <w:r w:rsidRPr="00243F0D">
              <w:rPr>
                <w:szCs w:val="21"/>
              </w:rPr>
              <w:t>0</w:t>
            </w:r>
          </w:p>
          <w:p w:rsidR="005150E7" w:rsidRPr="00243F0D" w:rsidRDefault="005150E7" w:rsidP="00BA64AD">
            <w:pPr>
              <w:jc w:val="center"/>
              <w:rPr>
                <w:szCs w:val="21"/>
              </w:rPr>
            </w:pPr>
          </w:p>
          <w:p w:rsidR="005150E7" w:rsidRPr="00243F0D" w:rsidRDefault="005150E7" w:rsidP="00BA64AD">
            <w:pPr>
              <w:jc w:val="center"/>
              <w:rPr>
                <w:szCs w:val="21"/>
              </w:rPr>
            </w:pPr>
          </w:p>
          <w:p w:rsidR="005150E7" w:rsidRPr="00243F0D" w:rsidRDefault="005150E7" w:rsidP="00BA64AD">
            <w:pPr>
              <w:jc w:val="center"/>
              <w:rPr>
                <w:szCs w:val="21"/>
              </w:rPr>
            </w:pPr>
            <w:r w:rsidRPr="00243F0D">
              <w:rPr>
                <w:szCs w:val="21"/>
              </w:rPr>
              <w:t>1</w:t>
            </w:r>
          </w:p>
          <w:p w:rsidR="005150E7" w:rsidRPr="00243F0D" w:rsidRDefault="005150E7" w:rsidP="00BA64AD">
            <w:pPr>
              <w:jc w:val="center"/>
              <w:rPr>
                <w:szCs w:val="21"/>
              </w:rPr>
            </w:pPr>
          </w:p>
          <w:p w:rsidR="005150E7" w:rsidRPr="00243F0D" w:rsidRDefault="005150E7" w:rsidP="00BA64AD">
            <w:pPr>
              <w:jc w:val="center"/>
              <w:rPr>
                <w:szCs w:val="21"/>
              </w:rPr>
            </w:pPr>
          </w:p>
          <w:p w:rsidR="005150E7" w:rsidRPr="00243F0D" w:rsidRDefault="005150E7" w:rsidP="00BA64AD">
            <w:pPr>
              <w:jc w:val="center"/>
              <w:rPr>
                <w:szCs w:val="21"/>
              </w:rPr>
            </w:pPr>
          </w:p>
          <w:p w:rsidR="005150E7" w:rsidRPr="00243F0D" w:rsidRDefault="005150E7" w:rsidP="00BA64AD">
            <w:pPr>
              <w:jc w:val="center"/>
              <w:rPr>
                <w:szCs w:val="21"/>
              </w:rPr>
            </w:pPr>
            <w:r w:rsidRPr="00243F0D">
              <w:rPr>
                <w:szCs w:val="21"/>
              </w:rPr>
              <w:t>2</w:t>
            </w:r>
          </w:p>
          <w:p w:rsidR="005150E7" w:rsidRPr="00243F0D" w:rsidRDefault="005150E7" w:rsidP="00BA64AD">
            <w:pPr>
              <w:jc w:val="center"/>
              <w:rPr>
                <w:szCs w:val="21"/>
              </w:rPr>
            </w:pPr>
          </w:p>
          <w:p w:rsidR="005150E7" w:rsidRPr="00243F0D" w:rsidRDefault="005150E7" w:rsidP="00BA64AD">
            <w:pPr>
              <w:jc w:val="center"/>
              <w:rPr>
                <w:szCs w:val="21"/>
              </w:rPr>
            </w:pPr>
          </w:p>
          <w:p w:rsidR="005150E7" w:rsidRPr="00243F0D" w:rsidRDefault="005150E7" w:rsidP="00BA64AD">
            <w:pPr>
              <w:jc w:val="center"/>
              <w:rPr>
                <w:szCs w:val="21"/>
              </w:rPr>
            </w:pPr>
          </w:p>
          <w:p w:rsidR="005150E7" w:rsidRPr="00243F0D" w:rsidRDefault="005150E7" w:rsidP="00BA64AD">
            <w:pPr>
              <w:jc w:val="center"/>
              <w:rPr>
                <w:szCs w:val="21"/>
              </w:rPr>
            </w:pPr>
          </w:p>
          <w:p w:rsidR="005150E7" w:rsidRPr="00243F0D" w:rsidRDefault="005150E7" w:rsidP="00BA64AD">
            <w:pPr>
              <w:jc w:val="center"/>
              <w:rPr>
                <w:szCs w:val="21"/>
              </w:rPr>
            </w:pPr>
          </w:p>
          <w:p w:rsidR="005150E7" w:rsidRPr="00243F0D" w:rsidRDefault="005150E7" w:rsidP="00BA64AD">
            <w:pPr>
              <w:jc w:val="center"/>
              <w:rPr>
                <w:szCs w:val="21"/>
              </w:rPr>
            </w:pPr>
          </w:p>
          <w:p w:rsidR="005150E7" w:rsidRPr="00243F0D" w:rsidRDefault="005150E7" w:rsidP="00BA64AD">
            <w:pPr>
              <w:jc w:val="center"/>
              <w:rPr>
                <w:szCs w:val="21"/>
              </w:rPr>
            </w:pPr>
            <w:r w:rsidRPr="00243F0D">
              <w:rPr>
                <w:szCs w:val="21"/>
              </w:rPr>
              <w:t>3</w:t>
            </w:r>
          </w:p>
          <w:p w:rsidR="005150E7" w:rsidRPr="00243F0D" w:rsidRDefault="005150E7" w:rsidP="00BA64AD">
            <w:pPr>
              <w:jc w:val="center"/>
              <w:rPr>
                <w:szCs w:val="21"/>
              </w:rPr>
            </w:pPr>
          </w:p>
          <w:p w:rsidR="005150E7" w:rsidRPr="00243F0D" w:rsidRDefault="005150E7" w:rsidP="00BA64AD">
            <w:pPr>
              <w:jc w:val="center"/>
              <w:rPr>
                <w:szCs w:val="21"/>
              </w:rPr>
            </w:pPr>
          </w:p>
          <w:p w:rsidR="005150E7" w:rsidRPr="00243F0D" w:rsidRDefault="005150E7" w:rsidP="00BA64AD">
            <w:pPr>
              <w:jc w:val="center"/>
              <w:rPr>
                <w:szCs w:val="21"/>
              </w:rPr>
            </w:pPr>
          </w:p>
          <w:p w:rsidR="005150E7" w:rsidRPr="00243F0D" w:rsidRDefault="005150E7" w:rsidP="00BA64AD">
            <w:pPr>
              <w:jc w:val="center"/>
              <w:rPr>
                <w:szCs w:val="21"/>
              </w:rPr>
            </w:pPr>
            <w:r w:rsidRPr="00243F0D">
              <w:rPr>
                <w:szCs w:val="21"/>
              </w:rPr>
              <w:t>4</w:t>
            </w:r>
          </w:p>
          <w:p w:rsidR="005150E7" w:rsidRPr="00243F0D" w:rsidRDefault="005150E7" w:rsidP="00BA64AD">
            <w:pPr>
              <w:jc w:val="center"/>
              <w:rPr>
                <w:szCs w:val="21"/>
              </w:rPr>
            </w:pPr>
          </w:p>
          <w:p w:rsidR="005150E7" w:rsidRPr="00243F0D" w:rsidRDefault="005150E7" w:rsidP="00BA64AD">
            <w:pPr>
              <w:jc w:val="center"/>
              <w:rPr>
                <w:szCs w:val="21"/>
              </w:rPr>
            </w:pPr>
          </w:p>
          <w:p w:rsidR="005150E7" w:rsidRPr="00243F0D" w:rsidRDefault="005150E7" w:rsidP="00BA64AD">
            <w:pPr>
              <w:jc w:val="center"/>
              <w:rPr>
                <w:szCs w:val="21"/>
              </w:rPr>
            </w:pPr>
          </w:p>
          <w:p w:rsidR="005150E7" w:rsidRPr="00243F0D" w:rsidRDefault="005150E7" w:rsidP="00BA64AD">
            <w:pPr>
              <w:jc w:val="center"/>
              <w:rPr>
                <w:szCs w:val="21"/>
              </w:rPr>
            </w:pPr>
            <w:r w:rsidRPr="00243F0D">
              <w:rPr>
                <w:szCs w:val="21"/>
              </w:rPr>
              <w:t>5</w:t>
            </w:r>
          </w:p>
          <w:p w:rsidR="005150E7" w:rsidRPr="00243F0D" w:rsidRDefault="005150E7" w:rsidP="00BA64AD">
            <w:pPr>
              <w:jc w:val="center"/>
              <w:rPr>
                <w:szCs w:val="21"/>
              </w:rPr>
            </w:pPr>
          </w:p>
          <w:p w:rsidR="005150E7" w:rsidRPr="00243F0D" w:rsidRDefault="005150E7" w:rsidP="00BA64AD">
            <w:pPr>
              <w:jc w:val="center"/>
              <w:rPr>
                <w:szCs w:val="21"/>
              </w:rPr>
            </w:pPr>
          </w:p>
          <w:p w:rsidR="005150E7" w:rsidRPr="00243F0D" w:rsidRDefault="005150E7" w:rsidP="00BA64AD">
            <w:pPr>
              <w:jc w:val="center"/>
              <w:rPr>
                <w:szCs w:val="21"/>
              </w:rPr>
            </w:pPr>
          </w:p>
          <w:p w:rsidR="005150E7" w:rsidRPr="00243F0D" w:rsidRDefault="005150E7" w:rsidP="00BA64AD">
            <w:pPr>
              <w:jc w:val="center"/>
              <w:rPr>
                <w:szCs w:val="21"/>
              </w:rPr>
            </w:pPr>
            <w:r w:rsidRPr="00243F0D">
              <w:rPr>
                <w:szCs w:val="21"/>
              </w:rPr>
              <w:t>6</w:t>
            </w:r>
          </w:p>
          <w:p w:rsidR="005150E7" w:rsidRPr="00243F0D" w:rsidRDefault="005150E7" w:rsidP="00BA64AD">
            <w:pPr>
              <w:jc w:val="center"/>
              <w:rPr>
                <w:szCs w:val="21"/>
              </w:rPr>
            </w:pPr>
            <w:r w:rsidRPr="00243F0D">
              <w:rPr>
                <w:szCs w:val="21"/>
              </w:rPr>
              <w:t>7</w:t>
            </w:r>
          </w:p>
          <w:p w:rsidR="005150E7" w:rsidRPr="00243F0D" w:rsidRDefault="005150E7" w:rsidP="00BA64AD">
            <w:pPr>
              <w:jc w:val="center"/>
              <w:rPr>
                <w:szCs w:val="21"/>
              </w:rPr>
            </w:pPr>
            <w:r w:rsidRPr="00243F0D">
              <w:rPr>
                <w:szCs w:val="21"/>
              </w:rPr>
              <w:lastRenderedPageBreak/>
              <w:t>8</w:t>
            </w:r>
          </w:p>
          <w:p w:rsidR="005150E7" w:rsidRPr="00243F0D" w:rsidRDefault="005150E7" w:rsidP="00BA64AD">
            <w:pPr>
              <w:jc w:val="center"/>
              <w:rPr>
                <w:szCs w:val="21"/>
              </w:rPr>
            </w:pPr>
            <w:r w:rsidRPr="00243F0D">
              <w:rPr>
                <w:szCs w:val="21"/>
              </w:rPr>
              <w:t>9</w:t>
            </w:r>
          </w:p>
          <w:p w:rsidR="005150E7" w:rsidRPr="00243F0D" w:rsidRDefault="005150E7" w:rsidP="00BA64AD">
            <w:pPr>
              <w:jc w:val="center"/>
              <w:rPr>
                <w:szCs w:val="21"/>
              </w:rPr>
            </w:pPr>
          </w:p>
          <w:p w:rsidR="005150E7" w:rsidRPr="00243F0D" w:rsidRDefault="005150E7" w:rsidP="00BA64AD">
            <w:pPr>
              <w:jc w:val="center"/>
              <w:rPr>
                <w:szCs w:val="21"/>
              </w:rPr>
            </w:pPr>
            <w:r w:rsidRPr="00243F0D">
              <w:rPr>
                <w:szCs w:val="21"/>
              </w:rPr>
              <w:t>13</w:t>
            </w:r>
          </w:p>
        </w:tc>
        <w:tc>
          <w:tcPr>
            <w:tcW w:w="1243" w:type="dxa"/>
            <w:tcBorders>
              <w:top w:val="single" w:sz="4" w:space="0" w:color="auto"/>
              <w:left w:val="single" w:sz="4" w:space="0" w:color="auto"/>
              <w:bottom w:val="single" w:sz="4" w:space="0" w:color="auto"/>
              <w:right w:val="single" w:sz="4" w:space="0" w:color="auto"/>
            </w:tcBorders>
          </w:tcPr>
          <w:p w:rsidR="005150E7" w:rsidRPr="00243F0D" w:rsidRDefault="005150E7" w:rsidP="00BA64AD">
            <w:pPr>
              <w:rPr>
                <w:szCs w:val="21"/>
              </w:rPr>
            </w:pPr>
          </w:p>
          <w:p w:rsidR="005150E7" w:rsidRPr="00243F0D" w:rsidRDefault="005150E7" w:rsidP="00BA64AD">
            <w:pPr>
              <w:rPr>
                <w:szCs w:val="21"/>
              </w:rPr>
            </w:pPr>
            <w:r w:rsidRPr="00243F0D">
              <w:rPr>
                <w:szCs w:val="21"/>
              </w:rPr>
              <w:t>VF</w:t>
            </w:r>
          </w:p>
          <w:p w:rsidR="005150E7" w:rsidRPr="00243F0D" w:rsidRDefault="005150E7" w:rsidP="00BA64AD">
            <w:pPr>
              <w:rPr>
                <w:szCs w:val="21"/>
              </w:rPr>
            </w:pPr>
          </w:p>
          <w:p w:rsidR="005150E7" w:rsidRPr="00243F0D" w:rsidRDefault="005150E7" w:rsidP="00BA64AD">
            <w:pPr>
              <w:rPr>
                <w:szCs w:val="21"/>
              </w:rPr>
            </w:pPr>
          </w:p>
          <w:p w:rsidR="005150E7" w:rsidRPr="00243F0D" w:rsidRDefault="005150E7" w:rsidP="00BA64AD">
            <w:pPr>
              <w:rPr>
                <w:szCs w:val="21"/>
              </w:rPr>
            </w:pPr>
            <w:r w:rsidRPr="00243F0D">
              <w:rPr>
                <w:szCs w:val="21"/>
              </w:rPr>
              <w:t>OV</w:t>
            </w:r>
          </w:p>
          <w:p w:rsidR="005150E7" w:rsidRPr="00243F0D" w:rsidRDefault="005150E7" w:rsidP="00BA64AD">
            <w:pPr>
              <w:rPr>
                <w:szCs w:val="21"/>
              </w:rPr>
            </w:pPr>
          </w:p>
          <w:p w:rsidR="005150E7" w:rsidRPr="00243F0D" w:rsidRDefault="005150E7" w:rsidP="00BA64AD">
            <w:pPr>
              <w:rPr>
                <w:szCs w:val="21"/>
              </w:rPr>
            </w:pPr>
          </w:p>
          <w:p w:rsidR="005150E7" w:rsidRPr="00243F0D" w:rsidRDefault="005150E7" w:rsidP="00BA64AD">
            <w:pPr>
              <w:rPr>
                <w:szCs w:val="21"/>
              </w:rPr>
            </w:pPr>
          </w:p>
          <w:p w:rsidR="005150E7" w:rsidRPr="00243F0D" w:rsidRDefault="005150E7" w:rsidP="00BA64AD">
            <w:pPr>
              <w:rPr>
                <w:szCs w:val="21"/>
              </w:rPr>
            </w:pPr>
            <w:r w:rsidRPr="00243F0D">
              <w:rPr>
                <w:szCs w:val="21"/>
              </w:rPr>
              <w:t>OC</w:t>
            </w:r>
          </w:p>
          <w:p w:rsidR="005150E7" w:rsidRPr="00243F0D" w:rsidRDefault="005150E7" w:rsidP="00BA64AD">
            <w:pPr>
              <w:rPr>
                <w:szCs w:val="21"/>
              </w:rPr>
            </w:pPr>
          </w:p>
          <w:p w:rsidR="005150E7" w:rsidRPr="00243F0D" w:rsidRDefault="005150E7" w:rsidP="00BA64AD">
            <w:pPr>
              <w:rPr>
                <w:szCs w:val="21"/>
              </w:rPr>
            </w:pPr>
          </w:p>
          <w:p w:rsidR="005150E7" w:rsidRPr="00243F0D" w:rsidRDefault="005150E7" w:rsidP="00BA64AD">
            <w:pPr>
              <w:rPr>
                <w:szCs w:val="21"/>
              </w:rPr>
            </w:pPr>
          </w:p>
          <w:p w:rsidR="005150E7" w:rsidRPr="00243F0D" w:rsidRDefault="005150E7" w:rsidP="00BA64AD">
            <w:pPr>
              <w:rPr>
                <w:szCs w:val="21"/>
              </w:rPr>
            </w:pPr>
          </w:p>
          <w:p w:rsidR="005150E7" w:rsidRPr="00243F0D" w:rsidRDefault="005150E7" w:rsidP="00BA64AD">
            <w:pPr>
              <w:rPr>
                <w:szCs w:val="21"/>
              </w:rPr>
            </w:pPr>
          </w:p>
          <w:p w:rsidR="005150E7" w:rsidRPr="00243F0D" w:rsidRDefault="005150E7" w:rsidP="00BA64AD">
            <w:pPr>
              <w:rPr>
                <w:szCs w:val="21"/>
              </w:rPr>
            </w:pPr>
          </w:p>
          <w:p w:rsidR="005150E7" w:rsidRPr="00243F0D" w:rsidRDefault="005150E7" w:rsidP="00BA64AD">
            <w:pPr>
              <w:rPr>
                <w:szCs w:val="21"/>
              </w:rPr>
            </w:pPr>
            <w:r w:rsidRPr="00243F0D">
              <w:rPr>
                <w:szCs w:val="21"/>
              </w:rPr>
              <w:t>OP</w:t>
            </w:r>
          </w:p>
          <w:p w:rsidR="005150E7" w:rsidRPr="00243F0D" w:rsidRDefault="005150E7" w:rsidP="00BA64AD">
            <w:pPr>
              <w:rPr>
                <w:szCs w:val="21"/>
              </w:rPr>
            </w:pPr>
          </w:p>
          <w:p w:rsidR="005150E7" w:rsidRPr="00243F0D" w:rsidRDefault="005150E7" w:rsidP="00BA64AD">
            <w:pPr>
              <w:rPr>
                <w:szCs w:val="21"/>
              </w:rPr>
            </w:pPr>
          </w:p>
          <w:p w:rsidR="005150E7" w:rsidRPr="00243F0D" w:rsidRDefault="005150E7" w:rsidP="00BA64AD">
            <w:pPr>
              <w:rPr>
                <w:szCs w:val="21"/>
              </w:rPr>
            </w:pPr>
          </w:p>
          <w:p w:rsidR="005150E7" w:rsidRPr="00243F0D" w:rsidRDefault="005150E7" w:rsidP="00BA64AD">
            <w:pPr>
              <w:rPr>
                <w:szCs w:val="21"/>
              </w:rPr>
            </w:pPr>
            <w:r w:rsidRPr="00243F0D">
              <w:rPr>
                <w:szCs w:val="21"/>
              </w:rPr>
              <w:t>RV</w:t>
            </w:r>
          </w:p>
          <w:p w:rsidR="005150E7" w:rsidRPr="00243F0D" w:rsidRDefault="005150E7" w:rsidP="00BA64AD">
            <w:pPr>
              <w:rPr>
                <w:szCs w:val="21"/>
              </w:rPr>
            </w:pPr>
          </w:p>
          <w:p w:rsidR="005150E7" w:rsidRPr="00243F0D" w:rsidRDefault="005150E7" w:rsidP="00BA64AD">
            <w:pPr>
              <w:rPr>
                <w:szCs w:val="21"/>
              </w:rPr>
            </w:pPr>
          </w:p>
          <w:p w:rsidR="005150E7" w:rsidRPr="00243F0D" w:rsidRDefault="005150E7" w:rsidP="00BA64AD">
            <w:pPr>
              <w:rPr>
                <w:szCs w:val="21"/>
              </w:rPr>
            </w:pPr>
          </w:p>
          <w:p w:rsidR="005150E7" w:rsidRPr="00243F0D" w:rsidRDefault="005150E7" w:rsidP="00BA64AD">
            <w:pPr>
              <w:rPr>
                <w:szCs w:val="21"/>
              </w:rPr>
            </w:pPr>
            <w:r w:rsidRPr="00243F0D">
              <w:rPr>
                <w:szCs w:val="21"/>
              </w:rPr>
              <w:t>OT</w:t>
            </w:r>
          </w:p>
          <w:p w:rsidR="005150E7" w:rsidRPr="00243F0D" w:rsidRDefault="005150E7" w:rsidP="00BA64AD">
            <w:pPr>
              <w:rPr>
                <w:szCs w:val="21"/>
              </w:rPr>
            </w:pPr>
          </w:p>
          <w:p w:rsidR="005150E7" w:rsidRPr="00243F0D" w:rsidRDefault="005150E7" w:rsidP="00BA64AD">
            <w:pPr>
              <w:rPr>
                <w:szCs w:val="21"/>
              </w:rPr>
            </w:pPr>
          </w:p>
          <w:p w:rsidR="005150E7" w:rsidRPr="00243F0D" w:rsidRDefault="005150E7" w:rsidP="00BA64AD">
            <w:pPr>
              <w:rPr>
                <w:szCs w:val="21"/>
              </w:rPr>
            </w:pPr>
          </w:p>
          <w:p w:rsidR="005150E7" w:rsidRPr="00243F0D" w:rsidRDefault="005150E7" w:rsidP="00BA64AD">
            <w:pPr>
              <w:rPr>
                <w:szCs w:val="21"/>
              </w:rPr>
            </w:pPr>
            <w:r w:rsidRPr="00243F0D">
              <w:rPr>
                <w:szCs w:val="21"/>
              </w:rPr>
              <w:t>CC</w:t>
            </w:r>
          </w:p>
          <w:p w:rsidR="005150E7" w:rsidRPr="00243F0D" w:rsidRDefault="005150E7" w:rsidP="00BA64AD">
            <w:pPr>
              <w:rPr>
                <w:szCs w:val="21"/>
              </w:rPr>
            </w:pPr>
            <w:r w:rsidRPr="00243F0D">
              <w:rPr>
                <w:szCs w:val="21"/>
              </w:rPr>
              <w:t>CV</w:t>
            </w:r>
          </w:p>
          <w:p w:rsidR="005150E7" w:rsidRPr="00243F0D" w:rsidRDefault="005150E7" w:rsidP="00BA64AD">
            <w:pPr>
              <w:rPr>
                <w:szCs w:val="21"/>
              </w:rPr>
            </w:pPr>
            <w:r w:rsidRPr="00243F0D">
              <w:rPr>
                <w:szCs w:val="21"/>
              </w:rPr>
              <w:lastRenderedPageBreak/>
              <w:t>CP</w:t>
            </w:r>
          </w:p>
          <w:p w:rsidR="005150E7" w:rsidRPr="00243F0D" w:rsidRDefault="005150E7" w:rsidP="00BA64AD">
            <w:pPr>
              <w:rPr>
                <w:szCs w:val="21"/>
              </w:rPr>
            </w:pPr>
            <w:r w:rsidRPr="00243F0D">
              <w:rPr>
                <w:szCs w:val="21"/>
              </w:rPr>
              <w:t>CR</w:t>
            </w:r>
          </w:p>
          <w:p w:rsidR="005150E7" w:rsidRPr="00243F0D" w:rsidRDefault="005150E7" w:rsidP="00BA64AD">
            <w:pPr>
              <w:rPr>
                <w:szCs w:val="21"/>
              </w:rPr>
            </w:pPr>
          </w:p>
          <w:p w:rsidR="005150E7" w:rsidRPr="00243F0D" w:rsidRDefault="005150E7" w:rsidP="00BA64AD">
            <w:pPr>
              <w:rPr>
                <w:szCs w:val="21"/>
              </w:rPr>
            </w:pPr>
            <w:r w:rsidRPr="00243F0D">
              <w:rPr>
                <w:szCs w:val="21"/>
              </w:rPr>
              <w:t>PS</w:t>
            </w:r>
          </w:p>
        </w:tc>
        <w:tc>
          <w:tcPr>
            <w:tcW w:w="7513" w:type="dxa"/>
            <w:tcBorders>
              <w:top w:val="single" w:sz="4" w:space="0" w:color="auto"/>
              <w:left w:val="single" w:sz="4" w:space="0" w:color="auto"/>
              <w:bottom w:val="single" w:sz="4" w:space="0" w:color="auto"/>
              <w:right w:val="single" w:sz="4" w:space="0" w:color="auto"/>
            </w:tcBorders>
          </w:tcPr>
          <w:p w:rsidR="005150E7" w:rsidRPr="00243F0D" w:rsidRDefault="005150E7" w:rsidP="00BA64AD">
            <w:pPr>
              <w:rPr>
                <w:b/>
                <w:szCs w:val="21"/>
              </w:rPr>
            </w:pPr>
            <w:r w:rsidRPr="00243F0D">
              <w:rPr>
                <w:b/>
                <w:szCs w:val="21"/>
              </w:rPr>
              <w:lastRenderedPageBreak/>
              <w:t>Questionable Status Register</w:t>
            </w:r>
          </w:p>
          <w:p w:rsidR="005150E7" w:rsidRPr="00243F0D" w:rsidRDefault="005150E7" w:rsidP="00BA64AD">
            <w:pPr>
              <w:rPr>
                <w:szCs w:val="21"/>
              </w:rPr>
            </w:pPr>
            <w:r w:rsidRPr="00243F0D">
              <w:rPr>
                <w:b/>
                <w:szCs w:val="21"/>
              </w:rPr>
              <w:t xml:space="preserve">Voltage Fault: </w:t>
            </w:r>
            <w:r w:rsidRPr="00243F0D">
              <w:rPr>
                <w:szCs w:val="21"/>
              </w:rPr>
              <w:t>Caused by the reverse voltage on the input or overvoltage. VF is set to 1 and remains set until “</w:t>
            </w:r>
            <w:r w:rsidRPr="00243F0D">
              <w:rPr>
                <w:b/>
                <w:szCs w:val="21"/>
              </w:rPr>
              <w:t>INP:PROT:CLE</w:t>
            </w:r>
            <w:r w:rsidRPr="00243F0D">
              <w:rPr>
                <w:szCs w:val="21"/>
              </w:rPr>
              <w:t>” is received.</w:t>
            </w:r>
          </w:p>
          <w:p w:rsidR="005150E7" w:rsidRPr="00243F0D" w:rsidRDefault="005150E7" w:rsidP="00BA64AD">
            <w:pPr>
              <w:rPr>
                <w:szCs w:val="21"/>
              </w:rPr>
            </w:pPr>
          </w:p>
          <w:p w:rsidR="005150E7" w:rsidRPr="00243F0D" w:rsidRDefault="005150E7" w:rsidP="00BA64AD">
            <w:pPr>
              <w:rPr>
                <w:szCs w:val="21"/>
              </w:rPr>
            </w:pPr>
            <w:r w:rsidRPr="00243F0D">
              <w:rPr>
                <w:b/>
                <w:szCs w:val="21"/>
              </w:rPr>
              <w:t xml:space="preserve">Overvoltage: </w:t>
            </w:r>
            <w:r w:rsidRPr="00243F0D">
              <w:rPr>
                <w:szCs w:val="21"/>
              </w:rPr>
              <w:t>When an overvoltage condition has occurred, the electronic load turns off. OV and VF are set to 1 simultaneously and remain set until the OV condition is removed and “INP:PROT:CLE” is received.</w:t>
            </w:r>
          </w:p>
          <w:p w:rsidR="005150E7" w:rsidRPr="00243F0D" w:rsidRDefault="005150E7" w:rsidP="00BA64AD">
            <w:pPr>
              <w:rPr>
                <w:szCs w:val="21"/>
              </w:rPr>
            </w:pPr>
          </w:p>
          <w:p w:rsidR="005150E7" w:rsidRPr="00243F0D" w:rsidRDefault="005150E7" w:rsidP="00BA64AD">
            <w:pPr>
              <w:rPr>
                <w:szCs w:val="21"/>
              </w:rPr>
            </w:pPr>
            <w:r w:rsidRPr="00243F0D">
              <w:rPr>
                <w:b/>
                <w:szCs w:val="21"/>
              </w:rPr>
              <w:t xml:space="preserve">Overcurrent: </w:t>
            </w:r>
            <w:r w:rsidRPr="00243F0D">
              <w:rPr>
                <w:szCs w:val="21"/>
              </w:rPr>
              <w:t xml:space="preserve">When the current exceeds the programmed current limit, OC is set to 1 and remains set until the OC condition is removed. </w:t>
            </w:r>
          </w:p>
          <w:p w:rsidR="005150E7" w:rsidRPr="00243F0D" w:rsidRDefault="005150E7" w:rsidP="00BA64AD">
            <w:pPr>
              <w:rPr>
                <w:szCs w:val="21"/>
              </w:rPr>
            </w:pPr>
            <w:r w:rsidRPr="00243F0D">
              <w:rPr>
                <w:szCs w:val="21"/>
              </w:rPr>
              <w:t>However, if the OC condition lasts beyond the programmed protection delay time, PS is also set to 1 and the electronic load turns off. Under this condition, PS and OC will not be reset until the overcurrent condition is removed and</w:t>
            </w:r>
            <w:r w:rsidRPr="00243F0D">
              <w:rPr>
                <w:b/>
                <w:szCs w:val="21"/>
              </w:rPr>
              <w:t xml:space="preserve"> “INP:PROT:CLE”</w:t>
            </w:r>
            <w:r w:rsidRPr="00243F0D">
              <w:rPr>
                <w:szCs w:val="21"/>
              </w:rPr>
              <w:t xml:space="preserve"> is received.</w:t>
            </w:r>
          </w:p>
          <w:p w:rsidR="005150E7" w:rsidRPr="00243F0D" w:rsidRDefault="005150E7" w:rsidP="00BA64AD">
            <w:pPr>
              <w:rPr>
                <w:szCs w:val="21"/>
              </w:rPr>
            </w:pPr>
          </w:p>
          <w:p w:rsidR="005150E7" w:rsidRPr="00243F0D" w:rsidRDefault="005150E7" w:rsidP="005150E7">
            <w:pPr>
              <w:rPr>
                <w:szCs w:val="21"/>
              </w:rPr>
            </w:pPr>
            <w:r w:rsidRPr="00243F0D">
              <w:rPr>
                <w:szCs w:val="21"/>
              </w:rPr>
              <w:t xml:space="preserve">Overpower: </w:t>
            </w:r>
            <w:r w:rsidRPr="00243F0D">
              <w:rPr>
                <w:rFonts w:hint="eastAsia"/>
                <w:szCs w:val="21"/>
              </w:rPr>
              <w:t xml:space="preserve">After overpower occurs, the electronic turns off and OP and PS are set to 1. The settings remain until the </w:t>
            </w:r>
            <w:r w:rsidRPr="00243F0D">
              <w:rPr>
                <w:szCs w:val="21"/>
              </w:rPr>
              <w:t>overpower</w:t>
            </w:r>
            <w:r w:rsidRPr="00243F0D">
              <w:rPr>
                <w:rFonts w:hint="eastAsia"/>
                <w:szCs w:val="21"/>
              </w:rPr>
              <w:t xml:space="preserve"> condition is removed and </w:t>
            </w:r>
            <w:r w:rsidRPr="00243F0D">
              <w:rPr>
                <w:rFonts w:hint="eastAsia"/>
                <w:b/>
                <w:szCs w:val="21"/>
              </w:rPr>
              <w:t>“</w:t>
            </w:r>
            <w:r w:rsidRPr="00243F0D">
              <w:rPr>
                <w:b/>
                <w:szCs w:val="21"/>
              </w:rPr>
              <w:t>INP:PROT:CLE</w:t>
            </w:r>
            <w:r w:rsidRPr="00243F0D">
              <w:rPr>
                <w:rFonts w:hint="eastAsia"/>
                <w:b/>
                <w:szCs w:val="21"/>
              </w:rPr>
              <w:t>”</w:t>
            </w:r>
            <w:r w:rsidRPr="00243F0D">
              <w:rPr>
                <w:rFonts w:hint="eastAsia"/>
                <w:szCs w:val="21"/>
              </w:rPr>
              <w:t xml:space="preserve"> is received.</w:t>
            </w:r>
          </w:p>
          <w:p w:rsidR="005150E7" w:rsidRPr="00243F0D" w:rsidRDefault="005150E7" w:rsidP="005150E7">
            <w:pPr>
              <w:rPr>
                <w:szCs w:val="21"/>
              </w:rPr>
            </w:pPr>
          </w:p>
          <w:p w:rsidR="005150E7" w:rsidRPr="00243F0D" w:rsidRDefault="005150E7" w:rsidP="00BA64AD">
            <w:pPr>
              <w:rPr>
                <w:szCs w:val="21"/>
              </w:rPr>
            </w:pPr>
            <w:r w:rsidRPr="00243F0D">
              <w:rPr>
                <w:szCs w:val="21"/>
              </w:rPr>
              <w:t>Reverse Voltage</w:t>
            </w:r>
            <w:r w:rsidRPr="00243F0D">
              <w:rPr>
                <w:rFonts w:hint="eastAsia"/>
                <w:szCs w:val="21"/>
              </w:rPr>
              <w:t>：</w:t>
            </w:r>
            <w:r w:rsidRPr="00243F0D">
              <w:rPr>
                <w:rFonts w:hint="eastAsia"/>
                <w:szCs w:val="21"/>
              </w:rPr>
              <w:t xml:space="preserve">Wnen Reverse Voltage occurs, RV and VF are set to 1. When reverse voltage on input is removed, RV is cleared to 0. But VF is cleared until </w:t>
            </w:r>
            <w:r w:rsidRPr="00243F0D">
              <w:rPr>
                <w:rFonts w:hint="eastAsia"/>
                <w:b/>
                <w:szCs w:val="21"/>
              </w:rPr>
              <w:t>“</w:t>
            </w:r>
            <w:r w:rsidRPr="00243F0D">
              <w:rPr>
                <w:b/>
                <w:szCs w:val="21"/>
              </w:rPr>
              <w:t>INP:PROT:CLE</w:t>
            </w:r>
            <w:r w:rsidRPr="00243F0D">
              <w:rPr>
                <w:rFonts w:hint="eastAsia"/>
                <w:b/>
                <w:szCs w:val="21"/>
              </w:rPr>
              <w:t>”</w:t>
            </w:r>
            <w:r w:rsidRPr="00243F0D">
              <w:rPr>
                <w:rFonts w:hint="eastAsia"/>
                <w:szCs w:val="21"/>
              </w:rPr>
              <w:t xml:space="preserve"> is received.</w:t>
            </w:r>
          </w:p>
          <w:p w:rsidR="005150E7" w:rsidRPr="00243F0D" w:rsidRDefault="005150E7" w:rsidP="00BA64AD">
            <w:pPr>
              <w:rPr>
                <w:szCs w:val="21"/>
              </w:rPr>
            </w:pPr>
          </w:p>
          <w:p w:rsidR="005150E7" w:rsidRPr="00243F0D" w:rsidRDefault="005150E7" w:rsidP="005150E7">
            <w:pPr>
              <w:rPr>
                <w:szCs w:val="21"/>
              </w:rPr>
            </w:pPr>
            <w:r w:rsidRPr="00243F0D">
              <w:rPr>
                <w:szCs w:val="21"/>
              </w:rPr>
              <w:t xml:space="preserve">Overtemperature: </w:t>
            </w:r>
            <w:r w:rsidRPr="00243F0D">
              <w:rPr>
                <w:rFonts w:hint="eastAsia"/>
                <w:szCs w:val="21"/>
              </w:rPr>
              <w:t xml:space="preserve">When overtemperature occurs, the electronic load turns off and OP and PS are set to 1. The settings </w:t>
            </w:r>
            <w:r w:rsidRPr="00243F0D">
              <w:rPr>
                <w:szCs w:val="21"/>
              </w:rPr>
              <w:t>remain</w:t>
            </w:r>
            <w:r w:rsidRPr="00243F0D">
              <w:rPr>
                <w:rFonts w:hint="eastAsia"/>
                <w:szCs w:val="21"/>
              </w:rPr>
              <w:t xml:space="preserve"> until the load is cooled down by the electronic load</w:t>
            </w:r>
            <w:r w:rsidRPr="00243F0D">
              <w:rPr>
                <w:szCs w:val="21"/>
              </w:rPr>
              <w:t>’</w:t>
            </w:r>
            <w:r w:rsidRPr="00243F0D">
              <w:rPr>
                <w:rFonts w:hint="eastAsia"/>
                <w:szCs w:val="21"/>
              </w:rPr>
              <w:t xml:space="preserve">s fan and </w:t>
            </w:r>
            <w:r w:rsidRPr="00243F0D">
              <w:rPr>
                <w:rFonts w:hint="eastAsia"/>
                <w:szCs w:val="21"/>
              </w:rPr>
              <w:t>“</w:t>
            </w:r>
            <w:r w:rsidRPr="00243F0D">
              <w:rPr>
                <w:szCs w:val="21"/>
              </w:rPr>
              <w:t>INP:PROT:CLE</w:t>
            </w:r>
            <w:r w:rsidRPr="00243F0D">
              <w:rPr>
                <w:rFonts w:hint="eastAsia"/>
                <w:szCs w:val="21"/>
              </w:rPr>
              <w:t>”</w:t>
            </w:r>
            <w:r w:rsidRPr="00243F0D">
              <w:rPr>
                <w:rFonts w:hint="eastAsia"/>
                <w:szCs w:val="21"/>
              </w:rPr>
              <w:t xml:space="preserve"> is received.</w:t>
            </w:r>
          </w:p>
          <w:p w:rsidR="005150E7" w:rsidRPr="00243F0D" w:rsidRDefault="005150E7" w:rsidP="005150E7">
            <w:pPr>
              <w:rPr>
                <w:szCs w:val="21"/>
              </w:rPr>
            </w:pPr>
          </w:p>
          <w:p w:rsidR="005150E7" w:rsidRPr="00243F0D" w:rsidRDefault="005150E7" w:rsidP="00BA64AD">
            <w:pPr>
              <w:rPr>
                <w:b/>
                <w:szCs w:val="21"/>
              </w:rPr>
            </w:pPr>
            <w:r w:rsidRPr="00243F0D">
              <w:rPr>
                <w:b/>
                <w:szCs w:val="21"/>
              </w:rPr>
              <w:t>Constant Current Mode</w:t>
            </w:r>
          </w:p>
          <w:p w:rsidR="005150E7" w:rsidRPr="00243F0D" w:rsidRDefault="005150E7" w:rsidP="00BA64AD">
            <w:pPr>
              <w:rPr>
                <w:b/>
                <w:szCs w:val="21"/>
              </w:rPr>
            </w:pPr>
            <w:r w:rsidRPr="00243F0D">
              <w:rPr>
                <w:b/>
                <w:szCs w:val="21"/>
              </w:rPr>
              <w:t>Constant Voltage Mode</w:t>
            </w:r>
          </w:p>
          <w:p w:rsidR="005150E7" w:rsidRPr="00243F0D" w:rsidRDefault="005150E7" w:rsidP="00BA64AD">
            <w:pPr>
              <w:rPr>
                <w:b/>
                <w:szCs w:val="21"/>
              </w:rPr>
            </w:pPr>
            <w:r w:rsidRPr="00243F0D">
              <w:rPr>
                <w:b/>
                <w:szCs w:val="21"/>
              </w:rPr>
              <w:lastRenderedPageBreak/>
              <w:t>Constant Power Mode</w:t>
            </w:r>
          </w:p>
          <w:p w:rsidR="005150E7" w:rsidRPr="00243F0D" w:rsidRDefault="005150E7" w:rsidP="00BA64AD">
            <w:pPr>
              <w:rPr>
                <w:b/>
                <w:szCs w:val="21"/>
              </w:rPr>
            </w:pPr>
            <w:r w:rsidRPr="00243F0D">
              <w:rPr>
                <w:b/>
                <w:szCs w:val="21"/>
              </w:rPr>
              <w:t>Constant Resistant Mode</w:t>
            </w:r>
          </w:p>
          <w:p w:rsidR="005150E7" w:rsidRPr="00243F0D" w:rsidRDefault="005150E7" w:rsidP="00BA64AD">
            <w:pPr>
              <w:rPr>
                <w:b/>
                <w:szCs w:val="21"/>
              </w:rPr>
            </w:pPr>
          </w:p>
          <w:p w:rsidR="005150E7" w:rsidRPr="00243F0D" w:rsidRDefault="005150E7" w:rsidP="00BA64AD">
            <w:pPr>
              <w:rPr>
                <w:szCs w:val="21"/>
              </w:rPr>
            </w:pPr>
            <w:r w:rsidRPr="00243F0D">
              <w:rPr>
                <w:b/>
                <w:szCs w:val="21"/>
              </w:rPr>
              <w:t xml:space="preserve">Protection Shutdown: </w:t>
            </w:r>
            <w:r w:rsidRPr="00243F0D">
              <w:rPr>
                <w:szCs w:val="21"/>
              </w:rPr>
              <w:t>The electronic load turns off caused by overcurrent, overpower or overtemperature. And the PS is set to 1 and remains set until “INP:PROT:CLE” is received.</w:t>
            </w:r>
          </w:p>
        </w:tc>
      </w:tr>
      <w:tr w:rsidR="005150E7" w:rsidRPr="00243F0D" w:rsidTr="00106DEE">
        <w:tc>
          <w:tcPr>
            <w:tcW w:w="708" w:type="dxa"/>
            <w:tcBorders>
              <w:top w:val="single" w:sz="4" w:space="0" w:color="auto"/>
              <w:left w:val="single" w:sz="4" w:space="0" w:color="auto"/>
              <w:bottom w:val="single" w:sz="4" w:space="0" w:color="auto"/>
              <w:right w:val="single" w:sz="4" w:space="0" w:color="auto"/>
            </w:tcBorders>
          </w:tcPr>
          <w:p w:rsidR="005150E7" w:rsidRPr="00243F0D" w:rsidRDefault="005150E7" w:rsidP="00BA64AD">
            <w:pPr>
              <w:jc w:val="center"/>
              <w:rPr>
                <w:szCs w:val="21"/>
              </w:rPr>
            </w:pPr>
          </w:p>
          <w:p w:rsidR="005150E7" w:rsidRPr="00243F0D" w:rsidRDefault="005150E7" w:rsidP="00BA64AD">
            <w:pPr>
              <w:jc w:val="center"/>
              <w:rPr>
                <w:szCs w:val="21"/>
              </w:rPr>
            </w:pPr>
            <w:r w:rsidRPr="00243F0D">
              <w:rPr>
                <w:szCs w:val="21"/>
              </w:rPr>
              <w:t>0</w:t>
            </w:r>
          </w:p>
          <w:p w:rsidR="005150E7" w:rsidRPr="00243F0D" w:rsidRDefault="005150E7" w:rsidP="00BA64AD">
            <w:pPr>
              <w:jc w:val="center"/>
              <w:rPr>
                <w:szCs w:val="21"/>
              </w:rPr>
            </w:pPr>
          </w:p>
          <w:p w:rsidR="005150E7" w:rsidRPr="00243F0D" w:rsidRDefault="005150E7" w:rsidP="00BA64AD">
            <w:pPr>
              <w:jc w:val="center"/>
              <w:rPr>
                <w:szCs w:val="21"/>
              </w:rPr>
            </w:pPr>
          </w:p>
          <w:p w:rsidR="005150E7" w:rsidRPr="00243F0D" w:rsidRDefault="005150E7" w:rsidP="00BA64AD">
            <w:pPr>
              <w:jc w:val="center"/>
              <w:rPr>
                <w:szCs w:val="21"/>
              </w:rPr>
            </w:pPr>
            <w:r w:rsidRPr="00243F0D">
              <w:rPr>
                <w:szCs w:val="21"/>
              </w:rPr>
              <w:t>2</w:t>
            </w:r>
          </w:p>
          <w:p w:rsidR="005150E7" w:rsidRPr="00243F0D" w:rsidRDefault="005150E7" w:rsidP="00BA64AD">
            <w:pPr>
              <w:jc w:val="center"/>
              <w:rPr>
                <w:szCs w:val="21"/>
              </w:rPr>
            </w:pPr>
          </w:p>
          <w:p w:rsidR="005150E7" w:rsidRPr="00243F0D" w:rsidRDefault="005150E7" w:rsidP="00BA64AD">
            <w:pPr>
              <w:jc w:val="center"/>
              <w:rPr>
                <w:szCs w:val="21"/>
              </w:rPr>
            </w:pPr>
          </w:p>
          <w:p w:rsidR="005150E7" w:rsidRPr="00243F0D" w:rsidRDefault="005150E7" w:rsidP="00BA64AD">
            <w:pPr>
              <w:jc w:val="center"/>
              <w:rPr>
                <w:szCs w:val="21"/>
              </w:rPr>
            </w:pPr>
            <w:r w:rsidRPr="00243F0D">
              <w:rPr>
                <w:szCs w:val="21"/>
              </w:rPr>
              <w:t>3</w:t>
            </w:r>
          </w:p>
          <w:p w:rsidR="005150E7" w:rsidRPr="00243F0D" w:rsidRDefault="005150E7" w:rsidP="00BA64AD">
            <w:pPr>
              <w:jc w:val="center"/>
              <w:rPr>
                <w:szCs w:val="21"/>
              </w:rPr>
            </w:pPr>
          </w:p>
          <w:p w:rsidR="005150E7" w:rsidRPr="00243F0D" w:rsidRDefault="005150E7" w:rsidP="00BA64AD">
            <w:pPr>
              <w:jc w:val="center"/>
              <w:rPr>
                <w:szCs w:val="21"/>
              </w:rPr>
            </w:pPr>
          </w:p>
          <w:p w:rsidR="005150E7" w:rsidRPr="00243F0D" w:rsidRDefault="005150E7" w:rsidP="005150E7">
            <w:pPr>
              <w:jc w:val="center"/>
              <w:rPr>
                <w:szCs w:val="21"/>
              </w:rPr>
            </w:pPr>
            <w:r w:rsidRPr="00243F0D">
              <w:rPr>
                <w:szCs w:val="21"/>
              </w:rPr>
              <w:t xml:space="preserve">  4</w:t>
            </w:r>
          </w:p>
          <w:p w:rsidR="005150E7" w:rsidRPr="00243F0D" w:rsidRDefault="005150E7" w:rsidP="005150E7">
            <w:pPr>
              <w:jc w:val="center"/>
              <w:rPr>
                <w:szCs w:val="21"/>
              </w:rPr>
            </w:pPr>
          </w:p>
          <w:p w:rsidR="005150E7" w:rsidRPr="00243F0D" w:rsidRDefault="005150E7" w:rsidP="005150E7">
            <w:pPr>
              <w:jc w:val="center"/>
              <w:rPr>
                <w:szCs w:val="21"/>
              </w:rPr>
            </w:pPr>
          </w:p>
          <w:p w:rsidR="005150E7" w:rsidRPr="00243F0D" w:rsidRDefault="005150E7" w:rsidP="005150E7">
            <w:pPr>
              <w:jc w:val="center"/>
              <w:rPr>
                <w:szCs w:val="21"/>
              </w:rPr>
            </w:pPr>
          </w:p>
          <w:p w:rsidR="005150E7" w:rsidRPr="00243F0D" w:rsidRDefault="005150E7" w:rsidP="005150E7">
            <w:pPr>
              <w:jc w:val="center"/>
              <w:rPr>
                <w:szCs w:val="21"/>
              </w:rPr>
            </w:pPr>
            <w:r w:rsidRPr="00243F0D">
              <w:rPr>
                <w:szCs w:val="21"/>
              </w:rPr>
              <w:t xml:space="preserve">  5</w:t>
            </w:r>
          </w:p>
          <w:p w:rsidR="005150E7" w:rsidRPr="00243F0D" w:rsidRDefault="005150E7" w:rsidP="005150E7">
            <w:pPr>
              <w:jc w:val="center"/>
              <w:rPr>
                <w:szCs w:val="21"/>
              </w:rPr>
            </w:pPr>
          </w:p>
          <w:p w:rsidR="005150E7" w:rsidRPr="00243F0D" w:rsidRDefault="005150E7" w:rsidP="005150E7">
            <w:pPr>
              <w:jc w:val="center"/>
              <w:rPr>
                <w:szCs w:val="21"/>
              </w:rPr>
            </w:pPr>
          </w:p>
          <w:p w:rsidR="005150E7" w:rsidRPr="00243F0D" w:rsidRDefault="005150E7" w:rsidP="005150E7">
            <w:pPr>
              <w:jc w:val="center"/>
              <w:rPr>
                <w:szCs w:val="21"/>
              </w:rPr>
            </w:pPr>
            <w:r w:rsidRPr="00243F0D">
              <w:rPr>
                <w:szCs w:val="21"/>
              </w:rPr>
              <w:t xml:space="preserve">  7</w:t>
            </w:r>
          </w:p>
        </w:tc>
        <w:tc>
          <w:tcPr>
            <w:tcW w:w="1243" w:type="dxa"/>
            <w:tcBorders>
              <w:top w:val="single" w:sz="4" w:space="0" w:color="auto"/>
              <w:left w:val="single" w:sz="4" w:space="0" w:color="auto"/>
              <w:bottom w:val="single" w:sz="4" w:space="0" w:color="auto"/>
              <w:right w:val="single" w:sz="4" w:space="0" w:color="auto"/>
            </w:tcBorders>
          </w:tcPr>
          <w:p w:rsidR="005150E7" w:rsidRPr="00243F0D" w:rsidRDefault="005150E7" w:rsidP="00BA64AD">
            <w:pPr>
              <w:rPr>
                <w:szCs w:val="21"/>
              </w:rPr>
            </w:pPr>
          </w:p>
          <w:p w:rsidR="005150E7" w:rsidRPr="00243F0D" w:rsidRDefault="005150E7" w:rsidP="00BA64AD">
            <w:pPr>
              <w:rPr>
                <w:szCs w:val="21"/>
              </w:rPr>
            </w:pPr>
            <w:r w:rsidRPr="00243F0D">
              <w:rPr>
                <w:szCs w:val="21"/>
              </w:rPr>
              <w:t>OPC</w:t>
            </w:r>
          </w:p>
          <w:p w:rsidR="005150E7" w:rsidRPr="00243F0D" w:rsidRDefault="005150E7" w:rsidP="00BA64AD">
            <w:pPr>
              <w:rPr>
                <w:szCs w:val="21"/>
              </w:rPr>
            </w:pPr>
          </w:p>
          <w:p w:rsidR="005150E7" w:rsidRPr="00243F0D" w:rsidRDefault="005150E7" w:rsidP="00BA64AD">
            <w:pPr>
              <w:rPr>
                <w:szCs w:val="21"/>
              </w:rPr>
            </w:pPr>
          </w:p>
          <w:p w:rsidR="005150E7" w:rsidRPr="00243F0D" w:rsidRDefault="005150E7" w:rsidP="00BA64AD">
            <w:pPr>
              <w:rPr>
                <w:szCs w:val="21"/>
              </w:rPr>
            </w:pPr>
            <w:r w:rsidRPr="00243F0D">
              <w:rPr>
                <w:szCs w:val="21"/>
              </w:rPr>
              <w:t>QYE</w:t>
            </w:r>
          </w:p>
          <w:p w:rsidR="005150E7" w:rsidRPr="00243F0D" w:rsidRDefault="005150E7" w:rsidP="00BA64AD">
            <w:pPr>
              <w:rPr>
                <w:szCs w:val="21"/>
              </w:rPr>
            </w:pPr>
          </w:p>
          <w:p w:rsidR="005150E7" w:rsidRPr="00243F0D" w:rsidRDefault="005150E7" w:rsidP="00BA64AD">
            <w:pPr>
              <w:rPr>
                <w:szCs w:val="21"/>
              </w:rPr>
            </w:pPr>
          </w:p>
          <w:p w:rsidR="005150E7" w:rsidRPr="00243F0D" w:rsidRDefault="005150E7" w:rsidP="00BA64AD">
            <w:pPr>
              <w:rPr>
                <w:szCs w:val="21"/>
              </w:rPr>
            </w:pPr>
            <w:r w:rsidRPr="00243F0D">
              <w:rPr>
                <w:szCs w:val="21"/>
              </w:rPr>
              <w:t>DDE</w:t>
            </w:r>
          </w:p>
          <w:p w:rsidR="005150E7" w:rsidRPr="00243F0D" w:rsidRDefault="005150E7" w:rsidP="00BA64AD">
            <w:pPr>
              <w:rPr>
                <w:szCs w:val="21"/>
              </w:rPr>
            </w:pPr>
          </w:p>
          <w:p w:rsidR="005150E7" w:rsidRPr="00243F0D" w:rsidRDefault="005150E7" w:rsidP="00BA64AD">
            <w:pPr>
              <w:rPr>
                <w:szCs w:val="21"/>
              </w:rPr>
            </w:pPr>
          </w:p>
          <w:p w:rsidR="005150E7" w:rsidRPr="00243F0D" w:rsidRDefault="005150E7" w:rsidP="00BA64AD">
            <w:pPr>
              <w:rPr>
                <w:szCs w:val="21"/>
              </w:rPr>
            </w:pPr>
            <w:r w:rsidRPr="00243F0D">
              <w:rPr>
                <w:szCs w:val="21"/>
              </w:rPr>
              <w:t>EXE</w:t>
            </w:r>
          </w:p>
          <w:p w:rsidR="005150E7" w:rsidRPr="00243F0D" w:rsidRDefault="005150E7" w:rsidP="00BA64AD">
            <w:pPr>
              <w:rPr>
                <w:szCs w:val="21"/>
              </w:rPr>
            </w:pPr>
          </w:p>
          <w:p w:rsidR="005150E7" w:rsidRPr="00243F0D" w:rsidRDefault="005150E7" w:rsidP="00BA64AD">
            <w:pPr>
              <w:rPr>
                <w:szCs w:val="21"/>
              </w:rPr>
            </w:pPr>
          </w:p>
          <w:p w:rsidR="00F87402" w:rsidRPr="00243F0D" w:rsidRDefault="00F87402" w:rsidP="00BA64AD">
            <w:pPr>
              <w:rPr>
                <w:szCs w:val="21"/>
              </w:rPr>
            </w:pPr>
          </w:p>
          <w:p w:rsidR="005150E7" w:rsidRPr="00243F0D" w:rsidRDefault="005150E7" w:rsidP="00BA64AD">
            <w:pPr>
              <w:rPr>
                <w:szCs w:val="21"/>
              </w:rPr>
            </w:pPr>
            <w:r w:rsidRPr="00243F0D">
              <w:rPr>
                <w:szCs w:val="21"/>
              </w:rPr>
              <w:t>CME</w:t>
            </w:r>
          </w:p>
          <w:p w:rsidR="005150E7" w:rsidRPr="00243F0D" w:rsidRDefault="005150E7" w:rsidP="00BA64AD">
            <w:pPr>
              <w:rPr>
                <w:szCs w:val="21"/>
              </w:rPr>
            </w:pPr>
          </w:p>
          <w:p w:rsidR="005150E7" w:rsidRPr="00243F0D" w:rsidRDefault="005150E7" w:rsidP="00BA64AD">
            <w:pPr>
              <w:rPr>
                <w:szCs w:val="21"/>
              </w:rPr>
            </w:pPr>
          </w:p>
          <w:p w:rsidR="005150E7" w:rsidRPr="00243F0D" w:rsidRDefault="005150E7" w:rsidP="00BA64AD">
            <w:pPr>
              <w:rPr>
                <w:szCs w:val="21"/>
              </w:rPr>
            </w:pPr>
            <w:r w:rsidRPr="00243F0D">
              <w:rPr>
                <w:szCs w:val="21"/>
              </w:rPr>
              <w:t>PON</w:t>
            </w:r>
          </w:p>
        </w:tc>
        <w:tc>
          <w:tcPr>
            <w:tcW w:w="7513" w:type="dxa"/>
            <w:tcBorders>
              <w:top w:val="single" w:sz="4" w:space="0" w:color="auto"/>
              <w:left w:val="single" w:sz="4" w:space="0" w:color="auto"/>
              <w:bottom w:val="single" w:sz="4" w:space="0" w:color="auto"/>
              <w:right w:val="single" w:sz="4" w:space="0" w:color="auto"/>
            </w:tcBorders>
          </w:tcPr>
          <w:p w:rsidR="005150E7" w:rsidRPr="00243F0D" w:rsidRDefault="005150E7" w:rsidP="00BA64AD">
            <w:pPr>
              <w:rPr>
                <w:b/>
                <w:szCs w:val="21"/>
              </w:rPr>
            </w:pPr>
            <w:r w:rsidRPr="00243F0D">
              <w:rPr>
                <w:b/>
                <w:szCs w:val="21"/>
              </w:rPr>
              <w:t>Standard Event Registe</w:t>
            </w:r>
            <w:r w:rsidRPr="00243F0D">
              <w:rPr>
                <w:rFonts w:hint="eastAsia"/>
                <w:b/>
                <w:szCs w:val="21"/>
              </w:rPr>
              <w:t>r</w:t>
            </w:r>
          </w:p>
          <w:p w:rsidR="005150E7" w:rsidRPr="00243F0D" w:rsidRDefault="005150E7" w:rsidP="00BA64AD">
            <w:pPr>
              <w:rPr>
                <w:szCs w:val="21"/>
              </w:rPr>
            </w:pPr>
            <w:r w:rsidRPr="00243F0D">
              <w:rPr>
                <w:rFonts w:hint="eastAsia"/>
                <w:b/>
                <w:szCs w:val="21"/>
              </w:rPr>
              <w:t xml:space="preserve">Operation Complete: </w:t>
            </w:r>
            <w:r w:rsidRPr="00243F0D">
              <w:rPr>
                <w:rFonts w:hint="eastAsia"/>
                <w:szCs w:val="21"/>
              </w:rPr>
              <w:t xml:space="preserve">When all parallel operations are completed, executing </w:t>
            </w:r>
            <w:r w:rsidRPr="00243F0D">
              <w:rPr>
                <w:szCs w:val="21"/>
              </w:rPr>
              <w:t>“</w:t>
            </w:r>
            <w:r w:rsidRPr="00243F0D">
              <w:rPr>
                <w:rFonts w:hint="eastAsia"/>
                <w:szCs w:val="21"/>
              </w:rPr>
              <w:t>*OPC</w:t>
            </w:r>
            <w:r w:rsidRPr="00243F0D">
              <w:rPr>
                <w:szCs w:val="21"/>
              </w:rPr>
              <w:t>”</w:t>
            </w:r>
            <w:r w:rsidRPr="00243F0D">
              <w:rPr>
                <w:rFonts w:hint="eastAsia"/>
                <w:szCs w:val="21"/>
              </w:rPr>
              <w:t xml:space="preserve"> command, OPC is set to 1. </w:t>
            </w:r>
          </w:p>
          <w:p w:rsidR="005150E7" w:rsidRPr="00243F0D" w:rsidRDefault="005150E7" w:rsidP="00BA64AD">
            <w:pPr>
              <w:rPr>
                <w:b/>
                <w:szCs w:val="21"/>
              </w:rPr>
            </w:pPr>
          </w:p>
          <w:p w:rsidR="005150E7" w:rsidRPr="00243F0D" w:rsidRDefault="00BA64AD" w:rsidP="00BA64AD">
            <w:pPr>
              <w:rPr>
                <w:szCs w:val="21"/>
              </w:rPr>
            </w:pPr>
            <w:r w:rsidRPr="00243F0D">
              <w:rPr>
                <w:rFonts w:hint="eastAsia"/>
                <w:b/>
                <w:szCs w:val="21"/>
              </w:rPr>
              <w:t xml:space="preserve">Query Error: </w:t>
            </w:r>
            <w:r w:rsidRPr="00243F0D">
              <w:rPr>
                <w:rFonts w:hint="eastAsia"/>
                <w:szCs w:val="21"/>
              </w:rPr>
              <w:t xml:space="preserve">When buffer area is read, no data can be found there. Errors from -400 to -499 can set this bit to 1. </w:t>
            </w:r>
          </w:p>
          <w:p w:rsidR="005150E7" w:rsidRPr="00243F0D" w:rsidRDefault="005150E7" w:rsidP="00BA64AD">
            <w:pPr>
              <w:rPr>
                <w:szCs w:val="21"/>
              </w:rPr>
            </w:pPr>
          </w:p>
          <w:p w:rsidR="005150E7" w:rsidRPr="00243F0D" w:rsidRDefault="00BA64AD" w:rsidP="005150E7">
            <w:pPr>
              <w:rPr>
                <w:szCs w:val="21"/>
              </w:rPr>
            </w:pPr>
            <w:r w:rsidRPr="00243F0D">
              <w:rPr>
                <w:rFonts w:hint="eastAsia"/>
                <w:b/>
                <w:szCs w:val="21"/>
              </w:rPr>
              <w:t>Device Dependent Error:</w:t>
            </w:r>
            <w:r w:rsidRPr="00243F0D">
              <w:rPr>
                <w:rFonts w:hint="eastAsia"/>
                <w:szCs w:val="21"/>
              </w:rPr>
              <w:t xml:space="preserve"> </w:t>
            </w:r>
            <w:r w:rsidR="00170BBD" w:rsidRPr="00243F0D">
              <w:rPr>
                <w:rFonts w:hint="eastAsia"/>
                <w:szCs w:val="21"/>
              </w:rPr>
              <w:t>The stored data in the instrument memory is lost. Errors from -300 to -399 can set this bit to 1.</w:t>
            </w:r>
          </w:p>
          <w:p w:rsidR="005150E7" w:rsidRPr="00243F0D" w:rsidRDefault="005150E7" w:rsidP="005150E7">
            <w:pPr>
              <w:rPr>
                <w:szCs w:val="21"/>
              </w:rPr>
            </w:pPr>
          </w:p>
          <w:p w:rsidR="005150E7" w:rsidRPr="00243F0D" w:rsidRDefault="00170BBD" w:rsidP="005150E7">
            <w:pPr>
              <w:rPr>
                <w:szCs w:val="21"/>
              </w:rPr>
            </w:pPr>
            <w:r w:rsidRPr="00243F0D">
              <w:rPr>
                <w:rFonts w:hint="eastAsia"/>
                <w:b/>
                <w:szCs w:val="21"/>
              </w:rPr>
              <w:t>E</w:t>
            </w:r>
            <w:r w:rsidR="00F87402" w:rsidRPr="00243F0D">
              <w:rPr>
                <w:rFonts w:hint="eastAsia"/>
                <w:b/>
                <w:szCs w:val="21"/>
              </w:rPr>
              <w:t>xecution Error:</w:t>
            </w:r>
            <w:r w:rsidR="00F87402" w:rsidRPr="00243F0D">
              <w:rPr>
                <w:rFonts w:hint="eastAsia"/>
                <w:szCs w:val="21"/>
              </w:rPr>
              <w:t xml:space="preserve"> The command parameters exceed the load</w:t>
            </w:r>
            <w:r w:rsidR="00F87402" w:rsidRPr="00243F0D">
              <w:rPr>
                <w:szCs w:val="21"/>
              </w:rPr>
              <w:t>’</w:t>
            </w:r>
            <w:r w:rsidR="00F87402" w:rsidRPr="00243F0D">
              <w:rPr>
                <w:rFonts w:hint="eastAsia"/>
                <w:szCs w:val="21"/>
              </w:rPr>
              <w:t>s limit or disaccord with the load</w:t>
            </w:r>
            <w:r w:rsidR="00F87402" w:rsidRPr="00243F0D">
              <w:rPr>
                <w:szCs w:val="21"/>
              </w:rPr>
              <w:t>’</w:t>
            </w:r>
            <w:r w:rsidR="00F87402" w:rsidRPr="00243F0D">
              <w:rPr>
                <w:rFonts w:hint="eastAsia"/>
                <w:szCs w:val="21"/>
              </w:rPr>
              <w:t xml:space="preserve">s operation. Or some commands fail to be implemented in some conditions. </w:t>
            </w:r>
            <w:r w:rsidRPr="00243F0D">
              <w:rPr>
                <w:rFonts w:hint="eastAsia"/>
                <w:szCs w:val="21"/>
              </w:rPr>
              <w:t>Errors from -200 to -299 can set this bit to 1.</w:t>
            </w:r>
            <w:r w:rsidR="00F87402" w:rsidRPr="00243F0D">
              <w:rPr>
                <w:rFonts w:hint="eastAsia"/>
                <w:szCs w:val="21"/>
              </w:rPr>
              <w:t xml:space="preserve"> </w:t>
            </w:r>
          </w:p>
          <w:p w:rsidR="00B70A42" w:rsidRPr="00243F0D" w:rsidRDefault="00B70A42" w:rsidP="005150E7">
            <w:pPr>
              <w:rPr>
                <w:szCs w:val="21"/>
              </w:rPr>
            </w:pPr>
          </w:p>
          <w:p w:rsidR="005150E7" w:rsidRPr="00243F0D" w:rsidRDefault="00F87402" w:rsidP="00BA64AD">
            <w:pPr>
              <w:rPr>
                <w:szCs w:val="21"/>
              </w:rPr>
            </w:pPr>
            <w:r w:rsidRPr="00243F0D">
              <w:rPr>
                <w:rFonts w:hint="eastAsia"/>
                <w:b/>
                <w:szCs w:val="21"/>
              </w:rPr>
              <w:t>Command Error.</w:t>
            </w:r>
            <w:r w:rsidRPr="00243F0D">
              <w:rPr>
                <w:rFonts w:hint="eastAsia"/>
                <w:szCs w:val="21"/>
              </w:rPr>
              <w:t xml:space="preserve"> There is syntax or semantic errors in command messages received. </w:t>
            </w:r>
            <w:r w:rsidR="00170BBD" w:rsidRPr="00243F0D">
              <w:rPr>
                <w:rFonts w:hint="eastAsia"/>
                <w:szCs w:val="21"/>
              </w:rPr>
              <w:t>Errors from -100 to -199 can set this bit to 1.</w:t>
            </w:r>
            <w:r w:rsidRPr="00243F0D">
              <w:rPr>
                <w:rFonts w:hint="eastAsia"/>
                <w:szCs w:val="21"/>
              </w:rPr>
              <w:t xml:space="preserve"> </w:t>
            </w:r>
          </w:p>
          <w:p w:rsidR="005150E7" w:rsidRPr="00243F0D" w:rsidRDefault="005150E7" w:rsidP="00BA64AD">
            <w:pPr>
              <w:rPr>
                <w:szCs w:val="21"/>
              </w:rPr>
            </w:pPr>
          </w:p>
          <w:p w:rsidR="005150E7" w:rsidRPr="00243F0D" w:rsidRDefault="00F87402" w:rsidP="00F87402">
            <w:pPr>
              <w:rPr>
                <w:szCs w:val="21"/>
              </w:rPr>
            </w:pPr>
            <w:r w:rsidRPr="00243F0D">
              <w:rPr>
                <w:rFonts w:hint="eastAsia"/>
                <w:b/>
                <w:szCs w:val="21"/>
              </w:rPr>
              <w:t>Power-on Bit</w:t>
            </w:r>
            <w:r w:rsidRPr="00243F0D">
              <w:rPr>
                <w:rFonts w:hint="eastAsia"/>
                <w:szCs w:val="21"/>
              </w:rPr>
              <w:t>: This bit is set to 1 when the load is powered on.</w:t>
            </w:r>
          </w:p>
        </w:tc>
      </w:tr>
      <w:tr w:rsidR="005150E7" w:rsidRPr="00243F0D" w:rsidTr="00106DEE">
        <w:tc>
          <w:tcPr>
            <w:tcW w:w="708" w:type="dxa"/>
            <w:tcBorders>
              <w:top w:val="single" w:sz="4" w:space="0" w:color="auto"/>
              <w:left w:val="single" w:sz="4" w:space="0" w:color="auto"/>
              <w:bottom w:val="single" w:sz="4" w:space="0" w:color="auto"/>
              <w:right w:val="single" w:sz="4" w:space="0" w:color="auto"/>
            </w:tcBorders>
          </w:tcPr>
          <w:p w:rsidR="005150E7" w:rsidRPr="00243F0D" w:rsidRDefault="005150E7" w:rsidP="00BA64AD">
            <w:pPr>
              <w:jc w:val="center"/>
              <w:rPr>
                <w:szCs w:val="21"/>
              </w:rPr>
            </w:pPr>
          </w:p>
          <w:p w:rsidR="005150E7" w:rsidRPr="00243F0D" w:rsidRDefault="005150E7" w:rsidP="00BA64AD">
            <w:pPr>
              <w:jc w:val="center"/>
              <w:rPr>
                <w:szCs w:val="21"/>
              </w:rPr>
            </w:pPr>
            <w:r w:rsidRPr="00243F0D">
              <w:rPr>
                <w:szCs w:val="21"/>
              </w:rPr>
              <w:t>3</w:t>
            </w:r>
          </w:p>
          <w:p w:rsidR="005150E7" w:rsidRPr="00243F0D" w:rsidRDefault="005150E7" w:rsidP="00BA64AD">
            <w:pPr>
              <w:jc w:val="center"/>
              <w:rPr>
                <w:szCs w:val="21"/>
              </w:rPr>
            </w:pPr>
          </w:p>
          <w:p w:rsidR="005150E7" w:rsidRPr="00243F0D" w:rsidRDefault="005150E7" w:rsidP="00BA64AD">
            <w:pPr>
              <w:jc w:val="center"/>
              <w:rPr>
                <w:szCs w:val="21"/>
              </w:rPr>
            </w:pPr>
            <w:r w:rsidRPr="00243F0D">
              <w:rPr>
                <w:szCs w:val="21"/>
              </w:rPr>
              <w:t>4</w:t>
            </w:r>
          </w:p>
          <w:p w:rsidR="005150E7" w:rsidRPr="00243F0D" w:rsidRDefault="005150E7" w:rsidP="00BA64AD">
            <w:pPr>
              <w:jc w:val="center"/>
              <w:rPr>
                <w:szCs w:val="21"/>
              </w:rPr>
            </w:pPr>
          </w:p>
          <w:p w:rsidR="005150E7" w:rsidRPr="00243F0D" w:rsidRDefault="005150E7" w:rsidP="00BA64AD">
            <w:pPr>
              <w:jc w:val="center"/>
              <w:rPr>
                <w:szCs w:val="21"/>
              </w:rPr>
            </w:pPr>
            <w:r w:rsidRPr="00243F0D">
              <w:rPr>
                <w:szCs w:val="21"/>
              </w:rPr>
              <w:t>5</w:t>
            </w:r>
          </w:p>
          <w:p w:rsidR="005150E7" w:rsidRPr="00243F0D" w:rsidRDefault="005150E7" w:rsidP="00BA64AD">
            <w:pPr>
              <w:jc w:val="center"/>
              <w:rPr>
                <w:szCs w:val="21"/>
              </w:rPr>
            </w:pPr>
          </w:p>
          <w:p w:rsidR="005150E7" w:rsidRPr="00243F0D" w:rsidRDefault="005150E7" w:rsidP="00BA64AD">
            <w:pPr>
              <w:jc w:val="center"/>
              <w:rPr>
                <w:szCs w:val="21"/>
              </w:rPr>
            </w:pPr>
            <w:r w:rsidRPr="00243F0D">
              <w:rPr>
                <w:szCs w:val="21"/>
              </w:rPr>
              <w:t>6</w:t>
            </w:r>
          </w:p>
          <w:p w:rsidR="005150E7" w:rsidRPr="00243F0D" w:rsidRDefault="005150E7" w:rsidP="00BA64AD">
            <w:pPr>
              <w:jc w:val="center"/>
              <w:rPr>
                <w:szCs w:val="21"/>
              </w:rPr>
            </w:pPr>
          </w:p>
          <w:p w:rsidR="005150E7" w:rsidRPr="00243F0D" w:rsidRDefault="005150E7" w:rsidP="00BA64AD">
            <w:pPr>
              <w:jc w:val="center"/>
              <w:rPr>
                <w:szCs w:val="21"/>
              </w:rPr>
            </w:pPr>
          </w:p>
          <w:p w:rsidR="005150E7" w:rsidRPr="00243F0D" w:rsidRDefault="005150E7" w:rsidP="00BA64AD">
            <w:pPr>
              <w:jc w:val="center"/>
              <w:rPr>
                <w:szCs w:val="21"/>
              </w:rPr>
            </w:pPr>
            <w:r w:rsidRPr="00243F0D">
              <w:rPr>
                <w:szCs w:val="21"/>
              </w:rPr>
              <w:t>7</w:t>
            </w:r>
          </w:p>
        </w:tc>
        <w:tc>
          <w:tcPr>
            <w:tcW w:w="1243" w:type="dxa"/>
            <w:tcBorders>
              <w:top w:val="single" w:sz="4" w:space="0" w:color="auto"/>
              <w:left w:val="single" w:sz="4" w:space="0" w:color="auto"/>
              <w:bottom w:val="single" w:sz="4" w:space="0" w:color="auto"/>
              <w:right w:val="single" w:sz="4" w:space="0" w:color="auto"/>
            </w:tcBorders>
          </w:tcPr>
          <w:p w:rsidR="005150E7" w:rsidRPr="00243F0D" w:rsidRDefault="005150E7" w:rsidP="00BA64AD">
            <w:pPr>
              <w:rPr>
                <w:szCs w:val="21"/>
              </w:rPr>
            </w:pPr>
          </w:p>
          <w:p w:rsidR="005150E7" w:rsidRPr="00243F0D" w:rsidRDefault="005150E7" w:rsidP="00BA64AD">
            <w:pPr>
              <w:rPr>
                <w:szCs w:val="21"/>
              </w:rPr>
            </w:pPr>
            <w:r w:rsidRPr="00243F0D">
              <w:rPr>
                <w:szCs w:val="21"/>
              </w:rPr>
              <w:t>QUES</w:t>
            </w:r>
          </w:p>
          <w:p w:rsidR="005150E7" w:rsidRPr="00243F0D" w:rsidRDefault="005150E7" w:rsidP="00BA64AD">
            <w:pPr>
              <w:rPr>
                <w:szCs w:val="21"/>
              </w:rPr>
            </w:pPr>
          </w:p>
          <w:p w:rsidR="005150E7" w:rsidRPr="00243F0D" w:rsidRDefault="005150E7" w:rsidP="00BA64AD">
            <w:pPr>
              <w:rPr>
                <w:szCs w:val="21"/>
              </w:rPr>
            </w:pPr>
            <w:r w:rsidRPr="00243F0D">
              <w:rPr>
                <w:szCs w:val="21"/>
              </w:rPr>
              <w:t>MAV</w:t>
            </w:r>
          </w:p>
          <w:p w:rsidR="005150E7" w:rsidRPr="00243F0D" w:rsidRDefault="005150E7" w:rsidP="00BA64AD">
            <w:pPr>
              <w:rPr>
                <w:szCs w:val="21"/>
              </w:rPr>
            </w:pPr>
          </w:p>
          <w:p w:rsidR="005150E7" w:rsidRPr="00243F0D" w:rsidRDefault="005150E7" w:rsidP="00BA64AD">
            <w:pPr>
              <w:rPr>
                <w:szCs w:val="21"/>
              </w:rPr>
            </w:pPr>
            <w:r w:rsidRPr="00243F0D">
              <w:rPr>
                <w:szCs w:val="21"/>
              </w:rPr>
              <w:t>ESB</w:t>
            </w:r>
          </w:p>
          <w:p w:rsidR="005150E7" w:rsidRPr="00243F0D" w:rsidRDefault="005150E7" w:rsidP="00BA64AD">
            <w:pPr>
              <w:rPr>
                <w:szCs w:val="21"/>
              </w:rPr>
            </w:pPr>
          </w:p>
          <w:p w:rsidR="005150E7" w:rsidRPr="00243F0D" w:rsidRDefault="005150E7" w:rsidP="00BA64AD">
            <w:pPr>
              <w:rPr>
                <w:szCs w:val="21"/>
              </w:rPr>
            </w:pPr>
            <w:r w:rsidRPr="00243F0D">
              <w:rPr>
                <w:szCs w:val="21"/>
              </w:rPr>
              <w:t>MSS/RQS</w:t>
            </w:r>
          </w:p>
          <w:p w:rsidR="005150E7" w:rsidRPr="00243F0D" w:rsidRDefault="005150E7" w:rsidP="00BA64AD">
            <w:pPr>
              <w:rPr>
                <w:szCs w:val="21"/>
              </w:rPr>
            </w:pPr>
          </w:p>
          <w:p w:rsidR="005150E7" w:rsidRPr="00243F0D" w:rsidRDefault="005150E7" w:rsidP="00BA64AD">
            <w:pPr>
              <w:rPr>
                <w:szCs w:val="21"/>
              </w:rPr>
            </w:pPr>
          </w:p>
          <w:p w:rsidR="005150E7" w:rsidRPr="00243F0D" w:rsidRDefault="005150E7" w:rsidP="00BA64AD">
            <w:pPr>
              <w:rPr>
                <w:szCs w:val="21"/>
              </w:rPr>
            </w:pPr>
            <w:r w:rsidRPr="00243F0D">
              <w:rPr>
                <w:szCs w:val="21"/>
              </w:rPr>
              <w:t>OPER</w:t>
            </w:r>
          </w:p>
        </w:tc>
        <w:tc>
          <w:tcPr>
            <w:tcW w:w="7513" w:type="dxa"/>
            <w:tcBorders>
              <w:top w:val="single" w:sz="4" w:space="0" w:color="auto"/>
              <w:left w:val="single" w:sz="4" w:space="0" w:color="auto"/>
              <w:bottom w:val="single" w:sz="4" w:space="0" w:color="auto"/>
              <w:right w:val="single" w:sz="4" w:space="0" w:color="auto"/>
            </w:tcBorders>
          </w:tcPr>
          <w:p w:rsidR="00B70A42" w:rsidRPr="00243F0D" w:rsidRDefault="005150E7" w:rsidP="00B70A42">
            <w:pPr>
              <w:rPr>
                <w:b/>
                <w:szCs w:val="21"/>
              </w:rPr>
            </w:pPr>
            <w:r w:rsidRPr="00243F0D">
              <w:rPr>
                <w:b/>
                <w:szCs w:val="21"/>
              </w:rPr>
              <w:t>Status Byte Register</w:t>
            </w:r>
          </w:p>
          <w:p w:rsidR="005150E7" w:rsidRPr="00243F0D" w:rsidRDefault="00B70A42" w:rsidP="00B70A42">
            <w:pPr>
              <w:rPr>
                <w:b/>
                <w:szCs w:val="21"/>
              </w:rPr>
            </w:pPr>
            <w:r w:rsidRPr="00243F0D">
              <w:rPr>
                <w:rFonts w:hint="eastAsia"/>
                <w:b/>
                <w:szCs w:val="21"/>
              </w:rPr>
              <w:t>Questionable:</w:t>
            </w:r>
            <w:r w:rsidRPr="00243F0D">
              <w:rPr>
                <w:rFonts w:hint="eastAsia"/>
                <w:szCs w:val="21"/>
              </w:rPr>
              <w:t xml:space="preserve"> If an enabled questionable event has occurred, QUES bit is 1.</w:t>
            </w:r>
          </w:p>
          <w:p w:rsidR="005150E7" w:rsidRPr="00243F0D" w:rsidRDefault="005150E7" w:rsidP="00BA64AD">
            <w:pPr>
              <w:rPr>
                <w:szCs w:val="21"/>
              </w:rPr>
            </w:pPr>
          </w:p>
          <w:p w:rsidR="005150E7" w:rsidRPr="00243F0D" w:rsidRDefault="00B70A42" w:rsidP="00BA64AD">
            <w:pPr>
              <w:rPr>
                <w:szCs w:val="21"/>
              </w:rPr>
            </w:pPr>
            <w:r w:rsidRPr="00243F0D">
              <w:rPr>
                <w:rFonts w:hint="eastAsia"/>
                <w:b/>
                <w:szCs w:val="21"/>
              </w:rPr>
              <w:t>Message Available</w:t>
            </w:r>
            <w:r w:rsidRPr="00243F0D">
              <w:rPr>
                <w:rFonts w:hint="eastAsia"/>
                <w:szCs w:val="21"/>
              </w:rPr>
              <w:t>: If the output queue buffer contains data, MAC bit is 1.</w:t>
            </w:r>
          </w:p>
          <w:p w:rsidR="005150E7" w:rsidRPr="00243F0D" w:rsidRDefault="005150E7" w:rsidP="00BA64AD">
            <w:pPr>
              <w:rPr>
                <w:szCs w:val="21"/>
              </w:rPr>
            </w:pPr>
          </w:p>
          <w:p w:rsidR="005150E7" w:rsidRPr="00243F0D" w:rsidRDefault="00106DEE" w:rsidP="00BA64AD">
            <w:pPr>
              <w:rPr>
                <w:szCs w:val="21"/>
              </w:rPr>
            </w:pPr>
            <w:r w:rsidRPr="00243F0D">
              <w:rPr>
                <w:rFonts w:hint="eastAsia"/>
                <w:b/>
                <w:szCs w:val="21"/>
              </w:rPr>
              <w:t>Event Status Bit</w:t>
            </w:r>
            <w:r w:rsidRPr="00243F0D">
              <w:rPr>
                <w:rFonts w:hint="eastAsia"/>
                <w:szCs w:val="21"/>
              </w:rPr>
              <w:t>: If an enable standard event has occurred, ESB bit is 1.</w:t>
            </w:r>
          </w:p>
          <w:p w:rsidR="005150E7" w:rsidRPr="00243F0D" w:rsidRDefault="005150E7" w:rsidP="00BA64AD">
            <w:pPr>
              <w:rPr>
                <w:szCs w:val="21"/>
              </w:rPr>
            </w:pPr>
          </w:p>
          <w:p w:rsidR="005150E7" w:rsidRPr="00243F0D" w:rsidRDefault="00A96B20" w:rsidP="00BA64AD">
            <w:pPr>
              <w:rPr>
                <w:szCs w:val="21"/>
              </w:rPr>
            </w:pPr>
            <w:r w:rsidRPr="00243F0D">
              <w:rPr>
                <w:rFonts w:hint="eastAsia"/>
                <w:b/>
                <w:szCs w:val="21"/>
              </w:rPr>
              <w:t xml:space="preserve">Message Available: </w:t>
            </w:r>
            <w:r w:rsidRPr="00243F0D">
              <w:rPr>
                <w:rFonts w:hint="eastAsia"/>
                <w:szCs w:val="21"/>
              </w:rPr>
              <w:t xml:space="preserve">Durign a serial poll, RQS bit is returned and cleared. For an </w:t>
            </w:r>
            <w:r w:rsidR="005150E7" w:rsidRPr="00243F0D">
              <w:rPr>
                <w:szCs w:val="21"/>
              </w:rPr>
              <w:t>*STB?</w:t>
            </w:r>
            <w:r w:rsidRPr="00243F0D">
              <w:rPr>
                <w:rFonts w:hint="eastAsia"/>
                <w:szCs w:val="21"/>
              </w:rPr>
              <w:t xml:space="preserve"> </w:t>
            </w:r>
            <w:r w:rsidRPr="00243F0D">
              <w:rPr>
                <w:szCs w:val="21"/>
              </w:rPr>
              <w:t>Q</w:t>
            </w:r>
            <w:r w:rsidRPr="00243F0D">
              <w:rPr>
                <w:rFonts w:hint="eastAsia"/>
                <w:szCs w:val="21"/>
              </w:rPr>
              <w:t xml:space="preserve">uery, MSS bit is returned without being cleared. </w:t>
            </w:r>
          </w:p>
          <w:p w:rsidR="005150E7" w:rsidRPr="00243F0D" w:rsidRDefault="005150E7" w:rsidP="00BA64AD">
            <w:pPr>
              <w:rPr>
                <w:szCs w:val="21"/>
              </w:rPr>
            </w:pPr>
          </w:p>
          <w:p w:rsidR="005150E7" w:rsidRPr="00243F0D" w:rsidRDefault="00A96B20" w:rsidP="00BA64AD">
            <w:pPr>
              <w:rPr>
                <w:szCs w:val="21"/>
              </w:rPr>
            </w:pPr>
            <w:r w:rsidRPr="00243F0D">
              <w:rPr>
                <w:rFonts w:hint="eastAsia"/>
                <w:szCs w:val="21"/>
              </w:rPr>
              <w:t>Operation: If an enabled operation status event has occurred, OPER bit is 1.</w:t>
            </w:r>
          </w:p>
          <w:p w:rsidR="005150E7" w:rsidRPr="00243F0D" w:rsidRDefault="005150E7" w:rsidP="00BA64AD">
            <w:pPr>
              <w:rPr>
                <w:szCs w:val="21"/>
              </w:rPr>
            </w:pPr>
          </w:p>
        </w:tc>
      </w:tr>
    </w:tbl>
    <w:p w:rsidR="00A96B20" w:rsidRPr="00243F0D" w:rsidRDefault="00A96B20" w:rsidP="00043D36">
      <w:pPr>
        <w:rPr>
          <w:szCs w:val="21"/>
        </w:rPr>
      </w:pPr>
    </w:p>
    <w:p w:rsidR="00A96B20" w:rsidRPr="00243F0D" w:rsidRDefault="00A96B20" w:rsidP="00043D36">
      <w:pPr>
        <w:rPr>
          <w:szCs w:val="21"/>
        </w:rPr>
      </w:pPr>
    </w:p>
    <w:p w:rsidR="00A96B20" w:rsidRPr="00243F0D" w:rsidRDefault="00A96B20" w:rsidP="00043D36">
      <w:pPr>
        <w:rPr>
          <w:szCs w:val="21"/>
        </w:rPr>
      </w:pPr>
    </w:p>
    <w:p w:rsidR="00A96B20" w:rsidRPr="00243F0D" w:rsidRDefault="00A96B20" w:rsidP="00043D36">
      <w:pPr>
        <w:rPr>
          <w:szCs w:val="21"/>
        </w:rPr>
      </w:pPr>
    </w:p>
    <w:p w:rsidR="00A96B20" w:rsidRPr="00243F0D" w:rsidRDefault="00A96B20" w:rsidP="00043D36">
      <w:pPr>
        <w:rPr>
          <w:szCs w:val="21"/>
        </w:rPr>
      </w:pPr>
    </w:p>
    <w:p w:rsidR="00A96B20" w:rsidRPr="00243F0D" w:rsidRDefault="00A96B20" w:rsidP="00043D36">
      <w:pPr>
        <w:rPr>
          <w:szCs w:val="21"/>
        </w:rPr>
      </w:pPr>
    </w:p>
    <w:p w:rsidR="00A96B20" w:rsidRPr="00243F0D" w:rsidRDefault="00A96B20" w:rsidP="00043D36">
      <w:pPr>
        <w:rPr>
          <w:szCs w:val="21"/>
        </w:rPr>
      </w:pPr>
    </w:p>
    <w:p w:rsidR="00A96B20" w:rsidRPr="00243F0D" w:rsidRDefault="00A96B20" w:rsidP="00043D36">
      <w:pPr>
        <w:rPr>
          <w:szCs w:val="21"/>
        </w:rPr>
      </w:pPr>
    </w:p>
    <w:p w:rsidR="006F64D3" w:rsidRPr="00243F0D" w:rsidRDefault="00A96B20" w:rsidP="00043D36">
      <w:pPr>
        <w:rPr>
          <w:szCs w:val="21"/>
        </w:rPr>
      </w:pPr>
      <w:r w:rsidRPr="00243F0D">
        <w:rPr>
          <w:rFonts w:hint="eastAsia"/>
          <w:szCs w:val="21"/>
        </w:rPr>
        <w:lastRenderedPageBreak/>
        <w:t>The following figure described the statu</w:t>
      </w:r>
      <w:r w:rsidR="004A6AFA" w:rsidRPr="00243F0D">
        <w:rPr>
          <w:rFonts w:hint="eastAsia"/>
          <w:szCs w:val="21"/>
        </w:rPr>
        <w:t xml:space="preserve">s register groups apply to 375X&amp;376X </w:t>
      </w:r>
      <w:r w:rsidRPr="00243F0D">
        <w:rPr>
          <w:rFonts w:hint="eastAsia"/>
          <w:szCs w:val="21"/>
        </w:rPr>
        <w:t xml:space="preserve"> series electronic load:</w:t>
      </w:r>
    </w:p>
    <w:p w:rsidR="006F64D3" w:rsidRPr="00243F0D" w:rsidRDefault="00E334C7" w:rsidP="00043D36">
      <w:pPr>
        <w:rPr>
          <w:szCs w:val="21"/>
        </w:rPr>
      </w:pPr>
      <w:r w:rsidRPr="00243F0D">
        <w:rPr>
          <w:noProof/>
          <w:szCs w:val="21"/>
        </w:rPr>
        <w:drawing>
          <wp:inline distT="0" distB="0" distL="0" distR="0">
            <wp:extent cx="5753100" cy="8134350"/>
            <wp:effectExtent l="19050" t="0" r="0" b="0"/>
            <wp:docPr id="5" name="图片 7" descr="中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descr="中文2"/>
                    <pic:cNvPicPr>
                      <a:picLocks noChangeAspect="1" noChangeArrowheads="1"/>
                    </pic:cNvPicPr>
                  </pic:nvPicPr>
                  <pic:blipFill>
                    <a:blip r:embed="rId15"/>
                    <a:srcRect/>
                    <a:stretch>
                      <a:fillRect/>
                    </a:stretch>
                  </pic:blipFill>
                  <pic:spPr bwMode="auto">
                    <a:xfrm>
                      <a:off x="0" y="0"/>
                      <a:ext cx="5753100" cy="8134350"/>
                    </a:xfrm>
                    <a:prstGeom prst="rect">
                      <a:avLst/>
                    </a:prstGeom>
                    <a:noFill/>
                    <a:ln w="9525">
                      <a:noFill/>
                      <a:miter lim="800000"/>
                      <a:headEnd/>
                      <a:tailEnd/>
                    </a:ln>
                  </pic:spPr>
                </pic:pic>
              </a:graphicData>
            </a:graphic>
          </wp:inline>
        </w:drawing>
      </w:r>
    </w:p>
    <w:p w:rsidR="004A6AFA" w:rsidRPr="00034A61" w:rsidRDefault="008F5303" w:rsidP="00034A61">
      <w:pPr>
        <w:jc w:val="center"/>
        <w:rPr>
          <w:szCs w:val="21"/>
        </w:rPr>
      </w:pPr>
      <w:r w:rsidRPr="00243F0D">
        <w:rPr>
          <w:rFonts w:hint="eastAsia"/>
          <w:szCs w:val="21"/>
        </w:rPr>
        <w:t xml:space="preserve">Fig. </w:t>
      </w:r>
      <w:r w:rsidR="006F64D3" w:rsidRPr="00243F0D">
        <w:rPr>
          <w:szCs w:val="21"/>
        </w:rPr>
        <w:t>4-1</w:t>
      </w:r>
    </w:p>
    <w:p w:rsidR="006F64D3" w:rsidRPr="004A6AFA" w:rsidRDefault="008E004E" w:rsidP="00043D36">
      <w:pPr>
        <w:rPr>
          <w:b/>
          <w:sz w:val="28"/>
          <w:szCs w:val="28"/>
        </w:rPr>
      </w:pPr>
      <w:r w:rsidRPr="004A6AFA">
        <w:rPr>
          <w:rFonts w:hint="eastAsia"/>
          <w:b/>
          <w:sz w:val="28"/>
          <w:szCs w:val="28"/>
        </w:rPr>
        <w:lastRenderedPageBreak/>
        <w:t>Common Register Model</w:t>
      </w:r>
    </w:p>
    <w:p w:rsidR="003E5BD9" w:rsidRDefault="007D0332" w:rsidP="003E5BD9">
      <w:r>
        <w:rPr>
          <w:rFonts w:hint="eastAsia"/>
        </w:rPr>
        <w:t xml:space="preserve">The Condition </w:t>
      </w:r>
      <w:r w:rsidR="003E5BD9">
        <w:rPr>
          <w:rFonts w:hint="eastAsia"/>
        </w:rPr>
        <w:t>Register reflects the present or live state of various load</w:t>
      </w:r>
      <w:r w:rsidR="003E5BD9">
        <w:t>’</w:t>
      </w:r>
      <w:r w:rsidR="003E5BD9">
        <w:rPr>
          <w:rFonts w:hint="eastAsia"/>
        </w:rPr>
        <w:t>s signal. Reading the condition register does not change its bits. Only changes in the load</w:t>
      </w:r>
      <w:r w:rsidR="003E5BD9">
        <w:t>’</w:t>
      </w:r>
      <w:r w:rsidR="003E5BD9">
        <w:rPr>
          <w:rFonts w:hint="eastAsia"/>
        </w:rPr>
        <w:t>s state can change the condition register bits. Not all status register goups have the condition register.</w:t>
      </w:r>
    </w:p>
    <w:p w:rsidR="006F64D3" w:rsidRPr="009C3ED5" w:rsidRDefault="003E5BD9" w:rsidP="00DF7E2C">
      <w:r>
        <w:rPr>
          <w:rFonts w:hint="eastAsia"/>
        </w:rPr>
        <w:t xml:space="preserve">The event register </w:t>
      </w:r>
      <w:r w:rsidR="00FF762A">
        <w:rPr>
          <w:rFonts w:hint="eastAsia"/>
        </w:rPr>
        <w:t xml:space="preserve">catches the changes in conditions. Each bit in an Event Register corresponds to either a responsive bit in a Condition Register or a specific condition of the electronic load. </w:t>
      </w:r>
      <w:r w:rsidR="0053650F">
        <w:rPr>
          <w:rFonts w:hint="eastAsia"/>
        </w:rPr>
        <w:t xml:space="preserve">If the corresponding condition in the loads makes one of </w:t>
      </w:r>
      <w:r w:rsidR="00DF7E2C">
        <w:rPr>
          <w:rFonts w:hint="eastAsia"/>
        </w:rPr>
        <w:t>the following transition</w:t>
      </w:r>
      <w:r w:rsidR="0053650F">
        <w:rPr>
          <w:rFonts w:hint="eastAsia"/>
        </w:rPr>
        <w:t>s, an event turns to be true.</w:t>
      </w:r>
    </w:p>
    <w:p w:rsidR="006F64D3" w:rsidRPr="009C3ED5" w:rsidRDefault="006F64D3" w:rsidP="00043D36">
      <w:r w:rsidRPr="009C3ED5">
        <w:rPr>
          <w:rFonts w:hint="eastAsia"/>
        </w:rPr>
        <w:t>·</w:t>
      </w:r>
      <w:r w:rsidR="00DF7E2C">
        <w:rPr>
          <w:rFonts w:hint="eastAsia"/>
        </w:rPr>
        <w:t>Positive Transition (</w:t>
      </w:r>
      <w:r w:rsidRPr="009C3ED5">
        <w:t>0</w:t>
      </w:r>
      <w:r w:rsidR="00DF7E2C">
        <w:rPr>
          <w:rFonts w:hint="eastAsia"/>
        </w:rPr>
        <w:t xml:space="preserve"> to </w:t>
      </w:r>
      <w:r w:rsidRPr="009C3ED5">
        <w:t>1</w:t>
      </w:r>
      <w:r w:rsidR="00DF7E2C">
        <w:rPr>
          <w:rFonts w:hint="eastAsia"/>
        </w:rPr>
        <w:t>)</w:t>
      </w:r>
    </w:p>
    <w:p w:rsidR="006F64D3" w:rsidRPr="009C3ED5" w:rsidRDefault="006F64D3" w:rsidP="00043D36">
      <w:r w:rsidRPr="009C3ED5">
        <w:rPr>
          <w:rFonts w:hint="eastAsia"/>
        </w:rPr>
        <w:t>·</w:t>
      </w:r>
      <w:r w:rsidR="00DF7E2C">
        <w:rPr>
          <w:rFonts w:hint="eastAsia"/>
        </w:rPr>
        <w:t>Negative Transition (1 to 0)</w:t>
      </w:r>
    </w:p>
    <w:p w:rsidR="006F64D3" w:rsidRPr="009C3ED5" w:rsidRDefault="006F64D3" w:rsidP="00043D36">
      <w:r w:rsidRPr="009C3ED5">
        <w:rPr>
          <w:rFonts w:hint="eastAsia"/>
        </w:rPr>
        <w:t>·</w:t>
      </w:r>
      <w:r w:rsidR="00DF7E2C">
        <w:rPr>
          <w:rFonts w:hint="eastAsia"/>
        </w:rPr>
        <w:t>Positive or Negative Transition (</w:t>
      </w:r>
      <w:r w:rsidR="00DF7E2C" w:rsidRPr="009C3ED5">
        <w:t>0</w:t>
      </w:r>
      <w:r w:rsidR="00DF7E2C">
        <w:rPr>
          <w:rFonts w:hint="eastAsia"/>
        </w:rPr>
        <w:t xml:space="preserve"> to </w:t>
      </w:r>
      <w:r w:rsidR="00DF7E2C" w:rsidRPr="009C3ED5">
        <w:t>1</w:t>
      </w:r>
      <w:r w:rsidR="00DF7E2C">
        <w:rPr>
          <w:rFonts w:hint="eastAsia"/>
        </w:rPr>
        <w:t xml:space="preserve"> or 1 to 0)</w:t>
      </w:r>
    </w:p>
    <w:p w:rsidR="00DF7E2C" w:rsidRDefault="00DF7E2C" w:rsidP="00DF7E2C">
      <w:r>
        <w:rPr>
          <w:rFonts w:hint="eastAsia"/>
        </w:rPr>
        <w:t xml:space="preserve">The Enable Register selects which bits in the Event Register are logically-ORed into a Summary bit. The Enable Register is reset to zero at turn-on. However, Standard Event Enable Register and Service Request Enable Register are restored to the state before turn-on if </w:t>
      </w:r>
      <w:r w:rsidRPr="00DF7E2C">
        <w:rPr>
          <w:rFonts w:hint="eastAsia"/>
          <w:b/>
        </w:rPr>
        <w:t xml:space="preserve">*PSC 0 </w:t>
      </w:r>
      <w:r>
        <w:rPr>
          <w:rFonts w:hint="eastAsia"/>
        </w:rPr>
        <w:t>command is programmed.</w:t>
      </w:r>
    </w:p>
    <w:p w:rsidR="006F64D3" w:rsidRPr="009C3ED5" w:rsidRDefault="006F64D3" w:rsidP="00DF7E2C"/>
    <w:p w:rsidR="006F64D3" w:rsidRPr="009C3ED5" w:rsidRDefault="006F64D3" w:rsidP="00043D36"/>
    <w:p w:rsidR="006F64D3" w:rsidRPr="004A6AFA" w:rsidRDefault="008E004E" w:rsidP="00043D36">
      <w:pPr>
        <w:rPr>
          <w:b/>
          <w:sz w:val="28"/>
          <w:szCs w:val="28"/>
        </w:rPr>
      </w:pPr>
      <w:r w:rsidRPr="004A6AFA">
        <w:rPr>
          <w:rFonts w:hint="eastAsia"/>
          <w:b/>
          <w:sz w:val="28"/>
          <w:szCs w:val="28"/>
        </w:rPr>
        <w:t>Questionable Status Register</w:t>
      </w:r>
    </w:p>
    <w:p w:rsidR="006F64D3" w:rsidRPr="009C3ED5" w:rsidRDefault="008F5303" w:rsidP="00043D36">
      <w:r>
        <w:rPr>
          <w:rFonts w:hint="eastAsia"/>
        </w:rPr>
        <w:t>The Questionable Status Register reports one or more errors in the device.</w:t>
      </w:r>
    </w:p>
    <w:p w:rsidR="00632F6C" w:rsidRPr="009C3ED5" w:rsidRDefault="00F86516" w:rsidP="00632F6C">
      <w:pPr>
        <w:numPr>
          <w:ilvl w:val="0"/>
          <w:numId w:val="22"/>
        </w:numPr>
      </w:pPr>
      <w:r>
        <w:rPr>
          <w:rFonts w:hint="eastAsia"/>
        </w:rPr>
        <w:t>A bit in Questionable Status Condition Register indicates the presence of the corresponding errors or unusual conditions.</w:t>
      </w:r>
    </w:p>
    <w:p w:rsidR="006F64D3" w:rsidRPr="009C3ED5" w:rsidRDefault="00F86516" w:rsidP="00043D36">
      <w:pPr>
        <w:numPr>
          <w:ilvl w:val="0"/>
          <w:numId w:val="22"/>
        </w:numPr>
      </w:pPr>
      <w:r>
        <w:rPr>
          <w:rFonts w:hint="eastAsia"/>
        </w:rPr>
        <w:t>The Questionable Status Event Register represents all questionable events that have happened since the last time this register was read. A condition transition from 0 to 1 on a bit in the Questionable Status Condition Register will set the correstponding bit in the Questionable Status Event Re</w:t>
      </w:r>
      <w:r w:rsidR="00632F6C">
        <w:rPr>
          <w:rFonts w:hint="eastAsia"/>
        </w:rPr>
        <w:t>gister. Reading the Questionable Status Event Register sets it to zero.</w:t>
      </w:r>
      <w:r w:rsidR="00632F6C" w:rsidRPr="009C3ED5">
        <w:t xml:space="preserve"> </w:t>
      </w:r>
    </w:p>
    <w:p w:rsidR="006F64D3" w:rsidRPr="009C3ED5" w:rsidRDefault="00E124A5" w:rsidP="00043D36">
      <w:pPr>
        <w:numPr>
          <w:ilvl w:val="0"/>
          <w:numId w:val="22"/>
        </w:numPr>
      </w:pPr>
      <w:r>
        <w:rPr>
          <w:rFonts w:hint="eastAsia"/>
        </w:rPr>
        <w:t>The Questionable Status Enable Register determines which questionable status event bits are logically-ORed to set QUES bit in Status Byte Register.</w:t>
      </w:r>
    </w:p>
    <w:p w:rsidR="006F64D3" w:rsidRDefault="006F64D3" w:rsidP="00043D36"/>
    <w:p w:rsidR="00034A61" w:rsidRPr="009C3ED5" w:rsidRDefault="00034A61" w:rsidP="00043D36"/>
    <w:p w:rsidR="006F64D3" w:rsidRPr="004A6AFA" w:rsidRDefault="008E004E" w:rsidP="00043D36">
      <w:pPr>
        <w:rPr>
          <w:b/>
          <w:sz w:val="28"/>
          <w:szCs w:val="28"/>
        </w:rPr>
      </w:pPr>
      <w:r w:rsidRPr="004A6AFA">
        <w:rPr>
          <w:rFonts w:hint="eastAsia"/>
          <w:b/>
          <w:sz w:val="28"/>
          <w:szCs w:val="28"/>
        </w:rPr>
        <w:t>Output Queue</w:t>
      </w:r>
    </w:p>
    <w:p w:rsidR="00F86516" w:rsidRDefault="00F86516" w:rsidP="00E124A5">
      <w:r>
        <w:rPr>
          <w:rFonts w:hint="eastAsia"/>
        </w:rPr>
        <w:t>The output queue is a data structure base on a FIFO (First-in, first out) princle and it stores output messages of the</w:t>
      </w:r>
      <w:r w:rsidR="00E124A5">
        <w:rPr>
          <w:rFonts w:hint="eastAsia"/>
        </w:rPr>
        <w:t xml:space="preserve"> </w:t>
      </w:r>
      <w:r>
        <w:rPr>
          <w:rFonts w:hint="eastAsia"/>
        </w:rPr>
        <w:t>electronic load until they are read. Once there is a data in this queue, MAV bit in the Status Byte Register is set.</w:t>
      </w:r>
    </w:p>
    <w:p w:rsidR="006F64D3" w:rsidRPr="009C3ED5" w:rsidRDefault="006F64D3" w:rsidP="00F86516">
      <w:pPr>
        <w:ind w:left="105" w:hangingChars="50" w:hanging="105"/>
      </w:pPr>
    </w:p>
    <w:p w:rsidR="006F64D3" w:rsidRPr="009C3ED5" w:rsidRDefault="006F64D3" w:rsidP="00043D36"/>
    <w:p w:rsidR="006F64D3" w:rsidRPr="004A6AFA" w:rsidRDefault="008E004E" w:rsidP="00043D36">
      <w:pPr>
        <w:rPr>
          <w:b/>
          <w:sz w:val="28"/>
          <w:szCs w:val="28"/>
        </w:rPr>
      </w:pPr>
      <w:r w:rsidRPr="004A6AFA">
        <w:rPr>
          <w:rFonts w:hint="eastAsia"/>
          <w:b/>
          <w:sz w:val="28"/>
          <w:szCs w:val="28"/>
        </w:rPr>
        <w:t>Standard Event Register</w:t>
      </w:r>
    </w:p>
    <w:p w:rsidR="006F64D3" w:rsidRPr="009C3ED5" w:rsidRDefault="004A6AFA" w:rsidP="00E124A5">
      <w:r>
        <w:rPr>
          <w:rFonts w:hint="eastAsia"/>
        </w:rPr>
        <w:t xml:space="preserve">Any </w:t>
      </w:r>
      <w:r w:rsidR="00E124A5">
        <w:rPr>
          <w:rFonts w:hint="eastAsia"/>
        </w:rPr>
        <w:t>IEEE488.2 device</w:t>
      </w:r>
      <w:r>
        <w:rPr>
          <w:rFonts w:hint="eastAsia"/>
        </w:rPr>
        <w:t xml:space="preserve"> is typically equipped with a Standard Event register</w:t>
      </w:r>
      <w:r w:rsidR="00E124A5">
        <w:rPr>
          <w:rFonts w:hint="eastAsia"/>
        </w:rPr>
        <w:t>. Any programming error</w:t>
      </w:r>
      <w:r w:rsidR="003F4FA9">
        <w:rPr>
          <w:rFonts w:hint="eastAsia"/>
        </w:rPr>
        <w:t xml:space="preserve">s will </w:t>
      </w:r>
      <w:r w:rsidR="00E124A5">
        <w:rPr>
          <w:rFonts w:hint="eastAsia"/>
        </w:rPr>
        <w:t>set to one</w:t>
      </w:r>
      <w:r w:rsidR="003F4FA9">
        <w:rPr>
          <w:rFonts w:hint="eastAsia"/>
        </w:rPr>
        <w:t xml:space="preserve"> </w:t>
      </w:r>
      <w:r w:rsidR="00E124A5">
        <w:rPr>
          <w:rFonts w:hint="eastAsia"/>
        </w:rPr>
        <w:t>or more bits in the Standard Event Registr.</w:t>
      </w:r>
      <w:r w:rsidR="00E124A5" w:rsidRPr="009C3ED5">
        <w:t xml:space="preserve"> </w:t>
      </w:r>
    </w:p>
    <w:p w:rsidR="006F64D3" w:rsidRPr="009C3ED5" w:rsidRDefault="00E124A5" w:rsidP="00043D36">
      <w:pPr>
        <w:numPr>
          <w:ilvl w:val="0"/>
          <w:numId w:val="21"/>
        </w:numPr>
      </w:pPr>
      <w:r>
        <w:rPr>
          <w:rFonts w:hint="eastAsia"/>
        </w:rPr>
        <w:t xml:space="preserve">The Standard Event Register represents all standard events that have happened since the last time this register was read. </w:t>
      </w:r>
      <w:r w:rsidR="003F4FA9">
        <w:rPr>
          <w:rFonts w:hint="eastAsia"/>
        </w:rPr>
        <w:t>Reading this register will set it to zero.</w:t>
      </w:r>
    </w:p>
    <w:p w:rsidR="006F64D3" w:rsidRPr="009C3ED5" w:rsidRDefault="00145B40" w:rsidP="00043D36">
      <w:pPr>
        <w:numPr>
          <w:ilvl w:val="0"/>
          <w:numId w:val="21"/>
        </w:numPr>
      </w:pPr>
      <w:r>
        <w:rPr>
          <w:rFonts w:hint="eastAsia"/>
        </w:rPr>
        <w:t>The Standard Event Enable Register set</w:t>
      </w:r>
      <w:r w:rsidR="003F4FA9">
        <w:rPr>
          <w:rFonts w:hint="eastAsia"/>
        </w:rPr>
        <w:t>s</w:t>
      </w:r>
      <w:r>
        <w:rPr>
          <w:rFonts w:hint="eastAsia"/>
        </w:rPr>
        <w:t xml:space="preserve"> which standard event bits are logically-ORed to set </w:t>
      </w:r>
      <w:r w:rsidRPr="00256D90">
        <w:rPr>
          <w:rFonts w:hint="eastAsia"/>
          <w:b/>
        </w:rPr>
        <w:t xml:space="preserve">ESB </w:t>
      </w:r>
      <w:r>
        <w:rPr>
          <w:rFonts w:hint="eastAsia"/>
        </w:rPr>
        <w:t>bit in Status Byte Register.</w:t>
      </w:r>
    </w:p>
    <w:p w:rsidR="00145B40" w:rsidRPr="009C3ED5" w:rsidRDefault="00145B40" w:rsidP="00043D36"/>
    <w:p w:rsidR="008E004E" w:rsidRPr="003F4FA9" w:rsidRDefault="008E004E" w:rsidP="00043D36">
      <w:pPr>
        <w:rPr>
          <w:b/>
          <w:sz w:val="28"/>
          <w:szCs w:val="28"/>
        </w:rPr>
      </w:pPr>
      <w:r w:rsidRPr="003F4FA9">
        <w:rPr>
          <w:rFonts w:hint="eastAsia"/>
          <w:b/>
          <w:sz w:val="28"/>
          <w:szCs w:val="28"/>
        </w:rPr>
        <w:lastRenderedPageBreak/>
        <w:t>Operation Status Register</w:t>
      </w:r>
    </w:p>
    <w:p w:rsidR="006F64D3" w:rsidRPr="009C3ED5" w:rsidRDefault="00895A4A" w:rsidP="00043D36">
      <w:r>
        <w:rPr>
          <w:rFonts w:hint="eastAsia"/>
        </w:rPr>
        <w:t>The Operation Status Register records the operation status of the electronic load.</w:t>
      </w:r>
    </w:p>
    <w:p w:rsidR="006F64D3" w:rsidRPr="009C3ED5" w:rsidRDefault="00895A4A" w:rsidP="00043D36">
      <w:pPr>
        <w:numPr>
          <w:ilvl w:val="0"/>
          <w:numId w:val="20"/>
        </w:numPr>
      </w:pPr>
      <w:r>
        <w:rPr>
          <w:rFonts w:hint="eastAsia"/>
        </w:rPr>
        <w:t>The Operation Status Condition Register reflects the current operation status of the electronic load.</w:t>
      </w:r>
    </w:p>
    <w:p w:rsidR="006F64D3" w:rsidRPr="009C3ED5" w:rsidRDefault="00895A4A" w:rsidP="00043D36">
      <w:pPr>
        <w:numPr>
          <w:ilvl w:val="0"/>
          <w:numId w:val="20"/>
        </w:numPr>
        <w:tabs>
          <w:tab w:val="left" w:pos="4830"/>
        </w:tabs>
      </w:pPr>
      <w:r>
        <w:rPr>
          <w:rFonts w:hint="eastAsia"/>
        </w:rPr>
        <w:t>The Operati</w:t>
      </w:r>
      <w:r w:rsidR="003F4FA9">
        <w:rPr>
          <w:rFonts w:hint="eastAsia"/>
        </w:rPr>
        <w:t>on Status Event Register represents</w:t>
      </w:r>
      <w:r>
        <w:rPr>
          <w:rFonts w:hint="eastAsia"/>
        </w:rPr>
        <w:t xml:space="preserve"> all selected conditions since the last time the register was read. Regading this register will set it to zero.</w:t>
      </w:r>
      <w:r w:rsidR="00256D90" w:rsidRPr="009C3ED5">
        <w:t xml:space="preserve"> </w:t>
      </w:r>
    </w:p>
    <w:p w:rsidR="006F64D3" w:rsidRPr="009C3ED5" w:rsidRDefault="00256D90" w:rsidP="00043D36">
      <w:pPr>
        <w:numPr>
          <w:ilvl w:val="0"/>
          <w:numId w:val="20"/>
        </w:numPr>
        <w:tabs>
          <w:tab w:val="left" w:pos="4830"/>
        </w:tabs>
      </w:pPr>
      <w:r>
        <w:rPr>
          <w:rFonts w:hint="eastAsia"/>
        </w:rPr>
        <w:t>The Operatio</w:t>
      </w:r>
      <w:r w:rsidR="003F4FA9">
        <w:rPr>
          <w:rFonts w:hint="eastAsia"/>
        </w:rPr>
        <w:t>n Status Enable Register set</w:t>
      </w:r>
      <w:r>
        <w:rPr>
          <w:rFonts w:hint="eastAsia"/>
        </w:rPr>
        <w:t xml:space="preserve"> which operation event bits are logically-ORed to set </w:t>
      </w:r>
      <w:r w:rsidRPr="00256D90">
        <w:rPr>
          <w:rFonts w:hint="eastAsia"/>
          <w:b/>
        </w:rPr>
        <w:t xml:space="preserve">OPER </w:t>
      </w:r>
      <w:r>
        <w:rPr>
          <w:rFonts w:hint="eastAsia"/>
        </w:rPr>
        <w:t>bit in the Status Byte Register.</w:t>
      </w:r>
      <w:r w:rsidRPr="009C3ED5">
        <w:t xml:space="preserve"> </w:t>
      </w:r>
    </w:p>
    <w:p w:rsidR="006F64D3" w:rsidRPr="009C3ED5" w:rsidRDefault="006F64D3" w:rsidP="00043D36"/>
    <w:p w:rsidR="006F64D3" w:rsidRPr="000D440D" w:rsidRDefault="008E004E" w:rsidP="00043D36">
      <w:pPr>
        <w:rPr>
          <w:b/>
          <w:sz w:val="28"/>
          <w:szCs w:val="28"/>
        </w:rPr>
      </w:pPr>
      <w:r w:rsidRPr="000D440D">
        <w:rPr>
          <w:rFonts w:hint="eastAsia"/>
          <w:b/>
          <w:sz w:val="28"/>
          <w:szCs w:val="28"/>
        </w:rPr>
        <w:t>Status Byte Register</w:t>
      </w:r>
    </w:p>
    <w:p w:rsidR="006F64D3" w:rsidRPr="009C3ED5" w:rsidRDefault="00395317" w:rsidP="00F86516">
      <w:r>
        <w:rPr>
          <w:rFonts w:hint="eastAsia"/>
        </w:rPr>
        <w:t xml:space="preserve">The Status Byte Register collects all status events from other status registers. It can be read by a seriel poll or a </w:t>
      </w:r>
      <w:r w:rsidR="006F64D3" w:rsidRPr="0079024B">
        <w:rPr>
          <w:b/>
        </w:rPr>
        <w:t>*STB?</w:t>
      </w:r>
      <w:r w:rsidR="003F4FA9">
        <w:rPr>
          <w:rFonts w:hint="eastAsia"/>
          <w:b/>
        </w:rPr>
        <w:t xml:space="preserve"> </w:t>
      </w:r>
      <w:r w:rsidR="003F4FA9">
        <w:rPr>
          <w:rFonts w:hint="eastAsia"/>
        </w:rPr>
        <w:t>c</w:t>
      </w:r>
      <w:r>
        <w:rPr>
          <w:rFonts w:hint="eastAsia"/>
        </w:rPr>
        <w:t>ommand.</w:t>
      </w:r>
    </w:p>
    <w:p w:rsidR="006F64D3" w:rsidRPr="00DA4D97" w:rsidRDefault="006F64D3" w:rsidP="00043D36"/>
    <w:p w:rsidR="008E4CA6" w:rsidRDefault="008E4CA6" w:rsidP="00F86516">
      <w:r>
        <w:rPr>
          <w:rFonts w:hint="eastAsia"/>
        </w:rPr>
        <w:t xml:space="preserve">When this register is read by a </w:t>
      </w:r>
      <w:r w:rsidR="006F64D3" w:rsidRPr="00AE7BBC">
        <w:t>*</w:t>
      </w:r>
      <w:r w:rsidR="006F64D3" w:rsidRPr="0079024B">
        <w:rPr>
          <w:b/>
        </w:rPr>
        <w:t>STB?</w:t>
      </w:r>
      <w:r w:rsidR="003F4FA9">
        <w:rPr>
          <w:rFonts w:hint="eastAsia"/>
          <w:b/>
        </w:rPr>
        <w:t xml:space="preserve"> </w:t>
      </w:r>
      <w:r w:rsidRPr="008E4CA6">
        <w:rPr>
          <w:rFonts w:hint="eastAsia"/>
        </w:rPr>
        <w:t>command, Bit 6</w:t>
      </w:r>
      <w:r>
        <w:rPr>
          <w:rFonts w:hint="eastAsia"/>
        </w:rPr>
        <w:t xml:space="preserve"> of the returned value is the MSS bit. Setting MSS bit manifests that there is at </w:t>
      </w:r>
      <w:r w:rsidR="00FB1C25">
        <w:rPr>
          <w:rFonts w:hint="eastAsia"/>
        </w:rPr>
        <w:t>least one reason for the electronic load to request services. It is the result of Inclusive-OR after the bits in the Status Byte Register have been screened by Service Request Enable Register.</w:t>
      </w:r>
    </w:p>
    <w:p w:rsidR="006F64D3" w:rsidRPr="009C3ED5" w:rsidRDefault="006F64D3" w:rsidP="00F86516"/>
    <w:p w:rsidR="00F86516" w:rsidRDefault="00FB1C25" w:rsidP="00F86516">
      <w:r>
        <w:rPr>
          <w:rFonts w:hint="eastAsia"/>
        </w:rPr>
        <w:t>When a serial poll is sent to respond to a service request, Bit 6 of the returned value is the RQS bit. RQS bit is latched MSS bit. Once the load needs to request services, it sets SQR signal to true and latch RQS bit simultaneously. The RQS bit is automatically cleared after a serial poll. And other bits in the Status Byte Register are not influenced by a serial poll.</w:t>
      </w:r>
    </w:p>
    <w:p w:rsidR="00DA4D97" w:rsidRDefault="00DA4D97" w:rsidP="00F86516"/>
    <w:p w:rsidR="006F64D3" w:rsidRPr="009C3ED5" w:rsidRDefault="006F64D3" w:rsidP="00F86516">
      <w:r w:rsidRPr="00AE7BBC">
        <w:t>*</w:t>
      </w:r>
      <w:r w:rsidRPr="0079024B">
        <w:rPr>
          <w:b/>
        </w:rPr>
        <w:t>STB?</w:t>
      </w:r>
      <w:r w:rsidR="00DA4D97">
        <w:rPr>
          <w:rFonts w:hint="eastAsia"/>
          <w:b/>
        </w:rPr>
        <w:t xml:space="preserve"> </w:t>
      </w:r>
      <w:r w:rsidR="00DA4D97">
        <w:rPr>
          <w:rFonts w:hint="eastAsia"/>
        </w:rPr>
        <w:t>Co</w:t>
      </w:r>
      <w:r w:rsidR="00DA4D97" w:rsidRPr="00DA4D97">
        <w:rPr>
          <w:rFonts w:hint="eastAsia"/>
        </w:rPr>
        <w:t>mmand does not affect Status Byte Register.</w:t>
      </w:r>
      <w:r w:rsidR="00DA4D97">
        <w:rPr>
          <w:rFonts w:hint="eastAsia"/>
          <w:b/>
        </w:rPr>
        <w:t xml:space="preserve"> </w:t>
      </w:r>
      <w:r w:rsidRPr="00AE7BBC">
        <w:t>*</w:t>
      </w:r>
      <w:r w:rsidRPr="0079024B">
        <w:rPr>
          <w:b/>
        </w:rPr>
        <w:t>CLS</w:t>
      </w:r>
      <w:r w:rsidR="00DA4D97" w:rsidRPr="00DA4D97">
        <w:rPr>
          <w:rFonts w:hint="eastAsia"/>
        </w:rPr>
        <w:t xml:space="preserve"> command clears all related Status Registers including Status Byte Register.</w:t>
      </w:r>
      <w:r w:rsidR="00DA4D97" w:rsidRPr="009C3ED5">
        <w:t xml:space="preserve"> </w:t>
      </w:r>
    </w:p>
    <w:p w:rsidR="006F64D3" w:rsidRPr="00DA4D97" w:rsidRDefault="006F64D3" w:rsidP="00043D36"/>
    <w:p w:rsidR="006F64D3" w:rsidRPr="003F4FA9" w:rsidRDefault="008E004E" w:rsidP="00043D36">
      <w:pPr>
        <w:rPr>
          <w:b/>
          <w:sz w:val="28"/>
          <w:szCs w:val="28"/>
        </w:rPr>
      </w:pPr>
      <w:r w:rsidRPr="003F4FA9">
        <w:rPr>
          <w:rFonts w:hint="eastAsia"/>
          <w:b/>
          <w:sz w:val="28"/>
          <w:szCs w:val="28"/>
        </w:rPr>
        <w:t>Service Request Enable Register</w:t>
      </w:r>
    </w:p>
    <w:p w:rsidR="006F64D3" w:rsidRPr="009C3ED5" w:rsidRDefault="003A3179" w:rsidP="00F86516">
      <w:r>
        <w:rPr>
          <w:rFonts w:hint="eastAsia"/>
        </w:rPr>
        <w:t>The Service Request Enable Register specifies setting which bits in the Status Byte Register will generate service requests. All bit</w:t>
      </w:r>
      <w:r w:rsidR="003F4FA9">
        <w:rPr>
          <w:rFonts w:hint="eastAsia"/>
        </w:rPr>
        <w:t>s</w:t>
      </w:r>
      <w:r>
        <w:rPr>
          <w:rFonts w:hint="eastAsia"/>
        </w:rPr>
        <w:t xml:space="preserve"> except Bit 6 (RQS/MSS) can be set to generate service requests. Then enabled bits in the Service Request Enable Register are logically-ORed to become the MSS bit in the S</w:t>
      </w:r>
      <w:r>
        <w:t>t</w:t>
      </w:r>
      <w:r>
        <w:rPr>
          <w:rFonts w:hint="eastAsia"/>
        </w:rPr>
        <w:t>atus Byte Register.</w:t>
      </w:r>
      <w:r w:rsidRPr="009C3ED5">
        <w:t xml:space="preserve"> </w:t>
      </w:r>
    </w:p>
    <w:p w:rsidR="006F64D3" w:rsidRPr="009C3ED5" w:rsidRDefault="006F64D3" w:rsidP="00043D36"/>
    <w:p w:rsidR="006F64D3" w:rsidRPr="009C3ED5" w:rsidRDefault="006F64D3" w:rsidP="00043D36"/>
    <w:p w:rsidR="006F64D3" w:rsidRPr="009C3ED5" w:rsidRDefault="006F64D3" w:rsidP="00043D36">
      <w:pPr>
        <w:outlineLvl w:val="2"/>
        <w:rPr>
          <w:b/>
          <w:szCs w:val="21"/>
        </w:rPr>
      </w:pPr>
    </w:p>
    <w:p w:rsidR="006F64D3" w:rsidRPr="009C3ED5" w:rsidRDefault="006F64D3" w:rsidP="00043D36">
      <w:pPr>
        <w:outlineLvl w:val="2"/>
        <w:rPr>
          <w:b/>
          <w:szCs w:val="21"/>
        </w:rPr>
      </w:pPr>
    </w:p>
    <w:p w:rsidR="006F64D3" w:rsidRPr="009C3ED5" w:rsidRDefault="006F64D3" w:rsidP="00043D36">
      <w:pPr>
        <w:outlineLvl w:val="2"/>
        <w:rPr>
          <w:b/>
          <w:szCs w:val="21"/>
        </w:rPr>
      </w:pPr>
    </w:p>
    <w:p w:rsidR="006F64D3" w:rsidRPr="009C3ED5" w:rsidRDefault="006F64D3" w:rsidP="00043D36">
      <w:pPr>
        <w:outlineLvl w:val="2"/>
        <w:rPr>
          <w:b/>
          <w:szCs w:val="21"/>
        </w:rPr>
      </w:pPr>
    </w:p>
    <w:p w:rsidR="006F64D3" w:rsidRPr="009C3ED5" w:rsidRDefault="006F64D3" w:rsidP="00043D36">
      <w:pPr>
        <w:outlineLvl w:val="2"/>
        <w:rPr>
          <w:b/>
          <w:szCs w:val="21"/>
        </w:rPr>
      </w:pPr>
    </w:p>
    <w:p w:rsidR="006F64D3" w:rsidRPr="009C3ED5" w:rsidRDefault="006F64D3" w:rsidP="00043D36">
      <w:pPr>
        <w:outlineLvl w:val="2"/>
        <w:rPr>
          <w:b/>
          <w:szCs w:val="21"/>
        </w:rPr>
      </w:pPr>
    </w:p>
    <w:p w:rsidR="006F64D3" w:rsidRPr="009C3ED5" w:rsidRDefault="006F64D3" w:rsidP="00043D36">
      <w:pPr>
        <w:outlineLvl w:val="2"/>
        <w:rPr>
          <w:b/>
          <w:szCs w:val="21"/>
        </w:rPr>
      </w:pPr>
    </w:p>
    <w:p w:rsidR="006F64D3" w:rsidRPr="009C3ED5" w:rsidRDefault="006F64D3" w:rsidP="00043D36">
      <w:pPr>
        <w:outlineLvl w:val="2"/>
        <w:rPr>
          <w:b/>
          <w:szCs w:val="21"/>
        </w:rPr>
      </w:pPr>
    </w:p>
    <w:p w:rsidR="006F64D3" w:rsidRPr="009C3ED5" w:rsidRDefault="006F64D3" w:rsidP="00043D36">
      <w:pPr>
        <w:outlineLvl w:val="2"/>
        <w:rPr>
          <w:b/>
          <w:szCs w:val="21"/>
        </w:rPr>
      </w:pPr>
    </w:p>
    <w:p w:rsidR="006F64D3" w:rsidRPr="009C3ED5" w:rsidRDefault="006F64D3" w:rsidP="00043D36">
      <w:pPr>
        <w:outlineLvl w:val="2"/>
        <w:rPr>
          <w:b/>
          <w:szCs w:val="21"/>
        </w:rPr>
      </w:pPr>
    </w:p>
    <w:p w:rsidR="006F64D3" w:rsidRPr="009C3ED5" w:rsidRDefault="006F64D3" w:rsidP="00043D36">
      <w:pPr>
        <w:outlineLvl w:val="2"/>
        <w:rPr>
          <w:b/>
          <w:szCs w:val="21"/>
        </w:rPr>
      </w:pPr>
    </w:p>
    <w:p w:rsidR="006F64D3" w:rsidRDefault="006F64D3" w:rsidP="00043D36">
      <w:pPr>
        <w:outlineLvl w:val="0"/>
        <w:rPr>
          <w:rFonts w:ascii="Arial" w:hAnsi="Arial"/>
          <w:b/>
          <w:sz w:val="36"/>
        </w:rPr>
      </w:pPr>
      <w:bookmarkStart w:id="11" w:name="_Toc264883472"/>
    </w:p>
    <w:p w:rsidR="006F64D3" w:rsidRPr="004F0B40" w:rsidRDefault="006F64D3" w:rsidP="00043D36">
      <w:pPr>
        <w:outlineLvl w:val="0"/>
        <w:rPr>
          <w:rFonts w:ascii="Arial" w:hAnsi="Arial"/>
          <w:b/>
          <w:sz w:val="28"/>
          <w:szCs w:val="28"/>
        </w:rPr>
      </w:pPr>
      <w:r>
        <w:rPr>
          <w:rFonts w:ascii="Arial" w:hAnsi="Arial"/>
          <w:b/>
          <w:sz w:val="28"/>
          <w:szCs w:val="28"/>
        </w:rPr>
        <w:t>Appendix</w:t>
      </w:r>
      <w:r w:rsidRPr="004F0B40">
        <w:rPr>
          <w:rFonts w:ascii="Arial" w:hAnsi="Arial" w:hint="eastAsia"/>
          <w:b/>
          <w:sz w:val="28"/>
          <w:szCs w:val="28"/>
        </w:rPr>
        <w:t>：</w:t>
      </w:r>
    </w:p>
    <w:bookmarkEnd w:id="11"/>
    <w:p w:rsidR="006F64D3" w:rsidRPr="004F0B40" w:rsidRDefault="006F64D3" w:rsidP="00043D36">
      <w:pPr>
        <w:outlineLvl w:val="0"/>
        <w:rPr>
          <w:rFonts w:ascii="Arial" w:hAnsi="Arial"/>
          <w:b/>
          <w:sz w:val="28"/>
          <w:szCs w:val="28"/>
        </w:rPr>
      </w:pPr>
      <w:r>
        <w:rPr>
          <w:rFonts w:ascii="Arial" w:hAnsi="Arial"/>
          <w:b/>
          <w:sz w:val="28"/>
          <w:szCs w:val="28"/>
        </w:rPr>
        <w:t>Error Messages</w:t>
      </w:r>
    </w:p>
    <w:p w:rsidR="006F64D3" w:rsidRPr="00FE4F71" w:rsidRDefault="006F64D3" w:rsidP="00043D36">
      <w:pPr>
        <w:rPr>
          <w:rFonts w:ascii="Arial" w:hAnsi="Arial"/>
          <w:b/>
          <w:sz w:val="36"/>
        </w:rPr>
      </w:pPr>
      <w:r>
        <w:t>The following table lists the error numbers returned by the electronic load and the corresponding messages they indicate respectively.</w:t>
      </w:r>
    </w:p>
    <w:p w:rsidR="006F64D3" w:rsidRPr="00FE4F71" w:rsidRDefault="009A46FC" w:rsidP="00043D36">
      <w:pPr>
        <w:jc w:val="center"/>
      </w:pPr>
      <w:r>
        <w:rPr>
          <w:rFonts w:hint="eastAsia"/>
        </w:rPr>
        <w:t xml:space="preserve">                                                                                                                                                                                                                                                                                                                                                                                                                                         </w:t>
      </w:r>
      <w:r w:rsidR="00E23F43">
        <w:rPr>
          <w:rFonts w:hint="eastAsia"/>
        </w:rPr>
        <w:t xml:space="preserve"> </w:t>
      </w:r>
      <w:r w:rsidR="006F64D3">
        <w:t xml:space="preserve">Error Message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78"/>
        <w:gridCol w:w="7708"/>
      </w:tblGrid>
      <w:tr w:rsidR="006F64D3" w:rsidRPr="00FE4F71" w:rsidTr="00940F5E">
        <w:tc>
          <w:tcPr>
            <w:tcW w:w="1578" w:type="dxa"/>
          </w:tcPr>
          <w:p w:rsidR="006F64D3" w:rsidRPr="00FE4F71" w:rsidRDefault="006F64D3" w:rsidP="00291372">
            <w:pPr>
              <w:jc w:val="center"/>
              <w:rPr>
                <w:rFonts w:ascii="Arial" w:hAnsi="Arial"/>
                <w:b/>
              </w:rPr>
            </w:pPr>
            <w:r w:rsidRPr="00FE4F71">
              <w:rPr>
                <w:rFonts w:ascii="Arial" w:hAnsi="Arial"/>
                <w:b/>
              </w:rPr>
              <w:t>Error Number</w:t>
            </w:r>
          </w:p>
        </w:tc>
        <w:tc>
          <w:tcPr>
            <w:tcW w:w="7708" w:type="dxa"/>
          </w:tcPr>
          <w:p w:rsidR="006F64D3" w:rsidRPr="00FE4F71" w:rsidRDefault="006F64D3" w:rsidP="00291372">
            <w:pPr>
              <w:jc w:val="center"/>
              <w:rPr>
                <w:rFonts w:ascii="Arial" w:hAnsi="Arial"/>
                <w:b/>
              </w:rPr>
            </w:pPr>
            <w:r w:rsidRPr="00FE4F71">
              <w:rPr>
                <w:rFonts w:ascii="Arial" w:hAnsi="Arial"/>
                <w:b/>
              </w:rPr>
              <w:t>Error String (Description/Explanation/Examples)</w:t>
            </w:r>
          </w:p>
        </w:tc>
      </w:tr>
      <w:tr w:rsidR="006F64D3" w:rsidRPr="00FE4F71" w:rsidTr="00940F5E">
        <w:tc>
          <w:tcPr>
            <w:tcW w:w="1578" w:type="dxa"/>
          </w:tcPr>
          <w:p w:rsidR="006F64D3" w:rsidRPr="00FE4F71" w:rsidRDefault="006F64D3" w:rsidP="00291372">
            <w:pPr>
              <w:jc w:val="center"/>
            </w:pPr>
            <w:r w:rsidRPr="00FE4F71">
              <w:t>-104</w:t>
            </w:r>
          </w:p>
          <w:p w:rsidR="006F64D3" w:rsidRPr="00FE4F71" w:rsidRDefault="006F64D3" w:rsidP="00291372">
            <w:pPr>
              <w:jc w:val="center"/>
            </w:pPr>
            <w:r w:rsidRPr="00FE4F71">
              <w:t>-108</w:t>
            </w:r>
          </w:p>
          <w:p w:rsidR="006F64D3" w:rsidRPr="00FE4F71" w:rsidRDefault="006F64D3" w:rsidP="00291372">
            <w:pPr>
              <w:jc w:val="center"/>
            </w:pPr>
            <w:r w:rsidRPr="00FE4F71">
              <w:t>-113</w:t>
            </w:r>
          </w:p>
          <w:p w:rsidR="006F64D3" w:rsidRPr="00FE4F71" w:rsidRDefault="006F64D3" w:rsidP="00291372">
            <w:pPr>
              <w:jc w:val="center"/>
            </w:pPr>
            <w:r w:rsidRPr="00FE4F71">
              <w:t>-123</w:t>
            </w:r>
          </w:p>
          <w:p w:rsidR="006F64D3" w:rsidRPr="00FE4F71" w:rsidRDefault="006F64D3" w:rsidP="00291372">
            <w:pPr>
              <w:jc w:val="center"/>
            </w:pPr>
            <w:r w:rsidRPr="00FE4F71">
              <w:t>-131</w:t>
            </w:r>
          </w:p>
          <w:p w:rsidR="006F64D3" w:rsidRPr="00FE4F71" w:rsidRDefault="006F64D3" w:rsidP="00291372">
            <w:pPr>
              <w:jc w:val="center"/>
            </w:pPr>
            <w:r w:rsidRPr="00FE4F71">
              <w:t>-170</w:t>
            </w:r>
          </w:p>
        </w:tc>
        <w:tc>
          <w:tcPr>
            <w:tcW w:w="7708" w:type="dxa"/>
          </w:tcPr>
          <w:p w:rsidR="006F64D3" w:rsidRPr="00FE4F71" w:rsidRDefault="006F64D3" w:rsidP="00291372">
            <w:pPr>
              <w:jc w:val="center"/>
            </w:pPr>
            <w:r w:rsidRPr="00FE4F71">
              <w:t xml:space="preserve"> Data type error [e.g., numeric or string expected, got block data]</w:t>
            </w:r>
          </w:p>
          <w:p w:rsidR="006F64D3" w:rsidRPr="00FE4F71" w:rsidRDefault="006F64D3" w:rsidP="00291372">
            <w:pPr>
              <w:jc w:val="center"/>
            </w:pPr>
            <w:r w:rsidRPr="00FE4F71">
              <w:t xml:space="preserve"> Missing parameter</w:t>
            </w:r>
            <w:r w:rsidRPr="00FE4F71">
              <w:rPr>
                <w:rFonts w:eastAsia="Times New Roman"/>
              </w:rPr>
              <w:t>[too few parameters]</w:t>
            </w:r>
          </w:p>
          <w:p w:rsidR="006F64D3" w:rsidRPr="00FE4F71" w:rsidRDefault="006F64D3" w:rsidP="00291372">
            <w:pPr>
              <w:jc w:val="center"/>
            </w:pPr>
            <w:r w:rsidRPr="00FE4F71">
              <w:t>Undefined header</w:t>
            </w:r>
            <w:r w:rsidRPr="00FE4F71">
              <w:rPr>
                <w:rFonts w:eastAsia="Times New Roman"/>
              </w:rPr>
              <w:t>[operation not allowed]</w:t>
            </w:r>
          </w:p>
          <w:p w:rsidR="006F64D3" w:rsidRPr="00FE4F71" w:rsidRDefault="006F64D3" w:rsidP="00291372">
            <w:pPr>
              <w:jc w:val="center"/>
            </w:pPr>
            <w:r w:rsidRPr="00FE4F71">
              <w:t>Exponent too large</w:t>
            </w:r>
            <w:r w:rsidRPr="00FE4F71">
              <w:rPr>
                <w:rFonts w:eastAsia="Times New Roman"/>
              </w:rPr>
              <w:t>[numeric overflow; exponent magnitude &gt;32 k]</w:t>
            </w:r>
          </w:p>
          <w:p w:rsidR="006F64D3" w:rsidRPr="00FE4F71" w:rsidRDefault="006F64D3" w:rsidP="00291372">
            <w:pPr>
              <w:jc w:val="center"/>
            </w:pPr>
            <w:r w:rsidRPr="00FE4F71">
              <w:t xml:space="preserve"> Invalid suffix [unrecognized units, or units not appropriate]</w:t>
            </w:r>
          </w:p>
          <w:p w:rsidR="006F64D3" w:rsidRPr="00FE4F71" w:rsidRDefault="006F64D3" w:rsidP="00291372">
            <w:pPr>
              <w:jc w:val="center"/>
            </w:pPr>
            <w:r w:rsidRPr="00FE4F71">
              <w:t xml:space="preserve"> Expression error </w:t>
            </w:r>
          </w:p>
        </w:tc>
      </w:tr>
      <w:tr w:rsidR="006F64D3" w:rsidRPr="000049BD" w:rsidTr="00940F5E">
        <w:tc>
          <w:tcPr>
            <w:tcW w:w="1578" w:type="dxa"/>
          </w:tcPr>
          <w:p w:rsidR="006F64D3" w:rsidRPr="002E1CCD" w:rsidRDefault="006F64D3" w:rsidP="00291372">
            <w:pPr>
              <w:jc w:val="center"/>
            </w:pPr>
            <w:r w:rsidRPr="002E1CCD">
              <w:t>-200</w:t>
            </w:r>
          </w:p>
          <w:p w:rsidR="006F64D3" w:rsidRPr="002E1CCD" w:rsidRDefault="006F64D3" w:rsidP="00291372">
            <w:pPr>
              <w:jc w:val="center"/>
            </w:pPr>
            <w:r w:rsidRPr="002E1CCD">
              <w:t>-220</w:t>
            </w:r>
          </w:p>
          <w:p w:rsidR="006F64D3" w:rsidRPr="002E1CCD" w:rsidRDefault="006F64D3" w:rsidP="00291372">
            <w:pPr>
              <w:jc w:val="center"/>
            </w:pPr>
            <w:r w:rsidRPr="002E1CCD">
              <w:t>-221</w:t>
            </w:r>
          </w:p>
          <w:p w:rsidR="006F64D3" w:rsidRPr="002E1CCD" w:rsidRDefault="006F64D3" w:rsidP="00291372">
            <w:pPr>
              <w:jc w:val="center"/>
            </w:pPr>
            <w:r w:rsidRPr="002E1CCD">
              <w:t>-222</w:t>
            </w:r>
          </w:p>
          <w:p w:rsidR="006F64D3" w:rsidRPr="002E1CCD" w:rsidRDefault="006F64D3" w:rsidP="00291372">
            <w:pPr>
              <w:jc w:val="center"/>
            </w:pPr>
            <w:r w:rsidRPr="002E1CCD">
              <w:t>-223</w:t>
            </w:r>
          </w:p>
          <w:p w:rsidR="006F64D3" w:rsidRPr="002E1CCD" w:rsidRDefault="006F64D3" w:rsidP="00291372">
            <w:pPr>
              <w:jc w:val="center"/>
            </w:pPr>
            <w:r w:rsidRPr="002E1CCD">
              <w:t>-224</w:t>
            </w:r>
          </w:p>
          <w:p w:rsidR="006F64D3" w:rsidRPr="00C3541A" w:rsidRDefault="006F64D3" w:rsidP="00291372">
            <w:pPr>
              <w:jc w:val="center"/>
            </w:pPr>
            <w:r w:rsidRPr="00C3541A">
              <w:t>-225</w:t>
            </w:r>
          </w:p>
          <w:p w:rsidR="006F64D3" w:rsidRPr="000049BD" w:rsidRDefault="006F64D3" w:rsidP="00291372">
            <w:pPr>
              <w:jc w:val="center"/>
              <w:rPr>
                <w:color w:val="FF0000"/>
              </w:rPr>
            </w:pPr>
            <w:r w:rsidRPr="00C3541A">
              <w:t>-270</w:t>
            </w:r>
          </w:p>
        </w:tc>
        <w:tc>
          <w:tcPr>
            <w:tcW w:w="7708" w:type="dxa"/>
          </w:tcPr>
          <w:p w:rsidR="006F64D3" w:rsidRPr="002E1CCD" w:rsidRDefault="006F64D3" w:rsidP="002E1CCD">
            <w:r>
              <w:rPr>
                <w:color w:val="FF0000"/>
              </w:rPr>
              <w:t xml:space="preserve">                           </w:t>
            </w:r>
            <w:r w:rsidRPr="002E1CCD">
              <w:t xml:space="preserve">   Execution error</w:t>
            </w:r>
          </w:p>
          <w:p w:rsidR="006F64D3" w:rsidRPr="002E1CCD" w:rsidRDefault="006F64D3" w:rsidP="00291372">
            <w:pPr>
              <w:jc w:val="center"/>
            </w:pPr>
            <w:r w:rsidRPr="002E1CCD">
              <w:t xml:space="preserve">Parameter error </w:t>
            </w:r>
          </w:p>
          <w:p w:rsidR="006F64D3" w:rsidRPr="002E1CCD" w:rsidRDefault="006F64D3" w:rsidP="00291372">
            <w:pPr>
              <w:jc w:val="center"/>
            </w:pPr>
            <w:r w:rsidRPr="002E1CCD">
              <w:t>Settings conflict</w:t>
            </w:r>
          </w:p>
          <w:p w:rsidR="006F64D3" w:rsidRPr="002E1CCD" w:rsidRDefault="006F64D3" w:rsidP="00291372">
            <w:pPr>
              <w:jc w:val="center"/>
            </w:pPr>
            <w:r w:rsidRPr="002E1CCD">
              <w:t>Data out of range</w:t>
            </w:r>
          </w:p>
          <w:p w:rsidR="006F64D3" w:rsidRPr="002E1CCD" w:rsidRDefault="006F64D3" w:rsidP="00291372">
            <w:pPr>
              <w:jc w:val="center"/>
            </w:pPr>
            <w:r w:rsidRPr="002E1CCD">
              <w:t xml:space="preserve"> Too much data</w:t>
            </w:r>
          </w:p>
          <w:p w:rsidR="006F64D3" w:rsidRPr="002E1CCD" w:rsidRDefault="006F64D3" w:rsidP="00291372">
            <w:pPr>
              <w:jc w:val="center"/>
            </w:pPr>
            <w:r w:rsidRPr="002E1CCD">
              <w:t xml:space="preserve"> Illegal parameter value</w:t>
            </w:r>
          </w:p>
          <w:p w:rsidR="006F64D3" w:rsidRPr="00C3541A" w:rsidRDefault="006F64D3" w:rsidP="00291372">
            <w:pPr>
              <w:jc w:val="center"/>
            </w:pPr>
            <w:r w:rsidRPr="000049BD">
              <w:rPr>
                <w:color w:val="FF0000"/>
              </w:rPr>
              <w:t xml:space="preserve"> </w:t>
            </w:r>
            <w:r w:rsidRPr="00C3541A">
              <w:t>Out of memory</w:t>
            </w:r>
          </w:p>
          <w:p w:rsidR="006F64D3" w:rsidRPr="000049BD" w:rsidRDefault="006F64D3" w:rsidP="00291372">
            <w:pPr>
              <w:jc w:val="center"/>
              <w:rPr>
                <w:color w:val="FF0000"/>
              </w:rPr>
            </w:pPr>
            <w:r w:rsidRPr="00C3541A">
              <w:t xml:space="preserve"> Lists not same length</w:t>
            </w:r>
          </w:p>
        </w:tc>
      </w:tr>
      <w:tr w:rsidR="006F64D3" w:rsidRPr="000049BD" w:rsidTr="00940F5E">
        <w:tc>
          <w:tcPr>
            <w:tcW w:w="1578" w:type="dxa"/>
          </w:tcPr>
          <w:p w:rsidR="006F64D3" w:rsidRPr="002E1CCD" w:rsidRDefault="006F64D3" w:rsidP="00291372">
            <w:pPr>
              <w:jc w:val="center"/>
            </w:pPr>
            <w:r w:rsidRPr="002E1CCD">
              <w:t>-330</w:t>
            </w:r>
          </w:p>
          <w:p w:rsidR="006F64D3" w:rsidRPr="000049BD" w:rsidRDefault="006F64D3" w:rsidP="00291372">
            <w:pPr>
              <w:jc w:val="center"/>
              <w:rPr>
                <w:color w:val="FF0000"/>
              </w:rPr>
            </w:pPr>
            <w:r w:rsidRPr="002E1CCD">
              <w:t>-350</w:t>
            </w:r>
          </w:p>
        </w:tc>
        <w:tc>
          <w:tcPr>
            <w:tcW w:w="7708" w:type="dxa"/>
          </w:tcPr>
          <w:p w:rsidR="006F64D3" w:rsidRPr="002E1CCD" w:rsidRDefault="006F64D3" w:rsidP="00291372">
            <w:pPr>
              <w:jc w:val="center"/>
            </w:pPr>
            <w:r w:rsidRPr="002E1CCD">
              <w:t xml:space="preserve">Self-test failed </w:t>
            </w:r>
          </w:p>
          <w:p w:rsidR="006F64D3" w:rsidRPr="000049BD" w:rsidRDefault="006F64D3" w:rsidP="00291372">
            <w:pPr>
              <w:jc w:val="center"/>
              <w:rPr>
                <w:color w:val="FF0000"/>
              </w:rPr>
            </w:pPr>
            <w:r w:rsidRPr="002E1CCD">
              <w:t>Too many errors</w:t>
            </w:r>
          </w:p>
        </w:tc>
      </w:tr>
      <w:tr w:rsidR="006F64D3" w:rsidRPr="000049BD" w:rsidTr="00940F5E">
        <w:tc>
          <w:tcPr>
            <w:tcW w:w="1578" w:type="dxa"/>
          </w:tcPr>
          <w:p w:rsidR="006F64D3" w:rsidRPr="002E1CCD" w:rsidRDefault="006F64D3" w:rsidP="00291372">
            <w:pPr>
              <w:jc w:val="center"/>
            </w:pPr>
            <w:r w:rsidRPr="002E1CCD">
              <w:t>-400</w:t>
            </w:r>
          </w:p>
          <w:p w:rsidR="006F64D3" w:rsidRPr="000049BD" w:rsidRDefault="006F64D3" w:rsidP="00291372">
            <w:pPr>
              <w:jc w:val="center"/>
              <w:rPr>
                <w:color w:val="FF0000"/>
              </w:rPr>
            </w:pPr>
            <w:r w:rsidRPr="002E1CCD">
              <w:t>-410</w:t>
            </w:r>
          </w:p>
        </w:tc>
        <w:tc>
          <w:tcPr>
            <w:tcW w:w="7708" w:type="dxa"/>
          </w:tcPr>
          <w:p w:rsidR="006F64D3" w:rsidRPr="002E1CCD" w:rsidRDefault="006F64D3" w:rsidP="002E1CCD">
            <w:pPr>
              <w:jc w:val="center"/>
            </w:pPr>
            <w:r w:rsidRPr="002E1CCD">
              <w:t xml:space="preserve">Query Error </w:t>
            </w:r>
          </w:p>
          <w:p w:rsidR="006F64D3" w:rsidRPr="000049BD" w:rsidRDefault="006F64D3" w:rsidP="002E1CCD">
            <w:pPr>
              <w:jc w:val="center"/>
              <w:rPr>
                <w:color w:val="FF0000"/>
              </w:rPr>
            </w:pPr>
            <w:r w:rsidRPr="002E1CCD">
              <w:t>Query INTERRUPTED</w:t>
            </w:r>
          </w:p>
        </w:tc>
      </w:tr>
    </w:tbl>
    <w:p w:rsidR="006F64D3" w:rsidRPr="000049BD" w:rsidRDefault="006F64D3" w:rsidP="00043D36">
      <w:pPr>
        <w:outlineLvl w:val="0"/>
        <w:rPr>
          <w:rFonts w:ascii="Arial" w:hAnsi="Arial"/>
          <w:b/>
          <w:color w:val="FF0000"/>
          <w:sz w:val="36"/>
        </w:rPr>
      </w:pPr>
    </w:p>
    <w:p w:rsidR="006F64D3" w:rsidRPr="009C3ED5" w:rsidRDefault="006F64D3" w:rsidP="00043D36">
      <w:pPr>
        <w:outlineLvl w:val="0"/>
        <w:rPr>
          <w:rFonts w:ascii="Arial" w:hAnsi="Arial"/>
          <w:b/>
          <w:sz w:val="36"/>
        </w:rPr>
      </w:pPr>
    </w:p>
    <w:p w:rsidR="006F64D3" w:rsidRPr="009C3ED5" w:rsidRDefault="006F64D3" w:rsidP="00043D36"/>
    <w:p w:rsidR="006F64D3" w:rsidRPr="00043D36" w:rsidRDefault="006F64D3"/>
    <w:sectPr w:rsidR="006F64D3" w:rsidRPr="00043D36" w:rsidSect="003E31FD">
      <w:type w:val="continuous"/>
      <w:pgSz w:w="11906" w:h="16838" w:code="9"/>
      <w:pgMar w:top="1440" w:right="707" w:bottom="1440" w:left="1418" w:header="851" w:footer="992" w:gutter="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0D2C" w:rsidRDefault="00720D2C" w:rsidP="00043D36">
      <w:r>
        <w:separator/>
      </w:r>
    </w:p>
  </w:endnote>
  <w:endnote w:type="continuationSeparator" w:id="1">
    <w:p w:rsidR="00720D2C" w:rsidRDefault="00720D2C" w:rsidP="00043D3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Bold">
    <w:altName w:val="Arial"/>
    <w:charset w:val="00"/>
    <w:family w:val="swiss"/>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40D" w:rsidRDefault="000D440D">
    <w:pPr>
      <w:pStyle w:val="a4"/>
    </w:pPr>
    <w:r>
      <w:rPr>
        <w:noProof/>
      </w:rPr>
      <w:pict>
        <v:group id="_x0000_s69660" style="position:absolute;margin-left:0;margin-top:0;width:491.35pt;height:27.35pt;z-index:251660288;mso-position-horizontal:center;mso-position-horizontal-relative:page;mso-position-vertical:top;mso-position-vertical-relative:line" coordorigin="321,14850" coordsize="11601,547">
          <v:rect id="_x0000_s69661" style="position:absolute;left:374;top:14903;width:9346;height:432;mso-position-horizontal-relative:page;mso-position-vertical:center;mso-position-vertical-relative:bottom-margin-area" o:allowincell="f" fillcolor="#943634 [2405]" stroked="f" strokecolor="#943634 [2405]">
            <v:fill color2="#943634 [2405]"/>
            <v:textbox style="mso-next-textbox:#_x0000_s69661">
              <w:txbxContent>
                <w:sdt>
                  <w:sdtPr>
                    <w:rPr>
                      <w:color w:val="FFFFFF" w:themeColor="background1"/>
                      <w:spacing w:val="60"/>
                    </w:rPr>
                    <w:alias w:val="地址"/>
                    <w:id w:val="79885540"/>
                    <w:placeholder>
                      <w:docPart w:val="3FE210492D4F40DFB723447D869D26E1"/>
                    </w:placeholder>
                    <w:dataBinding w:prefixMappings="xmlns:ns0='http://schemas.microsoft.com/office/2006/coverPageProps'" w:xpath="/ns0:CoverPageProperties[1]/ns0:CompanyAddress[1]" w:storeItemID="{55AF091B-3C7A-41E3-B477-F2FDAA23CFDA}"/>
                    <w:text w:multiLine="1"/>
                  </w:sdtPr>
                  <w:sdtContent>
                    <w:p w:rsidR="000D440D" w:rsidRDefault="000D440D">
                      <w:pPr>
                        <w:pStyle w:val="a4"/>
                        <w:jc w:val="right"/>
                        <w:rPr>
                          <w:color w:val="FFFFFF" w:themeColor="background1"/>
                          <w:spacing w:val="60"/>
                        </w:rPr>
                      </w:pPr>
                      <w:r>
                        <w:rPr>
                          <w:rFonts w:hint="eastAsia"/>
                          <w:color w:val="FFFFFF" w:themeColor="background1"/>
                          <w:spacing w:val="60"/>
                        </w:rPr>
                        <w:t>ARRAY</w:t>
                      </w:r>
                    </w:p>
                  </w:sdtContent>
                </w:sdt>
                <w:p w:rsidR="000D440D" w:rsidRDefault="000D440D">
                  <w:pPr>
                    <w:pStyle w:val="a3"/>
                    <w:rPr>
                      <w:color w:val="FFFFFF" w:themeColor="background1"/>
                    </w:rPr>
                  </w:pPr>
                </w:p>
              </w:txbxContent>
            </v:textbox>
          </v:rect>
          <v:rect id="_x0000_s69662" style="position:absolute;left:9763;top:14903;width:2102;height:432;mso-position-horizontal-relative:page;mso-position-vertical:center;mso-position-vertical-relative:bottom-margin-area" o:allowincell="f" fillcolor="#943634 [2405]" stroked="f">
            <v:fill color2="#943634 [2405]"/>
            <v:textbox style="mso-next-textbox:#_x0000_s69662">
              <w:txbxContent>
                <w:p w:rsidR="000D440D" w:rsidRDefault="000D440D">
                  <w:pPr>
                    <w:pStyle w:val="a4"/>
                    <w:rPr>
                      <w:color w:val="FFFFFF" w:themeColor="background1"/>
                    </w:rPr>
                  </w:pPr>
                  <w:r>
                    <w:rPr>
                      <w:color w:val="FFFFFF" w:themeColor="background1"/>
                      <w:lang w:val="zh-CN"/>
                    </w:rPr>
                    <w:t xml:space="preserve"> </w:t>
                  </w:r>
                  <w:r>
                    <w:rPr>
                      <w:rFonts w:hint="eastAsia"/>
                      <w:color w:val="FFFFFF" w:themeColor="background1"/>
                      <w:lang w:val="zh-CN"/>
                    </w:rPr>
                    <w:t>0</w:t>
                  </w:r>
                  <w:fldSimple w:instr=" PAGE   \* MERGEFORMAT ">
                    <w:r w:rsidR="004620F6" w:rsidRPr="004620F6">
                      <w:rPr>
                        <w:noProof/>
                        <w:color w:val="FFFFFF" w:themeColor="background1"/>
                        <w:lang w:val="zh-CN"/>
                      </w:rPr>
                      <w:t>4</w:t>
                    </w:r>
                  </w:fldSimple>
                </w:p>
              </w:txbxContent>
            </v:textbox>
          </v:rect>
          <v:rect id="_x0000_s69663" style="position:absolute;left:321;top:14850;width:11601;height:547;mso-width-percent:950;mso-position-horizontal:center;mso-position-horizontal-relative:page;mso-position-vertical:center;mso-position-vertical-relative:bottom-margin-area;mso-width-percent:950" o:allowincell="f" filled="f"/>
          <w10:wrap type="topAndBottom" anchorx="page"/>
        </v:group>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40D" w:rsidRDefault="000D440D">
    <w:pPr>
      <w:pStyle w:val="a4"/>
    </w:pPr>
    <w:r>
      <w:rPr>
        <w:noProof/>
      </w:rPr>
      <w:pict>
        <v:group id="_x0000_s69677" style="position:absolute;margin-left:0;margin-top:0;width:580.05pt;height:27.35pt;z-index:251662336;mso-position-horizontal:center;mso-position-horizontal-relative:page;mso-position-vertical:top;mso-position-vertical-relative:line" coordorigin="321,14850" coordsize="11601,547">
          <v:rect id="_x0000_s69678" style="position:absolute;left:374;top:14903;width:9346;height:432;mso-position-horizontal-relative:page;mso-position-vertical:center;mso-position-vertical-relative:bottom-margin-area" o:allowincell="f" fillcolor="#943634 [2405]" stroked="f" strokecolor="#943634 [2405]">
            <v:fill color2="#943634 [2405]"/>
            <v:textbox style="mso-next-textbox:#_x0000_s69678">
              <w:txbxContent>
                <w:sdt>
                  <w:sdtPr>
                    <w:rPr>
                      <w:color w:val="FFFFFF" w:themeColor="background1"/>
                      <w:spacing w:val="60"/>
                    </w:rPr>
                    <w:alias w:val="地址"/>
                    <w:id w:val="5261448"/>
                    <w:placeholder>
                      <w:docPart w:val="4D6450ADB9C3477D9B1F4F3AEF600030"/>
                    </w:placeholder>
                    <w:dataBinding w:prefixMappings="xmlns:ns0='http://schemas.microsoft.com/office/2006/coverPageProps'" w:xpath="/ns0:CoverPageProperties[1]/ns0:CompanyAddress[1]" w:storeItemID="{55AF091B-3C7A-41E3-B477-F2FDAA23CFDA}"/>
                    <w:text w:multiLine="1"/>
                  </w:sdtPr>
                  <w:sdtContent>
                    <w:p w:rsidR="000D440D" w:rsidRDefault="000D440D">
                      <w:pPr>
                        <w:pStyle w:val="a4"/>
                        <w:jc w:val="right"/>
                        <w:rPr>
                          <w:color w:val="FFFFFF" w:themeColor="background1"/>
                          <w:spacing w:val="60"/>
                        </w:rPr>
                      </w:pPr>
                      <w:r>
                        <w:rPr>
                          <w:rFonts w:hint="eastAsia"/>
                          <w:color w:val="FFFFFF" w:themeColor="background1"/>
                          <w:spacing w:val="60"/>
                        </w:rPr>
                        <w:t>ARRAY</w:t>
                      </w:r>
                    </w:p>
                  </w:sdtContent>
                </w:sdt>
                <w:p w:rsidR="000D440D" w:rsidRDefault="000D440D">
                  <w:pPr>
                    <w:pStyle w:val="a3"/>
                    <w:rPr>
                      <w:color w:val="FFFFFF" w:themeColor="background1"/>
                    </w:rPr>
                  </w:pPr>
                </w:p>
              </w:txbxContent>
            </v:textbox>
          </v:rect>
          <v:rect id="_x0000_s69679" style="position:absolute;left:9763;top:14903;width:2102;height:432;mso-position-horizontal-relative:page;mso-position-vertical:center;mso-position-vertical-relative:bottom-margin-area" o:allowincell="f" fillcolor="#943634 [2405]" stroked="f">
            <v:fill color2="#943634 [2405]"/>
            <v:textbox style="mso-next-textbox:#_x0000_s69679">
              <w:txbxContent>
                <w:p w:rsidR="000D440D" w:rsidRDefault="000D440D">
                  <w:pPr>
                    <w:pStyle w:val="a4"/>
                    <w:rPr>
                      <w:color w:val="FFFFFF" w:themeColor="background1"/>
                    </w:rPr>
                  </w:pPr>
                  <w:r>
                    <w:rPr>
                      <w:rFonts w:hint="eastAsia"/>
                      <w:color w:val="FFFFFF" w:themeColor="background1"/>
                      <w:lang w:val="zh-CN"/>
                    </w:rPr>
                    <w:t>0</w:t>
                  </w:r>
                  <w:r>
                    <w:rPr>
                      <w:color w:val="FFFFFF" w:themeColor="background1"/>
                      <w:lang w:val="zh-CN"/>
                    </w:rPr>
                    <w:t xml:space="preserve"> </w:t>
                  </w:r>
                  <w:fldSimple w:instr=" PAGE   \* MERGEFORMAT ">
                    <w:r w:rsidR="009D0E47" w:rsidRPr="009D0E47">
                      <w:rPr>
                        <w:noProof/>
                        <w:color w:val="FFFFFF" w:themeColor="background1"/>
                        <w:lang w:val="zh-CN"/>
                      </w:rPr>
                      <w:t>1</w:t>
                    </w:r>
                  </w:fldSimple>
                </w:p>
              </w:txbxContent>
            </v:textbox>
          </v:rect>
          <v:rect id="_x0000_s69680" style="position:absolute;left:321;top:14850;width:11601;height:547;mso-width-percent:950;mso-position-horizontal:center;mso-position-horizontal-relative:page;mso-position-vertical:center;mso-position-vertical-relative:bottom-margin-area;mso-width-percent:950" o:allowincell="f" filled="f"/>
          <w10:wrap type="topAndBottom" anchorx="pag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0D2C" w:rsidRDefault="00720D2C" w:rsidP="00043D36">
      <w:r>
        <w:separator/>
      </w:r>
    </w:p>
  </w:footnote>
  <w:footnote w:type="continuationSeparator" w:id="1">
    <w:p w:rsidR="00720D2C" w:rsidRDefault="00720D2C" w:rsidP="00043D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3003"/>
      <w:gridCol w:w="7008"/>
    </w:tblGrid>
    <w:tr w:rsidR="000D440D" w:rsidRPr="00D50FED">
      <w:sdt>
        <w:sdtPr>
          <w:rPr>
            <w:color w:val="FFFFFF" w:themeColor="background1"/>
          </w:rPr>
          <w:alias w:val="日期"/>
          <w:id w:val="77625188"/>
          <w:placeholder>
            <w:docPart w:val="4636E1AC15D84009973E2382FD06A750"/>
          </w:placeholder>
          <w:dataBinding w:prefixMappings="xmlns:ns0='http://schemas.microsoft.com/office/2006/coverPageProps'" w:xpath="/ns0:CoverPageProperties[1]/ns0:PublishDate[1]" w:storeItemID="{55AF091B-3C7A-41E3-B477-F2FDAA23CFDA}"/>
          <w:date w:fullDate="2017-03-07T00:00:00Z">
            <w:dateFormat w:val="yyyy年M月d日 "/>
            <w:lid w:val="zh-CN"/>
            <w:storeMappedDataAs w:val="dateTime"/>
            <w:calendar w:val="gregorian"/>
          </w:date>
        </w:sdtPr>
        <w:sdtContent>
          <w:tc>
            <w:tcPr>
              <w:tcW w:w="1500" w:type="pct"/>
              <w:tcBorders>
                <w:bottom w:val="single" w:sz="4" w:space="0" w:color="943634" w:themeColor="accent2" w:themeShade="BF"/>
              </w:tcBorders>
              <w:shd w:val="clear" w:color="auto" w:fill="943634" w:themeFill="accent2" w:themeFillShade="BF"/>
              <w:vAlign w:val="bottom"/>
            </w:tcPr>
            <w:p w:rsidR="000D440D" w:rsidRDefault="000D440D" w:rsidP="00D50FED">
              <w:pPr>
                <w:pStyle w:val="a3"/>
                <w:jc w:val="right"/>
                <w:rPr>
                  <w:color w:val="FFFFFF" w:themeColor="background1"/>
                </w:rPr>
              </w:pPr>
              <w:r>
                <w:rPr>
                  <w:rFonts w:hint="eastAsia"/>
                  <w:color w:val="FFFFFF" w:themeColor="background1"/>
                </w:rPr>
                <w:t>2017</w:t>
              </w:r>
              <w:r>
                <w:rPr>
                  <w:rFonts w:hint="eastAsia"/>
                  <w:color w:val="FFFFFF" w:themeColor="background1"/>
                </w:rPr>
                <w:t>年</w:t>
              </w:r>
              <w:r>
                <w:rPr>
                  <w:rFonts w:hint="eastAsia"/>
                  <w:color w:val="FFFFFF" w:themeColor="background1"/>
                </w:rPr>
                <w:t>3</w:t>
              </w:r>
              <w:r>
                <w:rPr>
                  <w:rFonts w:hint="eastAsia"/>
                  <w:color w:val="FFFFFF" w:themeColor="background1"/>
                </w:rPr>
                <w:t>月</w:t>
              </w:r>
              <w:r>
                <w:rPr>
                  <w:rFonts w:hint="eastAsia"/>
                  <w:color w:val="FFFFFF" w:themeColor="background1"/>
                </w:rPr>
                <w:t>7</w:t>
              </w:r>
              <w:r>
                <w:rPr>
                  <w:rFonts w:hint="eastAsia"/>
                  <w:color w:val="FFFFFF" w:themeColor="background1"/>
                </w:rPr>
                <w:t>日</w:t>
              </w:r>
              <w:r>
                <w:rPr>
                  <w:rFonts w:hint="eastAsia"/>
                  <w:color w:val="FFFFFF" w:themeColor="background1"/>
                </w:rPr>
                <w:t xml:space="preserve"> </w:t>
              </w:r>
            </w:p>
          </w:tc>
        </w:sdtContent>
      </w:sdt>
      <w:tc>
        <w:tcPr>
          <w:tcW w:w="4000" w:type="pct"/>
          <w:tcBorders>
            <w:bottom w:val="single" w:sz="4" w:space="0" w:color="auto"/>
          </w:tcBorders>
          <w:vAlign w:val="bottom"/>
        </w:tcPr>
        <w:p w:rsidR="000D440D" w:rsidRPr="00D50FED" w:rsidRDefault="000D440D" w:rsidP="00D50FED">
          <w:pPr>
            <w:spacing w:line="360" w:lineRule="auto"/>
            <w:ind w:firstLineChars="50" w:firstLine="75"/>
            <w:rPr>
              <w:sz w:val="15"/>
              <w:szCs w:val="15"/>
            </w:rPr>
          </w:pPr>
          <w:r w:rsidRPr="00D50FED">
            <w:rPr>
              <w:b/>
              <w:bCs/>
              <w:caps/>
              <w:sz w:val="15"/>
              <w:szCs w:val="15"/>
            </w:rPr>
            <w:t>Array 375XA&amp;376XA Electronic Load SCPI Programming Manual</w:t>
          </w:r>
        </w:p>
      </w:tc>
    </w:tr>
  </w:tbl>
  <w:p w:rsidR="000D440D" w:rsidRDefault="000D440D" w:rsidP="00E334C7">
    <w:pPr>
      <w:pStyle w:val="a3"/>
      <w:pBdr>
        <w:bottom w:val="none" w:sz="0" w:space="0" w:color="auto"/>
      </w:pBdr>
      <w:ind w:rightChars="-138" w:right="-29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3003"/>
      <w:gridCol w:w="7008"/>
    </w:tblGrid>
    <w:tr w:rsidR="000D440D">
      <w:sdt>
        <w:sdtPr>
          <w:rPr>
            <w:color w:val="FFFFFF" w:themeColor="background1"/>
          </w:rPr>
          <w:alias w:val="日期"/>
          <w:id w:val="5261425"/>
          <w:placeholder>
            <w:docPart w:val="C0FAA2C75F554BA0A519BDB2336AC01A"/>
          </w:placeholder>
          <w:dataBinding w:prefixMappings="xmlns:ns0='http://schemas.microsoft.com/office/2006/coverPageProps'" w:xpath="/ns0:CoverPageProperties[1]/ns0:PublishDate[1]" w:storeItemID="{55AF091B-3C7A-41E3-B477-F2FDAA23CFDA}"/>
          <w:date w:fullDate="2017-03-07T00:00:00Z">
            <w:dateFormat w:val="yyyy年M月d日 "/>
            <w:lid w:val="zh-CN"/>
            <w:storeMappedDataAs w:val="dateTime"/>
            <w:calendar w:val="gregorian"/>
          </w:date>
        </w:sdtPr>
        <w:sdtContent>
          <w:tc>
            <w:tcPr>
              <w:tcW w:w="1500" w:type="pct"/>
              <w:tcBorders>
                <w:bottom w:val="single" w:sz="4" w:space="0" w:color="943634" w:themeColor="accent2" w:themeShade="BF"/>
              </w:tcBorders>
              <w:shd w:val="clear" w:color="auto" w:fill="943634" w:themeFill="accent2" w:themeFillShade="BF"/>
              <w:vAlign w:val="bottom"/>
            </w:tcPr>
            <w:p w:rsidR="000D440D" w:rsidRDefault="000D440D">
              <w:pPr>
                <w:pStyle w:val="a3"/>
                <w:jc w:val="right"/>
                <w:rPr>
                  <w:color w:val="FFFFFF" w:themeColor="background1"/>
                </w:rPr>
              </w:pPr>
              <w:r>
                <w:rPr>
                  <w:rFonts w:hint="eastAsia"/>
                  <w:color w:val="FFFFFF" w:themeColor="background1"/>
                </w:rPr>
                <w:t>2017</w:t>
              </w:r>
              <w:r>
                <w:rPr>
                  <w:rFonts w:hint="eastAsia"/>
                  <w:color w:val="FFFFFF" w:themeColor="background1"/>
                </w:rPr>
                <w:t>年</w:t>
              </w:r>
              <w:r>
                <w:rPr>
                  <w:rFonts w:hint="eastAsia"/>
                  <w:color w:val="FFFFFF" w:themeColor="background1"/>
                </w:rPr>
                <w:t>3</w:t>
              </w:r>
              <w:r>
                <w:rPr>
                  <w:rFonts w:hint="eastAsia"/>
                  <w:color w:val="FFFFFF" w:themeColor="background1"/>
                </w:rPr>
                <w:t>月</w:t>
              </w:r>
              <w:r>
                <w:rPr>
                  <w:rFonts w:hint="eastAsia"/>
                  <w:color w:val="FFFFFF" w:themeColor="background1"/>
                </w:rPr>
                <w:t>7</w:t>
              </w:r>
              <w:r>
                <w:rPr>
                  <w:rFonts w:hint="eastAsia"/>
                  <w:color w:val="FFFFFF" w:themeColor="background1"/>
                </w:rPr>
                <w:t>日</w:t>
              </w:r>
              <w:r>
                <w:rPr>
                  <w:rFonts w:hint="eastAsia"/>
                  <w:color w:val="FFFFFF" w:themeColor="background1"/>
                </w:rPr>
                <w:t xml:space="preserve"> </w:t>
              </w:r>
            </w:p>
          </w:tc>
        </w:sdtContent>
      </w:sdt>
      <w:tc>
        <w:tcPr>
          <w:tcW w:w="4000" w:type="pct"/>
          <w:tcBorders>
            <w:bottom w:val="single" w:sz="4" w:space="0" w:color="auto"/>
          </w:tcBorders>
          <w:vAlign w:val="bottom"/>
        </w:tcPr>
        <w:p w:rsidR="000D440D" w:rsidRDefault="000D440D">
          <w:pPr>
            <w:pStyle w:val="a3"/>
            <w:rPr>
              <w:bCs/>
              <w:color w:val="76923C" w:themeColor="accent3" w:themeShade="BF"/>
              <w:sz w:val="24"/>
              <w:szCs w:val="24"/>
            </w:rPr>
          </w:pPr>
          <w:r w:rsidRPr="00D50FED">
            <w:rPr>
              <w:b/>
              <w:bCs/>
              <w:caps/>
              <w:sz w:val="15"/>
              <w:szCs w:val="15"/>
            </w:rPr>
            <w:t>Array 375XA&amp;376XA Electronic Load SCPI Programming Manual</w:t>
          </w:r>
        </w:p>
      </w:tc>
    </w:tr>
  </w:tbl>
  <w:p w:rsidR="000D440D" w:rsidRDefault="000D440D">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multilevel"/>
    <w:tmpl w:val="0000000B"/>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
    <w:nsid w:val="0000000C"/>
    <w:multiLevelType w:val="multilevel"/>
    <w:tmpl w:val="0000000C"/>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
    <w:nsid w:val="0000000D"/>
    <w:multiLevelType w:val="singleLevel"/>
    <w:tmpl w:val="0000000D"/>
    <w:lvl w:ilvl="0">
      <w:start w:val="1"/>
      <w:numFmt w:val="bullet"/>
      <w:lvlText w:val=""/>
      <w:lvlJc w:val="left"/>
      <w:pPr>
        <w:tabs>
          <w:tab w:val="num" w:pos="840"/>
        </w:tabs>
        <w:ind w:left="420" w:hanging="420"/>
      </w:pPr>
      <w:rPr>
        <w:rFonts w:ascii="Wingdings" w:hAnsi="Wingdings" w:hint="default"/>
      </w:rPr>
    </w:lvl>
  </w:abstractNum>
  <w:abstractNum w:abstractNumId="3">
    <w:nsid w:val="017A5B2B"/>
    <w:multiLevelType w:val="multilevel"/>
    <w:tmpl w:val="017A5B2B"/>
    <w:lvl w:ilvl="0">
      <w:start w:val="1"/>
      <w:numFmt w:val="japaneseCounting"/>
      <w:lvlText w:val="第%1章"/>
      <w:lvlJc w:val="left"/>
      <w:pPr>
        <w:ind w:left="1833" w:hanging="840"/>
      </w:pPr>
      <w:rPr>
        <w:rFonts w:cs="Times New Roman" w:hint="default"/>
      </w:rPr>
    </w:lvl>
    <w:lvl w:ilvl="1">
      <w:start w:val="1"/>
      <w:numFmt w:val="lowerLetter"/>
      <w:lvlText w:val="%2)"/>
      <w:lvlJc w:val="left"/>
      <w:pPr>
        <w:ind w:left="2253" w:hanging="420"/>
      </w:pPr>
      <w:rPr>
        <w:rFonts w:cs="Times New Roman"/>
      </w:rPr>
    </w:lvl>
    <w:lvl w:ilvl="2">
      <w:start w:val="1"/>
      <w:numFmt w:val="lowerRoman"/>
      <w:lvlText w:val="%3."/>
      <w:lvlJc w:val="right"/>
      <w:pPr>
        <w:ind w:left="2673" w:hanging="420"/>
      </w:pPr>
      <w:rPr>
        <w:rFonts w:cs="Times New Roman"/>
      </w:rPr>
    </w:lvl>
    <w:lvl w:ilvl="3">
      <w:start w:val="1"/>
      <w:numFmt w:val="decimal"/>
      <w:lvlText w:val="%4."/>
      <w:lvlJc w:val="left"/>
      <w:pPr>
        <w:ind w:left="3093" w:hanging="420"/>
      </w:pPr>
      <w:rPr>
        <w:rFonts w:cs="Times New Roman"/>
      </w:rPr>
    </w:lvl>
    <w:lvl w:ilvl="4">
      <w:start w:val="1"/>
      <w:numFmt w:val="lowerLetter"/>
      <w:lvlText w:val="%5)"/>
      <w:lvlJc w:val="left"/>
      <w:pPr>
        <w:ind w:left="3513" w:hanging="420"/>
      </w:pPr>
      <w:rPr>
        <w:rFonts w:cs="Times New Roman"/>
      </w:rPr>
    </w:lvl>
    <w:lvl w:ilvl="5">
      <w:start w:val="1"/>
      <w:numFmt w:val="lowerRoman"/>
      <w:lvlText w:val="%6."/>
      <w:lvlJc w:val="right"/>
      <w:pPr>
        <w:ind w:left="3933" w:hanging="420"/>
      </w:pPr>
      <w:rPr>
        <w:rFonts w:cs="Times New Roman"/>
      </w:rPr>
    </w:lvl>
    <w:lvl w:ilvl="6">
      <w:start w:val="1"/>
      <w:numFmt w:val="decimal"/>
      <w:lvlText w:val="%7."/>
      <w:lvlJc w:val="left"/>
      <w:pPr>
        <w:ind w:left="4353" w:hanging="420"/>
      </w:pPr>
      <w:rPr>
        <w:rFonts w:cs="Times New Roman"/>
      </w:rPr>
    </w:lvl>
    <w:lvl w:ilvl="7">
      <w:start w:val="1"/>
      <w:numFmt w:val="lowerLetter"/>
      <w:lvlText w:val="%8)"/>
      <w:lvlJc w:val="left"/>
      <w:pPr>
        <w:ind w:left="4773" w:hanging="420"/>
      </w:pPr>
      <w:rPr>
        <w:rFonts w:cs="Times New Roman"/>
      </w:rPr>
    </w:lvl>
    <w:lvl w:ilvl="8">
      <w:start w:val="1"/>
      <w:numFmt w:val="lowerRoman"/>
      <w:lvlText w:val="%9."/>
      <w:lvlJc w:val="right"/>
      <w:pPr>
        <w:ind w:left="5193" w:hanging="420"/>
      </w:pPr>
      <w:rPr>
        <w:rFonts w:cs="Times New Roman"/>
      </w:rPr>
    </w:lvl>
  </w:abstractNum>
  <w:abstractNum w:abstractNumId="4">
    <w:nsid w:val="044C13D8"/>
    <w:multiLevelType w:val="multilevel"/>
    <w:tmpl w:val="0176485E"/>
    <w:lvl w:ilvl="0">
      <w:start w:val="3"/>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420"/>
        </w:tabs>
        <w:ind w:left="420" w:hanging="420"/>
      </w:pPr>
      <w:rPr>
        <w:rFonts w:cs="Times New Roman" w:hint="default"/>
      </w:rPr>
    </w:lvl>
    <w:lvl w:ilvl="2">
      <w:start w:val="7"/>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
    <w:nsid w:val="10717658"/>
    <w:multiLevelType w:val="hybridMultilevel"/>
    <w:tmpl w:val="D5ACE06C"/>
    <w:lvl w:ilvl="0" w:tplc="04090001">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6">
    <w:nsid w:val="124E6931"/>
    <w:multiLevelType w:val="multilevel"/>
    <w:tmpl w:val="124E6931"/>
    <w:lvl w:ilvl="0">
      <w:start w:val="1"/>
      <w:numFmt w:val="decimal"/>
      <w:lvlText w:val="%1."/>
      <w:lvlJc w:val="left"/>
      <w:pPr>
        <w:tabs>
          <w:tab w:val="num" w:pos="420"/>
        </w:tabs>
        <w:ind w:left="420" w:hanging="420"/>
      </w:pPr>
      <w:rPr>
        <w:rFonts w:cs="Times New Roman"/>
      </w:rPr>
    </w:lvl>
    <w:lvl w:ilvl="1">
      <w:start w:val="2"/>
      <w:numFmt w:val="decimal"/>
      <w:isLgl/>
      <w:lvlText w:val="%1.%2"/>
      <w:lvlJc w:val="left"/>
      <w:pPr>
        <w:tabs>
          <w:tab w:val="num" w:pos="480"/>
        </w:tabs>
        <w:ind w:left="480" w:hanging="480"/>
      </w:pPr>
      <w:rPr>
        <w:rFonts w:ascii="Times New Roman" w:hAnsi="Times New Roman" w:cs="Times New Roman" w:hint="default"/>
        <w:b w:val="0"/>
        <w:sz w:val="21"/>
      </w:rPr>
    </w:lvl>
    <w:lvl w:ilvl="2">
      <w:start w:val="9"/>
      <w:numFmt w:val="decimal"/>
      <w:isLgl/>
      <w:lvlText w:val="%1.%2.%3"/>
      <w:lvlJc w:val="left"/>
      <w:pPr>
        <w:tabs>
          <w:tab w:val="num" w:pos="720"/>
        </w:tabs>
        <w:ind w:left="720" w:hanging="720"/>
      </w:pPr>
      <w:rPr>
        <w:rFonts w:ascii="Times New Roman" w:hAnsi="Times New Roman" w:cs="Times New Roman" w:hint="default"/>
        <w:b w:val="0"/>
        <w:sz w:val="21"/>
      </w:rPr>
    </w:lvl>
    <w:lvl w:ilvl="3">
      <w:start w:val="1"/>
      <w:numFmt w:val="decimal"/>
      <w:isLgl/>
      <w:lvlText w:val="%1.%2.%3.%4"/>
      <w:lvlJc w:val="left"/>
      <w:pPr>
        <w:tabs>
          <w:tab w:val="num" w:pos="1080"/>
        </w:tabs>
        <w:ind w:left="1080" w:hanging="1080"/>
      </w:pPr>
      <w:rPr>
        <w:rFonts w:ascii="Times New Roman" w:hAnsi="Times New Roman" w:cs="Times New Roman" w:hint="default"/>
        <w:b w:val="0"/>
        <w:sz w:val="21"/>
      </w:rPr>
    </w:lvl>
    <w:lvl w:ilvl="4">
      <w:start w:val="1"/>
      <w:numFmt w:val="decimal"/>
      <w:isLgl/>
      <w:lvlText w:val="%1.%2.%3.%4.%5"/>
      <w:lvlJc w:val="left"/>
      <w:pPr>
        <w:tabs>
          <w:tab w:val="num" w:pos="1080"/>
        </w:tabs>
        <w:ind w:left="1080" w:hanging="1080"/>
      </w:pPr>
      <w:rPr>
        <w:rFonts w:ascii="Times New Roman" w:hAnsi="Times New Roman" w:cs="Times New Roman" w:hint="default"/>
        <w:b w:val="0"/>
        <w:sz w:val="21"/>
      </w:rPr>
    </w:lvl>
    <w:lvl w:ilvl="5">
      <w:start w:val="1"/>
      <w:numFmt w:val="decimal"/>
      <w:isLgl/>
      <w:lvlText w:val="%1.%2.%3.%4.%5.%6"/>
      <w:lvlJc w:val="left"/>
      <w:pPr>
        <w:tabs>
          <w:tab w:val="num" w:pos="1440"/>
        </w:tabs>
        <w:ind w:left="1440" w:hanging="1440"/>
      </w:pPr>
      <w:rPr>
        <w:rFonts w:ascii="Times New Roman" w:hAnsi="Times New Roman" w:cs="Times New Roman" w:hint="default"/>
        <w:b w:val="0"/>
        <w:sz w:val="21"/>
      </w:rPr>
    </w:lvl>
    <w:lvl w:ilvl="6">
      <w:start w:val="1"/>
      <w:numFmt w:val="decimal"/>
      <w:isLgl/>
      <w:lvlText w:val="%1.%2.%3.%4.%5.%6.%7"/>
      <w:lvlJc w:val="left"/>
      <w:pPr>
        <w:tabs>
          <w:tab w:val="num" w:pos="1440"/>
        </w:tabs>
        <w:ind w:left="1440" w:hanging="1440"/>
      </w:pPr>
      <w:rPr>
        <w:rFonts w:ascii="Times New Roman" w:hAnsi="Times New Roman" w:cs="Times New Roman" w:hint="default"/>
        <w:b w:val="0"/>
        <w:sz w:val="21"/>
      </w:rPr>
    </w:lvl>
    <w:lvl w:ilvl="7">
      <w:start w:val="1"/>
      <w:numFmt w:val="decimal"/>
      <w:isLgl/>
      <w:lvlText w:val="%1.%2.%3.%4.%5.%6.%7.%8"/>
      <w:lvlJc w:val="left"/>
      <w:pPr>
        <w:tabs>
          <w:tab w:val="num" w:pos="1800"/>
        </w:tabs>
        <w:ind w:left="1800" w:hanging="1800"/>
      </w:pPr>
      <w:rPr>
        <w:rFonts w:ascii="Times New Roman" w:hAnsi="Times New Roman" w:cs="Times New Roman" w:hint="default"/>
        <w:b w:val="0"/>
        <w:sz w:val="21"/>
      </w:rPr>
    </w:lvl>
    <w:lvl w:ilvl="8">
      <w:start w:val="1"/>
      <w:numFmt w:val="decimal"/>
      <w:isLgl/>
      <w:lvlText w:val="%1.%2.%3.%4.%5.%6.%7.%8.%9"/>
      <w:lvlJc w:val="left"/>
      <w:pPr>
        <w:tabs>
          <w:tab w:val="num" w:pos="1800"/>
        </w:tabs>
        <w:ind w:left="1800" w:hanging="1800"/>
      </w:pPr>
      <w:rPr>
        <w:rFonts w:ascii="Times New Roman" w:hAnsi="Times New Roman" w:cs="Times New Roman" w:hint="default"/>
        <w:b w:val="0"/>
        <w:sz w:val="21"/>
      </w:rPr>
    </w:lvl>
  </w:abstractNum>
  <w:abstractNum w:abstractNumId="7">
    <w:nsid w:val="170379DA"/>
    <w:multiLevelType w:val="hybridMultilevel"/>
    <w:tmpl w:val="F28A5272"/>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8">
    <w:nsid w:val="17350563"/>
    <w:multiLevelType w:val="hybridMultilevel"/>
    <w:tmpl w:val="AA202134"/>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9">
    <w:nsid w:val="1954653A"/>
    <w:multiLevelType w:val="multilevel"/>
    <w:tmpl w:val="1954653A"/>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420"/>
        </w:tabs>
        <w:ind w:left="42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0">
    <w:nsid w:val="1A4173C5"/>
    <w:multiLevelType w:val="multilevel"/>
    <w:tmpl w:val="33C69EEA"/>
    <w:lvl w:ilvl="0">
      <w:start w:val="3"/>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420"/>
        </w:tabs>
        <w:ind w:left="420" w:hanging="42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1">
    <w:nsid w:val="1D2E32CC"/>
    <w:multiLevelType w:val="hybridMultilevel"/>
    <w:tmpl w:val="D148618A"/>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2">
    <w:nsid w:val="2628169D"/>
    <w:multiLevelType w:val="hybridMultilevel"/>
    <w:tmpl w:val="71B0EB14"/>
    <w:lvl w:ilvl="0" w:tplc="04090001">
      <w:start w:val="1"/>
      <w:numFmt w:val="bullet"/>
      <w:lvlText w:val=""/>
      <w:lvlJc w:val="left"/>
      <w:pPr>
        <w:tabs>
          <w:tab w:val="num" w:pos="840"/>
        </w:tabs>
        <w:ind w:left="840" w:hanging="420"/>
      </w:pPr>
      <w:rPr>
        <w:rFonts w:ascii="Wingdings" w:hAnsi="Wingdings" w:hint="default"/>
      </w:rPr>
    </w:lvl>
    <w:lvl w:ilvl="1" w:tplc="04090003">
      <w:start w:val="1"/>
      <w:numFmt w:val="bullet"/>
      <w:lvlText w:val=""/>
      <w:lvlJc w:val="left"/>
      <w:pPr>
        <w:tabs>
          <w:tab w:val="num" w:pos="1260"/>
        </w:tabs>
        <w:ind w:left="1260" w:hanging="420"/>
      </w:pPr>
      <w:rPr>
        <w:rFonts w:ascii="Wingdings" w:hAnsi="Wingdings" w:hint="default"/>
      </w:rPr>
    </w:lvl>
    <w:lvl w:ilvl="2" w:tplc="04090005">
      <w:start w:val="1"/>
      <w:numFmt w:val="bullet"/>
      <w:lvlText w:val=""/>
      <w:lvlJc w:val="left"/>
      <w:pPr>
        <w:tabs>
          <w:tab w:val="num" w:pos="1680"/>
        </w:tabs>
        <w:ind w:left="1680" w:hanging="420"/>
      </w:pPr>
      <w:rPr>
        <w:rFonts w:ascii="Wingdings" w:hAnsi="Wingdings" w:hint="default"/>
      </w:rPr>
    </w:lvl>
    <w:lvl w:ilvl="3" w:tplc="04090001">
      <w:start w:val="1"/>
      <w:numFmt w:val="bullet"/>
      <w:lvlText w:val=""/>
      <w:lvlJc w:val="left"/>
      <w:pPr>
        <w:tabs>
          <w:tab w:val="num" w:pos="2100"/>
        </w:tabs>
        <w:ind w:left="2100" w:hanging="420"/>
      </w:pPr>
      <w:rPr>
        <w:rFonts w:ascii="Wingdings" w:hAnsi="Wingdings" w:hint="default"/>
      </w:rPr>
    </w:lvl>
    <w:lvl w:ilvl="4" w:tplc="04090003">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3">
    <w:nsid w:val="2E3A1088"/>
    <w:multiLevelType w:val="multilevel"/>
    <w:tmpl w:val="2E3A1088"/>
    <w:lvl w:ilvl="0">
      <w:start w:val="1"/>
      <w:numFmt w:val="bullet"/>
      <w:lvlText w:val=""/>
      <w:lvlJc w:val="left"/>
      <w:pPr>
        <w:tabs>
          <w:tab w:val="num" w:pos="840"/>
        </w:tabs>
        <w:ind w:left="840" w:hanging="420"/>
      </w:pPr>
      <w:rPr>
        <w:rFonts w:ascii="Wingdings" w:hAnsi="Wingdings" w:hint="default"/>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14">
    <w:nsid w:val="329E11C2"/>
    <w:multiLevelType w:val="multilevel"/>
    <w:tmpl w:val="DB82BE8C"/>
    <w:lvl w:ilvl="0">
      <w:start w:val="3"/>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540"/>
        </w:tabs>
        <w:ind w:left="540" w:hanging="540"/>
      </w:pPr>
      <w:rPr>
        <w:rFonts w:cs="Times New Roman" w:hint="default"/>
      </w:rPr>
    </w:lvl>
    <w:lvl w:ilvl="2">
      <w:start w:val="10"/>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5">
    <w:nsid w:val="3A267410"/>
    <w:multiLevelType w:val="multilevel"/>
    <w:tmpl w:val="D9229CE8"/>
    <w:lvl w:ilvl="0">
      <w:start w:val="3"/>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420"/>
        </w:tabs>
        <w:ind w:left="420" w:hanging="420"/>
      </w:pPr>
      <w:rPr>
        <w:rFonts w:cs="Times New Roman" w:hint="default"/>
      </w:rPr>
    </w:lvl>
    <w:lvl w:ilvl="2">
      <w:start w:val="8"/>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6">
    <w:nsid w:val="3CBB1B72"/>
    <w:multiLevelType w:val="multilevel"/>
    <w:tmpl w:val="437C7EC4"/>
    <w:lvl w:ilvl="0">
      <w:start w:val="3"/>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420"/>
        </w:tabs>
        <w:ind w:left="420" w:hanging="420"/>
      </w:pPr>
      <w:rPr>
        <w:rFonts w:cs="Times New Roman" w:hint="default"/>
      </w:rPr>
    </w:lvl>
    <w:lvl w:ilvl="2">
      <w:start w:val="7"/>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7">
    <w:nsid w:val="3CFE2504"/>
    <w:multiLevelType w:val="hybridMultilevel"/>
    <w:tmpl w:val="B0D804CC"/>
    <w:lvl w:ilvl="0" w:tplc="2C82BCA6">
      <w:start w:val="1"/>
      <w:numFmt w:val="japaneseCounting"/>
      <w:lvlText w:val="第%1章"/>
      <w:lvlJc w:val="left"/>
      <w:pPr>
        <w:tabs>
          <w:tab w:val="num" w:pos="4620"/>
        </w:tabs>
        <w:ind w:left="4620" w:hanging="735"/>
      </w:pPr>
      <w:rPr>
        <w:rFonts w:cs="Times New Roman" w:hint="default"/>
      </w:rPr>
    </w:lvl>
    <w:lvl w:ilvl="1" w:tplc="04090019" w:tentative="1">
      <w:start w:val="1"/>
      <w:numFmt w:val="lowerLetter"/>
      <w:lvlText w:val="%2)"/>
      <w:lvlJc w:val="left"/>
      <w:pPr>
        <w:tabs>
          <w:tab w:val="num" w:pos="4725"/>
        </w:tabs>
        <w:ind w:left="4725" w:hanging="420"/>
      </w:pPr>
      <w:rPr>
        <w:rFonts w:cs="Times New Roman"/>
      </w:rPr>
    </w:lvl>
    <w:lvl w:ilvl="2" w:tplc="0409001B" w:tentative="1">
      <w:start w:val="1"/>
      <w:numFmt w:val="lowerRoman"/>
      <w:lvlText w:val="%3."/>
      <w:lvlJc w:val="right"/>
      <w:pPr>
        <w:tabs>
          <w:tab w:val="num" w:pos="5145"/>
        </w:tabs>
        <w:ind w:left="5145" w:hanging="420"/>
      </w:pPr>
      <w:rPr>
        <w:rFonts w:cs="Times New Roman"/>
      </w:rPr>
    </w:lvl>
    <w:lvl w:ilvl="3" w:tplc="0409000F" w:tentative="1">
      <w:start w:val="1"/>
      <w:numFmt w:val="decimal"/>
      <w:lvlText w:val="%4."/>
      <w:lvlJc w:val="left"/>
      <w:pPr>
        <w:tabs>
          <w:tab w:val="num" w:pos="5565"/>
        </w:tabs>
        <w:ind w:left="5565" w:hanging="420"/>
      </w:pPr>
      <w:rPr>
        <w:rFonts w:cs="Times New Roman"/>
      </w:rPr>
    </w:lvl>
    <w:lvl w:ilvl="4" w:tplc="04090019" w:tentative="1">
      <w:start w:val="1"/>
      <w:numFmt w:val="lowerLetter"/>
      <w:lvlText w:val="%5)"/>
      <w:lvlJc w:val="left"/>
      <w:pPr>
        <w:tabs>
          <w:tab w:val="num" w:pos="5985"/>
        </w:tabs>
        <w:ind w:left="5985" w:hanging="420"/>
      </w:pPr>
      <w:rPr>
        <w:rFonts w:cs="Times New Roman"/>
      </w:rPr>
    </w:lvl>
    <w:lvl w:ilvl="5" w:tplc="0409001B" w:tentative="1">
      <w:start w:val="1"/>
      <w:numFmt w:val="lowerRoman"/>
      <w:lvlText w:val="%6."/>
      <w:lvlJc w:val="right"/>
      <w:pPr>
        <w:tabs>
          <w:tab w:val="num" w:pos="6405"/>
        </w:tabs>
        <w:ind w:left="6405" w:hanging="420"/>
      </w:pPr>
      <w:rPr>
        <w:rFonts w:cs="Times New Roman"/>
      </w:rPr>
    </w:lvl>
    <w:lvl w:ilvl="6" w:tplc="0409000F" w:tentative="1">
      <w:start w:val="1"/>
      <w:numFmt w:val="decimal"/>
      <w:lvlText w:val="%7."/>
      <w:lvlJc w:val="left"/>
      <w:pPr>
        <w:tabs>
          <w:tab w:val="num" w:pos="6825"/>
        </w:tabs>
        <w:ind w:left="6825" w:hanging="420"/>
      </w:pPr>
      <w:rPr>
        <w:rFonts w:cs="Times New Roman"/>
      </w:rPr>
    </w:lvl>
    <w:lvl w:ilvl="7" w:tplc="04090019" w:tentative="1">
      <w:start w:val="1"/>
      <w:numFmt w:val="lowerLetter"/>
      <w:lvlText w:val="%8)"/>
      <w:lvlJc w:val="left"/>
      <w:pPr>
        <w:tabs>
          <w:tab w:val="num" w:pos="7245"/>
        </w:tabs>
        <w:ind w:left="7245" w:hanging="420"/>
      </w:pPr>
      <w:rPr>
        <w:rFonts w:cs="Times New Roman"/>
      </w:rPr>
    </w:lvl>
    <w:lvl w:ilvl="8" w:tplc="0409001B" w:tentative="1">
      <w:start w:val="1"/>
      <w:numFmt w:val="lowerRoman"/>
      <w:lvlText w:val="%9."/>
      <w:lvlJc w:val="right"/>
      <w:pPr>
        <w:tabs>
          <w:tab w:val="num" w:pos="7665"/>
        </w:tabs>
        <w:ind w:left="7665" w:hanging="420"/>
      </w:pPr>
      <w:rPr>
        <w:rFonts w:cs="Times New Roman"/>
      </w:rPr>
    </w:lvl>
  </w:abstractNum>
  <w:abstractNum w:abstractNumId="18">
    <w:nsid w:val="52FA105E"/>
    <w:multiLevelType w:val="multilevel"/>
    <w:tmpl w:val="52FA105E"/>
    <w:lvl w:ilvl="0">
      <w:start w:val="1"/>
      <w:numFmt w:val="decimal"/>
      <w:lvlText w:val="%1．"/>
      <w:lvlJc w:val="left"/>
      <w:pPr>
        <w:tabs>
          <w:tab w:val="num" w:pos="927"/>
        </w:tabs>
        <w:ind w:left="927" w:hanging="360"/>
      </w:pPr>
      <w:rPr>
        <w:rFonts w:ascii="Times New Roman" w:eastAsia="Times New Roman" w:hAnsi="Times New Roman" w:cs="Times New Roman"/>
      </w:rPr>
    </w:lvl>
    <w:lvl w:ilvl="1">
      <w:start w:val="2"/>
      <w:numFmt w:val="decimal"/>
      <w:lvlText w:val="%2．"/>
      <w:lvlJc w:val="left"/>
      <w:pPr>
        <w:tabs>
          <w:tab w:val="num" w:pos="780"/>
        </w:tabs>
        <w:ind w:left="780" w:hanging="360"/>
      </w:pPr>
      <w:rPr>
        <w:rFonts w:cs="Times New Roman" w:hint="default"/>
        <w:sz w:val="21"/>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19">
    <w:nsid w:val="53900AE7"/>
    <w:multiLevelType w:val="multilevel"/>
    <w:tmpl w:val="53900AE7"/>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420"/>
        </w:tabs>
        <w:ind w:left="42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0">
    <w:nsid w:val="53977D09"/>
    <w:multiLevelType w:val="hybridMultilevel"/>
    <w:tmpl w:val="6BBC72B2"/>
    <w:lvl w:ilvl="0" w:tplc="53E4B77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584A69D1"/>
    <w:multiLevelType w:val="multilevel"/>
    <w:tmpl w:val="859878A2"/>
    <w:lvl w:ilvl="0">
      <w:start w:val="3"/>
      <w:numFmt w:val="decimal"/>
      <w:lvlText w:val="%1"/>
      <w:lvlJc w:val="left"/>
      <w:pPr>
        <w:tabs>
          <w:tab w:val="num" w:pos="435"/>
        </w:tabs>
        <w:ind w:left="435" w:hanging="435"/>
      </w:pPr>
      <w:rPr>
        <w:rFonts w:cs="Times New Roman" w:hint="default"/>
      </w:rPr>
    </w:lvl>
    <w:lvl w:ilvl="1">
      <w:start w:val="3"/>
      <w:numFmt w:val="decimal"/>
      <w:lvlText w:val="%1.%2"/>
      <w:lvlJc w:val="left"/>
      <w:pPr>
        <w:tabs>
          <w:tab w:val="num" w:pos="435"/>
        </w:tabs>
        <w:ind w:left="435" w:hanging="435"/>
      </w:pPr>
      <w:rPr>
        <w:rFonts w:cs="Times New Roman" w:hint="default"/>
      </w:rPr>
    </w:lvl>
    <w:lvl w:ilvl="2">
      <w:start w:val="9"/>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2">
    <w:nsid w:val="5A8C6658"/>
    <w:multiLevelType w:val="multilevel"/>
    <w:tmpl w:val="1BDC2D30"/>
    <w:lvl w:ilvl="0">
      <w:start w:val="3"/>
      <w:numFmt w:val="decimal"/>
      <w:lvlText w:val="%1"/>
      <w:lvlJc w:val="left"/>
      <w:pPr>
        <w:tabs>
          <w:tab w:val="num" w:pos="435"/>
        </w:tabs>
        <w:ind w:left="435" w:hanging="435"/>
      </w:pPr>
      <w:rPr>
        <w:rFonts w:cs="Times New Roman" w:hint="default"/>
      </w:rPr>
    </w:lvl>
    <w:lvl w:ilvl="1">
      <w:start w:val="3"/>
      <w:numFmt w:val="decimal"/>
      <w:lvlText w:val="%1.%2"/>
      <w:lvlJc w:val="left"/>
      <w:pPr>
        <w:tabs>
          <w:tab w:val="num" w:pos="435"/>
        </w:tabs>
        <w:ind w:left="435" w:hanging="435"/>
      </w:pPr>
      <w:rPr>
        <w:rFonts w:cs="Times New Roman" w:hint="default"/>
      </w:rPr>
    </w:lvl>
    <w:lvl w:ilvl="2">
      <w:start w:val="9"/>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3">
    <w:nsid w:val="5C5621E2"/>
    <w:multiLevelType w:val="multilevel"/>
    <w:tmpl w:val="0D3ABF0E"/>
    <w:lvl w:ilvl="0">
      <w:start w:val="3"/>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420"/>
        </w:tabs>
        <w:ind w:left="420" w:hanging="420"/>
      </w:pPr>
      <w:rPr>
        <w:rFonts w:cs="Times New Roman" w:hint="default"/>
      </w:rPr>
    </w:lvl>
    <w:lvl w:ilvl="2">
      <w:start w:val="7"/>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4">
    <w:nsid w:val="61D57A36"/>
    <w:multiLevelType w:val="hybridMultilevel"/>
    <w:tmpl w:val="C89A492C"/>
    <w:lvl w:ilvl="0" w:tplc="2F6236F6">
      <w:start w:val="2"/>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5">
    <w:nsid w:val="625C384D"/>
    <w:multiLevelType w:val="multilevel"/>
    <w:tmpl w:val="B0D804CC"/>
    <w:lvl w:ilvl="0">
      <w:start w:val="1"/>
      <w:numFmt w:val="japaneseCounting"/>
      <w:lvlText w:val="第%1章"/>
      <w:lvlJc w:val="left"/>
      <w:pPr>
        <w:tabs>
          <w:tab w:val="num" w:pos="4620"/>
        </w:tabs>
        <w:ind w:left="4620" w:hanging="735"/>
      </w:pPr>
      <w:rPr>
        <w:rFonts w:cs="Times New Roman" w:hint="default"/>
      </w:rPr>
    </w:lvl>
    <w:lvl w:ilvl="1">
      <w:start w:val="1"/>
      <w:numFmt w:val="lowerLetter"/>
      <w:lvlText w:val="%2)"/>
      <w:lvlJc w:val="left"/>
      <w:pPr>
        <w:tabs>
          <w:tab w:val="num" w:pos="4725"/>
        </w:tabs>
        <w:ind w:left="4725" w:hanging="420"/>
      </w:pPr>
      <w:rPr>
        <w:rFonts w:cs="Times New Roman"/>
      </w:rPr>
    </w:lvl>
    <w:lvl w:ilvl="2">
      <w:start w:val="1"/>
      <w:numFmt w:val="lowerRoman"/>
      <w:lvlText w:val="%3."/>
      <w:lvlJc w:val="right"/>
      <w:pPr>
        <w:tabs>
          <w:tab w:val="num" w:pos="5145"/>
        </w:tabs>
        <w:ind w:left="5145" w:hanging="420"/>
      </w:pPr>
      <w:rPr>
        <w:rFonts w:cs="Times New Roman"/>
      </w:rPr>
    </w:lvl>
    <w:lvl w:ilvl="3">
      <w:start w:val="1"/>
      <w:numFmt w:val="decimal"/>
      <w:lvlText w:val="%4."/>
      <w:lvlJc w:val="left"/>
      <w:pPr>
        <w:tabs>
          <w:tab w:val="num" w:pos="5565"/>
        </w:tabs>
        <w:ind w:left="5565" w:hanging="420"/>
      </w:pPr>
      <w:rPr>
        <w:rFonts w:cs="Times New Roman"/>
      </w:rPr>
    </w:lvl>
    <w:lvl w:ilvl="4">
      <w:start w:val="1"/>
      <w:numFmt w:val="lowerLetter"/>
      <w:lvlText w:val="%5)"/>
      <w:lvlJc w:val="left"/>
      <w:pPr>
        <w:tabs>
          <w:tab w:val="num" w:pos="5985"/>
        </w:tabs>
        <w:ind w:left="5985" w:hanging="420"/>
      </w:pPr>
      <w:rPr>
        <w:rFonts w:cs="Times New Roman"/>
      </w:rPr>
    </w:lvl>
    <w:lvl w:ilvl="5">
      <w:start w:val="1"/>
      <w:numFmt w:val="lowerRoman"/>
      <w:lvlText w:val="%6."/>
      <w:lvlJc w:val="right"/>
      <w:pPr>
        <w:tabs>
          <w:tab w:val="num" w:pos="6405"/>
        </w:tabs>
        <w:ind w:left="6405" w:hanging="420"/>
      </w:pPr>
      <w:rPr>
        <w:rFonts w:cs="Times New Roman"/>
      </w:rPr>
    </w:lvl>
    <w:lvl w:ilvl="6">
      <w:start w:val="1"/>
      <w:numFmt w:val="decimal"/>
      <w:lvlText w:val="%7."/>
      <w:lvlJc w:val="left"/>
      <w:pPr>
        <w:tabs>
          <w:tab w:val="num" w:pos="6825"/>
        </w:tabs>
        <w:ind w:left="6825" w:hanging="420"/>
      </w:pPr>
      <w:rPr>
        <w:rFonts w:cs="Times New Roman"/>
      </w:rPr>
    </w:lvl>
    <w:lvl w:ilvl="7">
      <w:start w:val="1"/>
      <w:numFmt w:val="lowerLetter"/>
      <w:lvlText w:val="%8)"/>
      <w:lvlJc w:val="left"/>
      <w:pPr>
        <w:tabs>
          <w:tab w:val="num" w:pos="7245"/>
        </w:tabs>
        <w:ind w:left="7245" w:hanging="420"/>
      </w:pPr>
      <w:rPr>
        <w:rFonts w:cs="Times New Roman"/>
      </w:rPr>
    </w:lvl>
    <w:lvl w:ilvl="8">
      <w:start w:val="1"/>
      <w:numFmt w:val="lowerRoman"/>
      <w:lvlText w:val="%9."/>
      <w:lvlJc w:val="right"/>
      <w:pPr>
        <w:tabs>
          <w:tab w:val="num" w:pos="7665"/>
        </w:tabs>
        <w:ind w:left="7665" w:hanging="420"/>
      </w:pPr>
      <w:rPr>
        <w:rFonts w:cs="Times New Roman"/>
      </w:rPr>
    </w:lvl>
  </w:abstractNum>
  <w:abstractNum w:abstractNumId="26">
    <w:nsid w:val="65320124"/>
    <w:multiLevelType w:val="hybridMultilevel"/>
    <w:tmpl w:val="F4B6A360"/>
    <w:lvl w:ilvl="0" w:tplc="2902B88A">
      <w:start w:val="3"/>
      <w:numFmt w:val="bullet"/>
      <w:lvlText w:val="●"/>
      <w:lvlJc w:val="left"/>
      <w:pPr>
        <w:tabs>
          <w:tab w:val="num" w:pos="360"/>
        </w:tabs>
        <w:ind w:left="360" w:hanging="360"/>
      </w:pPr>
      <w:rPr>
        <w:rFonts w:ascii="宋体" w:eastAsia="宋体" w:hAnsi="宋体" w:cs="Times New Roman"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7">
    <w:nsid w:val="660237A2"/>
    <w:multiLevelType w:val="multilevel"/>
    <w:tmpl w:val="660237A2"/>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420"/>
        </w:tabs>
        <w:ind w:left="42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8">
    <w:nsid w:val="713C4D0F"/>
    <w:multiLevelType w:val="hybridMultilevel"/>
    <w:tmpl w:val="6A385662"/>
    <w:lvl w:ilvl="0" w:tplc="7FA45F0A">
      <w:start w:val="2"/>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9">
    <w:nsid w:val="76C1106E"/>
    <w:multiLevelType w:val="multilevel"/>
    <w:tmpl w:val="76C1106E"/>
    <w:lvl w:ilvl="0">
      <w:start w:val="1"/>
      <w:numFmt w:val="bullet"/>
      <w:lvlText w:val=""/>
      <w:lvlJc w:val="left"/>
      <w:pPr>
        <w:tabs>
          <w:tab w:val="num" w:pos="840"/>
        </w:tabs>
        <w:ind w:left="840" w:hanging="420"/>
      </w:pPr>
      <w:rPr>
        <w:rFonts w:ascii="Wingdings" w:hAnsi="Wingdings" w:hint="default"/>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30">
    <w:nsid w:val="79213BAD"/>
    <w:multiLevelType w:val="hybridMultilevel"/>
    <w:tmpl w:val="B53C5244"/>
    <w:lvl w:ilvl="0" w:tplc="2F18243E">
      <w:numFmt w:val="bullet"/>
      <w:lvlText w:val="●"/>
      <w:lvlJc w:val="left"/>
      <w:pPr>
        <w:ind w:left="360" w:hanging="360"/>
      </w:pPr>
      <w:rPr>
        <w:rFonts w:ascii="宋体" w:eastAsia="宋体" w:hAnsi="宋体" w:cs="Times New Roman" w:hint="eastAsia"/>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3"/>
  </w:num>
  <w:num w:numId="2">
    <w:abstractNumId w:val="27"/>
  </w:num>
  <w:num w:numId="3">
    <w:abstractNumId w:val="1"/>
  </w:num>
  <w:num w:numId="4">
    <w:abstractNumId w:val="9"/>
  </w:num>
  <w:num w:numId="5">
    <w:abstractNumId w:val="19"/>
  </w:num>
  <w:num w:numId="6">
    <w:abstractNumId w:val="13"/>
  </w:num>
  <w:num w:numId="7">
    <w:abstractNumId w:val="0"/>
  </w:num>
  <w:num w:numId="8">
    <w:abstractNumId w:val="6"/>
  </w:num>
  <w:num w:numId="9">
    <w:abstractNumId w:val="18"/>
  </w:num>
  <w:num w:numId="10">
    <w:abstractNumId w:val="2"/>
  </w:num>
  <w:num w:numId="11">
    <w:abstractNumId w:val="29"/>
  </w:num>
  <w:num w:numId="12">
    <w:abstractNumId w:val="23"/>
  </w:num>
  <w:num w:numId="13">
    <w:abstractNumId w:val="10"/>
  </w:num>
  <w:num w:numId="14">
    <w:abstractNumId w:val="4"/>
  </w:num>
  <w:num w:numId="15">
    <w:abstractNumId w:val="21"/>
  </w:num>
  <w:num w:numId="16">
    <w:abstractNumId w:val="14"/>
  </w:num>
  <w:num w:numId="17">
    <w:abstractNumId w:val="15"/>
  </w:num>
  <w:num w:numId="18">
    <w:abstractNumId w:val="16"/>
  </w:num>
  <w:num w:numId="19">
    <w:abstractNumId w:val="22"/>
  </w:num>
  <w:num w:numId="20">
    <w:abstractNumId w:val="7"/>
  </w:num>
  <w:num w:numId="21">
    <w:abstractNumId w:val="8"/>
  </w:num>
  <w:num w:numId="22">
    <w:abstractNumId w:val="11"/>
  </w:num>
  <w:num w:numId="23">
    <w:abstractNumId w:val="12"/>
  </w:num>
  <w:num w:numId="24">
    <w:abstractNumId w:val="5"/>
  </w:num>
  <w:num w:numId="25">
    <w:abstractNumId w:val="17"/>
  </w:num>
  <w:num w:numId="26">
    <w:abstractNumId w:val="25"/>
  </w:num>
  <w:num w:numId="27">
    <w:abstractNumId w:val="28"/>
  </w:num>
  <w:num w:numId="28">
    <w:abstractNumId w:val="24"/>
  </w:num>
  <w:num w:numId="29">
    <w:abstractNumId w:val="30"/>
  </w:num>
  <w:num w:numId="30">
    <w:abstractNumId w:val="20"/>
  </w:num>
  <w:num w:numId="31">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7"/>
  <w:bordersDoNotSurroundHeader/>
  <w:bordersDoNotSurroundFooter/>
  <w:hideSpellingError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76802"/>
    <o:shapelayout v:ext="edit">
      <o:idmap v:ext="edit" data="68"/>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43D36"/>
    <w:rsid w:val="00000495"/>
    <w:rsid w:val="000049BD"/>
    <w:rsid w:val="000078F4"/>
    <w:rsid w:val="00013D88"/>
    <w:rsid w:val="00014E25"/>
    <w:rsid w:val="00017E52"/>
    <w:rsid w:val="00020CEF"/>
    <w:rsid w:val="00021044"/>
    <w:rsid w:val="00025524"/>
    <w:rsid w:val="00025913"/>
    <w:rsid w:val="00026E59"/>
    <w:rsid w:val="0003101B"/>
    <w:rsid w:val="00031430"/>
    <w:rsid w:val="00034A61"/>
    <w:rsid w:val="00037A2F"/>
    <w:rsid w:val="00043A38"/>
    <w:rsid w:val="00043D36"/>
    <w:rsid w:val="00046657"/>
    <w:rsid w:val="0005087D"/>
    <w:rsid w:val="00053334"/>
    <w:rsid w:val="000540A3"/>
    <w:rsid w:val="00055001"/>
    <w:rsid w:val="0005703B"/>
    <w:rsid w:val="0006512E"/>
    <w:rsid w:val="0007220C"/>
    <w:rsid w:val="0007296E"/>
    <w:rsid w:val="0008373D"/>
    <w:rsid w:val="00083F49"/>
    <w:rsid w:val="000865BE"/>
    <w:rsid w:val="0009056A"/>
    <w:rsid w:val="00092130"/>
    <w:rsid w:val="000927E4"/>
    <w:rsid w:val="00092DE4"/>
    <w:rsid w:val="0009427A"/>
    <w:rsid w:val="000967DC"/>
    <w:rsid w:val="00097EA4"/>
    <w:rsid w:val="000A2EC7"/>
    <w:rsid w:val="000B6DFE"/>
    <w:rsid w:val="000C6CB1"/>
    <w:rsid w:val="000C7221"/>
    <w:rsid w:val="000D3827"/>
    <w:rsid w:val="000D3DFE"/>
    <w:rsid w:val="000D440D"/>
    <w:rsid w:val="000D4DEA"/>
    <w:rsid w:val="000D795C"/>
    <w:rsid w:val="000E3409"/>
    <w:rsid w:val="000F6403"/>
    <w:rsid w:val="0010472C"/>
    <w:rsid w:val="00106DEE"/>
    <w:rsid w:val="00107392"/>
    <w:rsid w:val="00112C2D"/>
    <w:rsid w:val="00113B4E"/>
    <w:rsid w:val="0011459C"/>
    <w:rsid w:val="001163A8"/>
    <w:rsid w:val="00116B3A"/>
    <w:rsid w:val="00117277"/>
    <w:rsid w:val="00124580"/>
    <w:rsid w:val="00132730"/>
    <w:rsid w:val="00137A85"/>
    <w:rsid w:val="00145B40"/>
    <w:rsid w:val="00146963"/>
    <w:rsid w:val="0014715E"/>
    <w:rsid w:val="001475B2"/>
    <w:rsid w:val="001600E5"/>
    <w:rsid w:val="00161173"/>
    <w:rsid w:val="00163894"/>
    <w:rsid w:val="00170A71"/>
    <w:rsid w:val="00170BBD"/>
    <w:rsid w:val="001715B6"/>
    <w:rsid w:val="00173BD1"/>
    <w:rsid w:val="00180A24"/>
    <w:rsid w:val="00181DE9"/>
    <w:rsid w:val="001827A2"/>
    <w:rsid w:val="0018297F"/>
    <w:rsid w:val="00183E21"/>
    <w:rsid w:val="001955D3"/>
    <w:rsid w:val="00195D83"/>
    <w:rsid w:val="0019789F"/>
    <w:rsid w:val="001A7264"/>
    <w:rsid w:val="001B2186"/>
    <w:rsid w:val="001B2A2B"/>
    <w:rsid w:val="001B5C15"/>
    <w:rsid w:val="001C2CC0"/>
    <w:rsid w:val="001C2FB2"/>
    <w:rsid w:val="001C5DFE"/>
    <w:rsid w:val="001D3885"/>
    <w:rsid w:val="001D784C"/>
    <w:rsid w:val="001E73D8"/>
    <w:rsid w:val="001F2E71"/>
    <w:rsid w:val="001F3126"/>
    <w:rsid w:val="001F5A54"/>
    <w:rsid w:val="0021034B"/>
    <w:rsid w:val="00211BA9"/>
    <w:rsid w:val="002150AD"/>
    <w:rsid w:val="002166F4"/>
    <w:rsid w:val="002176C4"/>
    <w:rsid w:val="00220F86"/>
    <w:rsid w:val="00222826"/>
    <w:rsid w:val="00222D04"/>
    <w:rsid w:val="00224C58"/>
    <w:rsid w:val="0023431B"/>
    <w:rsid w:val="002347B4"/>
    <w:rsid w:val="00235BF8"/>
    <w:rsid w:val="00235D20"/>
    <w:rsid w:val="00236809"/>
    <w:rsid w:val="00240028"/>
    <w:rsid w:val="00243F0D"/>
    <w:rsid w:val="00253180"/>
    <w:rsid w:val="00253DBA"/>
    <w:rsid w:val="00256D90"/>
    <w:rsid w:val="00257B32"/>
    <w:rsid w:val="00260656"/>
    <w:rsid w:val="00261882"/>
    <w:rsid w:val="00262136"/>
    <w:rsid w:val="002677A5"/>
    <w:rsid w:val="00273CE2"/>
    <w:rsid w:val="002751B4"/>
    <w:rsid w:val="00276E82"/>
    <w:rsid w:val="00280E63"/>
    <w:rsid w:val="0028233C"/>
    <w:rsid w:val="00284BFC"/>
    <w:rsid w:val="00285981"/>
    <w:rsid w:val="002870BC"/>
    <w:rsid w:val="00291372"/>
    <w:rsid w:val="00292173"/>
    <w:rsid w:val="002A0464"/>
    <w:rsid w:val="002A74E0"/>
    <w:rsid w:val="002A74FE"/>
    <w:rsid w:val="002A7A0D"/>
    <w:rsid w:val="002A7D5F"/>
    <w:rsid w:val="002A7F61"/>
    <w:rsid w:val="002B5D99"/>
    <w:rsid w:val="002C3B68"/>
    <w:rsid w:val="002C64DB"/>
    <w:rsid w:val="002C6AF9"/>
    <w:rsid w:val="002D10E0"/>
    <w:rsid w:val="002D1B37"/>
    <w:rsid w:val="002D2A61"/>
    <w:rsid w:val="002D4294"/>
    <w:rsid w:val="002E110A"/>
    <w:rsid w:val="002E1CCD"/>
    <w:rsid w:val="002E727F"/>
    <w:rsid w:val="002F27E9"/>
    <w:rsid w:val="002F3B6F"/>
    <w:rsid w:val="002F44E8"/>
    <w:rsid w:val="002F4A6A"/>
    <w:rsid w:val="002F527E"/>
    <w:rsid w:val="002F7DE5"/>
    <w:rsid w:val="00300A96"/>
    <w:rsid w:val="0030107C"/>
    <w:rsid w:val="0030413D"/>
    <w:rsid w:val="00304E9F"/>
    <w:rsid w:val="003114E9"/>
    <w:rsid w:val="00313935"/>
    <w:rsid w:val="0031443C"/>
    <w:rsid w:val="00317D51"/>
    <w:rsid w:val="00325C62"/>
    <w:rsid w:val="003301C0"/>
    <w:rsid w:val="0033331E"/>
    <w:rsid w:val="00340940"/>
    <w:rsid w:val="00341C45"/>
    <w:rsid w:val="0034655D"/>
    <w:rsid w:val="00350C80"/>
    <w:rsid w:val="003563AC"/>
    <w:rsid w:val="003612D6"/>
    <w:rsid w:val="00364DC7"/>
    <w:rsid w:val="003716DD"/>
    <w:rsid w:val="00372BE4"/>
    <w:rsid w:val="00376831"/>
    <w:rsid w:val="00381AAF"/>
    <w:rsid w:val="00383CC7"/>
    <w:rsid w:val="00385765"/>
    <w:rsid w:val="003941B4"/>
    <w:rsid w:val="00395317"/>
    <w:rsid w:val="00397CA6"/>
    <w:rsid w:val="003A0A18"/>
    <w:rsid w:val="003A1288"/>
    <w:rsid w:val="003A3179"/>
    <w:rsid w:val="003A6349"/>
    <w:rsid w:val="003B0DFF"/>
    <w:rsid w:val="003B0FD9"/>
    <w:rsid w:val="003B63A3"/>
    <w:rsid w:val="003C003E"/>
    <w:rsid w:val="003C1312"/>
    <w:rsid w:val="003C6161"/>
    <w:rsid w:val="003C78FB"/>
    <w:rsid w:val="003D5A0C"/>
    <w:rsid w:val="003E31FD"/>
    <w:rsid w:val="003E5BD9"/>
    <w:rsid w:val="003E6FD5"/>
    <w:rsid w:val="003F1582"/>
    <w:rsid w:val="003F4FA9"/>
    <w:rsid w:val="004011CD"/>
    <w:rsid w:val="0040583A"/>
    <w:rsid w:val="00413B97"/>
    <w:rsid w:val="00430E64"/>
    <w:rsid w:val="00431699"/>
    <w:rsid w:val="00431D7B"/>
    <w:rsid w:val="004336C6"/>
    <w:rsid w:val="00434348"/>
    <w:rsid w:val="00441805"/>
    <w:rsid w:val="004464B9"/>
    <w:rsid w:val="0045138C"/>
    <w:rsid w:val="00451670"/>
    <w:rsid w:val="00452871"/>
    <w:rsid w:val="00455AF3"/>
    <w:rsid w:val="004570D1"/>
    <w:rsid w:val="00460D1F"/>
    <w:rsid w:val="004620F6"/>
    <w:rsid w:val="00466663"/>
    <w:rsid w:val="0047196D"/>
    <w:rsid w:val="0047385A"/>
    <w:rsid w:val="00477F53"/>
    <w:rsid w:val="00482F02"/>
    <w:rsid w:val="00483628"/>
    <w:rsid w:val="00484428"/>
    <w:rsid w:val="0048640B"/>
    <w:rsid w:val="004868DB"/>
    <w:rsid w:val="00491DDF"/>
    <w:rsid w:val="00491E01"/>
    <w:rsid w:val="0049456F"/>
    <w:rsid w:val="004979E1"/>
    <w:rsid w:val="00497C93"/>
    <w:rsid w:val="004A1C5E"/>
    <w:rsid w:val="004A2BA0"/>
    <w:rsid w:val="004A352E"/>
    <w:rsid w:val="004A4C50"/>
    <w:rsid w:val="004A6AFA"/>
    <w:rsid w:val="004B0958"/>
    <w:rsid w:val="004C1AE3"/>
    <w:rsid w:val="004C4562"/>
    <w:rsid w:val="004C57D8"/>
    <w:rsid w:val="004C7A2C"/>
    <w:rsid w:val="004D7A60"/>
    <w:rsid w:val="004E29FE"/>
    <w:rsid w:val="004E5C9C"/>
    <w:rsid w:val="004F0B40"/>
    <w:rsid w:val="004F0D5B"/>
    <w:rsid w:val="004F587E"/>
    <w:rsid w:val="004F69F6"/>
    <w:rsid w:val="004F736B"/>
    <w:rsid w:val="00501A5F"/>
    <w:rsid w:val="00502FE8"/>
    <w:rsid w:val="00505970"/>
    <w:rsid w:val="005150E7"/>
    <w:rsid w:val="005204DC"/>
    <w:rsid w:val="0052078D"/>
    <w:rsid w:val="005207BE"/>
    <w:rsid w:val="00522E68"/>
    <w:rsid w:val="005233E4"/>
    <w:rsid w:val="00527DA2"/>
    <w:rsid w:val="00531EF6"/>
    <w:rsid w:val="0053650F"/>
    <w:rsid w:val="0053705C"/>
    <w:rsid w:val="00537C8D"/>
    <w:rsid w:val="005439E7"/>
    <w:rsid w:val="00551A94"/>
    <w:rsid w:val="00555559"/>
    <w:rsid w:val="005577FE"/>
    <w:rsid w:val="00557819"/>
    <w:rsid w:val="00564576"/>
    <w:rsid w:val="0056652B"/>
    <w:rsid w:val="00567D28"/>
    <w:rsid w:val="0057702A"/>
    <w:rsid w:val="005825D5"/>
    <w:rsid w:val="00582A38"/>
    <w:rsid w:val="0058352D"/>
    <w:rsid w:val="00583BAB"/>
    <w:rsid w:val="00585C2C"/>
    <w:rsid w:val="00591A71"/>
    <w:rsid w:val="00594A89"/>
    <w:rsid w:val="005A11BC"/>
    <w:rsid w:val="005A15C9"/>
    <w:rsid w:val="005B2560"/>
    <w:rsid w:val="005B5A5D"/>
    <w:rsid w:val="005C0446"/>
    <w:rsid w:val="005C15A2"/>
    <w:rsid w:val="005C2BFB"/>
    <w:rsid w:val="005C37AF"/>
    <w:rsid w:val="005C7579"/>
    <w:rsid w:val="005D0333"/>
    <w:rsid w:val="005D0426"/>
    <w:rsid w:val="005D1887"/>
    <w:rsid w:val="005D1A3D"/>
    <w:rsid w:val="005D4510"/>
    <w:rsid w:val="005D5033"/>
    <w:rsid w:val="005D7189"/>
    <w:rsid w:val="005E2FEA"/>
    <w:rsid w:val="005E4066"/>
    <w:rsid w:val="005E75A1"/>
    <w:rsid w:val="005F0510"/>
    <w:rsid w:val="005F131B"/>
    <w:rsid w:val="005F2903"/>
    <w:rsid w:val="005F3003"/>
    <w:rsid w:val="00601F02"/>
    <w:rsid w:val="00605F6F"/>
    <w:rsid w:val="00611EF8"/>
    <w:rsid w:val="00612620"/>
    <w:rsid w:val="006146F3"/>
    <w:rsid w:val="00616C18"/>
    <w:rsid w:val="006211CF"/>
    <w:rsid w:val="00622791"/>
    <w:rsid w:val="00625AB8"/>
    <w:rsid w:val="00630527"/>
    <w:rsid w:val="006320EE"/>
    <w:rsid w:val="00632F6C"/>
    <w:rsid w:val="00634A1F"/>
    <w:rsid w:val="00634AEC"/>
    <w:rsid w:val="00635D3E"/>
    <w:rsid w:val="006374C2"/>
    <w:rsid w:val="0064175D"/>
    <w:rsid w:val="006422B0"/>
    <w:rsid w:val="00644B96"/>
    <w:rsid w:val="006478CC"/>
    <w:rsid w:val="006546AD"/>
    <w:rsid w:val="00657D12"/>
    <w:rsid w:val="00662C93"/>
    <w:rsid w:val="00662F94"/>
    <w:rsid w:val="00663EEC"/>
    <w:rsid w:val="0067541C"/>
    <w:rsid w:val="00680481"/>
    <w:rsid w:val="0068149B"/>
    <w:rsid w:val="0068352A"/>
    <w:rsid w:val="00684D6D"/>
    <w:rsid w:val="0068531D"/>
    <w:rsid w:val="00685F3D"/>
    <w:rsid w:val="00687BBD"/>
    <w:rsid w:val="006971C6"/>
    <w:rsid w:val="006A0584"/>
    <w:rsid w:val="006A4790"/>
    <w:rsid w:val="006A6102"/>
    <w:rsid w:val="006A7670"/>
    <w:rsid w:val="006B37F2"/>
    <w:rsid w:val="006B3C90"/>
    <w:rsid w:val="006B5C99"/>
    <w:rsid w:val="006B6730"/>
    <w:rsid w:val="006C173A"/>
    <w:rsid w:val="006C2B21"/>
    <w:rsid w:val="006C31C8"/>
    <w:rsid w:val="006C5855"/>
    <w:rsid w:val="006C5D2E"/>
    <w:rsid w:val="006D166B"/>
    <w:rsid w:val="006D1A80"/>
    <w:rsid w:val="006D72B3"/>
    <w:rsid w:val="006E1E0D"/>
    <w:rsid w:val="006E5D8F"/>
    <w:rsid w:val="006F0988"/>
    <w:rsid w:val="006F64D3"/>
    <w:rsid w:val="006F677C"/>
    <w:rsid w:val="006F78F3"/>
    <w:rsid w:val="006F7CD1"/>
    <w:rsid w:val="00704F86"/>
    <w:rsid w:val="00710D4D"/>
    <w:rsid w:val="0071486A"/>
    <w:rsid w:val="007203C2"/>
    <w:rsid w:val="00720D2C"/>
    <w:rsid w:val="00723DD9"/>
    <w:rsid w:val="00724B68"/>
    <w:rsid w:val="00732DF6"/>
    <w:rsid w:val="00735229"/>
    <w:rsid w:val="00740217"/>
    <w:rsid w:val="00740612"/>
    <w:rsid w:val="00750AD3"/>
    <w:rsid w:val="00751BCF"/>
    <w:rsid w:val="00753576"/>
    <w:rsid w:val="00755373"/>
    <w:rsid w:val="00755648"/>
    <w:rsid w:val="00756B8E"/>
    <w:rsid w:val="00760394"/>
    <w:rsid w:val="00760453"/>
    <w:rsid w:val="0076066B"/>
    <w:rsid w:val="0076494F"/>
    <w:rsid w:val="00765998"/>
    <w:rsid w:val="0077040B"/>
    <w:rsid w:val="00774D4E"/>
    <w:rsid w:val="007751AF"/>
    <w:rsid w:val="00781ED6"/>
    <w:rsid w:val="00784353"/>
    <w:rsid w:val="00785AA0"/>
    <w:rsid w:val="0078608F"/>
    <w:rsid w:val="0079024B"/>
    <w:rsid w:val="00790964"/>
    <w:rsid w:val="00791C44"/>
    <w:rsid w:val="00793C70"/>
    <w:rsid w:val="00794201"/>
    <w:rsid w:val="007942D8"/>
    <w:rsid w:val="007951E2"/>
    <w:rsid w:val="00796CE5"/>
    <w:rsid w:val="007A00A2"/>
    <w:rsid w:val="007A3884"/>
    <w:rsid w:val="007B1074"/>
    <w:rsid w:val="007B4DF2"/>
    <w:rsid w:val="007B4F1E"/>
    <w:rsid w:val="007B78B6"/>
    <w:rsid w:val="007C0CC1"/>
    <w:rsid w:val="007C1E31"/>
    <w:rsid w:val="007D0332"/>
    <w:rsid w:val="007E01F4"/>
    <w:rsid w:val="007E426A"/>
    <w:rsid w:val="007E447B"/>
    <w:rsid w:val="007F0004"/>
    <w:rsid w:val="00800C3F"/>
    <w:rsid w:val="00803E20"/>
    <w:rsid w:val="00805548"/>
    <w:rsid w:val="00810990"/>
    <w:rsid w:val="00811D87"/>
    <w:rsid w:val="0081496D"/>
    <w:rsid w:val="008208B0"/>
    <w:rsid w:val="00825187"/>
    <w:rsid w:val="00826D01"/>
    <w:rsid w:val="00832E09"/>
    <w:rsid w:val="00835ACF"/>
    <w:rsid w:val="00835FF3"/>
    <w:rsid w:val="0084747E"/>
    <w:rsid w:val="0085071B"/>
    <w:rsid w:val="00855630"/>
    <w:rsid w:val="0085657B"/>
    <w:rsid w:val="00860F07"/>
    <w:rsid w:val="0087373E"/>
    <w:rsid w:val="00875B64"/>
    <w:rsid w:val="00876D59"/>
    <w:rsid w:val="00882449"/>
    <w:rsid w:val="00885C7F"/>
    <w:rsid w:val="00886E08"/>
    <w:rsid w:val="00891FA1"/>
    <w:rsid w:val="00895A4A"/>
    <w:rsid w:val="008A20F6"/>
    <w:rsid w:val="008A22BA"/>
    <w:rsid w:val="008A5AB8"/>
    <w:rsid w:val="008A6815"/>
    <w:rsid w:val="008A7872"/>
    <w:rsid w:val="008B4D70"/>
    <w:rsid w:val="008C5C9A"/>
    <w:rsid w:val="008C722B"/>
    <w:rsid w:val="008D1E7B"/>
    <w:rsid w:val="008D28E3"/>
    <w:rsid w:val="008D52BB"/>
    <w:rsid w:val="008D6E82"/>
    <w:rsid w:val="008D738E"/>
    <w:rsid w:val="008E004E"/>
    <w:rsid w:val="008E08A4"/>
    <w:rsid w:val="008E14A3"/>
    <w:rsid w:val="008E4CA6"/>
    <w:rsid w:val="008F0593"/>
    <w:rsid w:val="008F1D8B"/>
    <w:rsid w:val="008F5303"/>
    <w:rsid w:val="008F69AE"/>
    <w:rsid w:val="00900082"/>
    <w:rsid w:val="00900D0E"/>
    <w:rsid w:val="00904150"/>
    <w:rsid w:val="0090513A"/>
    <w:rsid w:val="0090789A"/>
    <w:rsid w:val="00912360"/>
    <w:rsid w:val="00916B00"/>
    <w:rsid w:val="00916CC8"/>
    <w:rsid w:val="00920A3D"/>
    <w:rsid w:val="009249A0"/>
    <w:rsid w:val="00925C48"/>
    <w:rsid w:val="00931391"/>
    <w:rsid w:val="009335BA"/>
    <w:rsid w:val="009339A2"/>
    <w:rsid w:val="00934FB8"/>
    <w:rsid w:val="009368CA"/>
    <w:rsid w:val="00940F5E"/>
    <w:rsid w:val="00941E40"/>
    <w:rsid w:val="009439F1"/>
    <w:rsid w:val="00947D71"/>
    <w:rsid w:val="00957316"/>
    <w:rsid w:val="00970141"/>
    <w:rsid w:val="00970D5F"/>
    <w:rsid w:val="00971C83"/>
    <w:rsid w:val="0097406C"/>
    <w:rsid w:val="00980EF8"/>
    <w:rsid w:val="00994E8D"/>
    <w:rsid w:val="00997A22"/>
    <w:rsid w:val="009A15D8"/>
    <w:rsid w:val="009A3E85"/>
    <w:rsid w:val="009A46FC"/>
    <w:rsid w:val="009A56AB"/>
    <w:rsid w:val="009A733A"/>
    <w:rsid w:val="009B0767"/>
    <w:rsid w:val="009B3A06"/>
    <w:rsid w:val="009B5B4A"/>
    <w:rsid w:val="009C1114"/>
    <w:rsid w:val="009C3ED5"/>
    <w:rsid w:val="009D05F0"/>
    <w:rsid w:val="009D0E47"/>
    <w:rsid w:val="009D31D2"/>
    <w:rsid w:val="009E72B3"/>
    <w:rsid w:val="009F1694"/>
    <w:rsid w:val="009F3DE3"/>
    <w:rsid w:val="00A140F3"/>
    <w:rsid w:val="00A16085"/>
    <w:rsid w:val="00A16D62"/>
    <w:rsid w:val="00A17702"/>
    <w:rsid w:val="00A17AB0"/>
    <w:rsid w:val="00A23ED2"/>
    <w:rsid w:val="00A256FF"/>
    <w:rsid w:val="00A321A2"/>
    <w:rsid w:val="00A35A6B"/>
    <w:rsid w:val="00A3771E"/>
    <w:rsid w:val="00A5023D"/>
    <w:rsid w:val="00A51B43"/>
    <w:rsid w:val="00A55DA6"/>
    <w:rsid w:val="00A57D9C"/>
    <w:rsid w:val="00A619FE"/>
    <w:rsid w:val="00A637A8"/>
    <w:rsid w:val="00A64B86"/>
    <w:rsid w:val="00A66E8F"/>
    <w:rsid w:val="00A724BF"/>
    <w:rsid w:val="00A730EE"/>
    <w:rsid w:val="00A776E3"/>
    <w:rsid w:val="00A8012C"/>
    <w:rsid w:val="00A80C34"/>
    <w:rsid w:val="00A844A1"/>
    <w:rsid w:val="00A96B20"/>
    <w:rsid w:val="00AA2BA5"/>
    <w:rsid w:val="00AA2C22"/>
    <w:rsid w:val="00AA5113"/>
    <w:rsid w:val="00AA7AD0"/>
    <w:rsid w:val="00AB0250"/>
    <w:rsid w:val="00AC2E6B"/>
    <w:rsid w:val="00AC3938"/>
    <w:rsid w:val="00AD022C"/>
    <w:rsid w:val="00AD2158"/>
    <w:rsid w:val="00AE1434"/>
    <w:rsid w:val="00AE2EBB"/>
    <w:rsid w:val="00AE324A"/>
    <w:rsid w:val="00AE4A8B"/>
    <w:rsid w:val="00AE63C7"/>
    <w:rsid w:val="00AE7BBC"/>
    <w:rsid w:val="00AF0A5A"/>
    <w:rsid w:val="00AF1C3D"/>
    <w:rsid w:val="00AF290F"/>
    <w:rsid w:val="00AF4A46"/>
    <w:rsid w:val="00B053A2"/>
    <w:rsid w:val="00B0784F"/>
    <w:rsid w:val="00B1007E"/>
    <w:rsid w:val="00B150F7"/>
    <w:rsid w:val="00B2133B"/>
    <w:rsid w:val="00B241E4"/>
    <w:rsid w:val="00B25604"/>
    <w:rsid w:val="00B26635"/>
    <w:rsid w:val="00B26789"/>
    <w:rsid w:val="00B3051C"/>
    <w:rsid w:val="00B308F8"/>
    <w:rsid w:val="00B32D25"/>
    <w:rsid w:val="00B36843"/>
    <w:rsid w:val="00B375B0"/>
    <w:rsid w:val="00B40400"/>
    <w:rsid w:val="00B46693"/>
    <w:rsid w:val="00B531CD"/>
    <w:rsid w:val="00B5495A"/>
    <w:rsid w:val="00B606AC"/>
    <w:rsid w:val="00B679D1"/>
    <w:rsid w:val="00B70271"/>
    <w:rsid w:val="00B70A42"/>
    <w:rsid w:val="00B7191A"/>
    <w:rsid w:val="00B71A66"/>
    <w:rsid w:val="00B74011"/>
    <w:rsid w:val="00B769CA"/>
    <w:rsid w:val="00B833A7"/>
    <w:rsid w:val="00B938B9"/>
    <w:rsid w:val="00B95422"/>
    <w:rsid w:val="00BA29D2"/>
    <w:rsid w:val="00BA64AD"/>
    <w:rsid w:val="00BB1B12"/>
    <w:rsid w:val="00BB2DCE"/>
    <w:rsid w:val="00BB7286"/>
    <w:rsid w:val="00BD4CA7"/>
    <w:rsid w:val="00BE218E"/>
    <w:rsid w:val="00BE2C06"/>
    <w:rsid w:val="00BE5213"/>
    <w:rsid w:val="00BF6183"/>
    <w:rsid w:val="00C01192"/>
    <w:rsid w:val="00C02D87"/>
    <w:rsid w:val="00C03927"/>
    <w:rsid w:val="00C060BF"/>
    <w:rsid w:val="00C1032E"/>
    <w:rsid w:val="00C275C7"/>
    <w:rsid w:val="00C31BE3"/>
    <w:rsid w:val="00C3541A"/>
    <w:rsid w:val="00C40BD1"/>
    <w:rsid w:val="00C41CEA"/>
    <w:rsid w:val="00C42842"/>
    <w:rsid w:val="00C42E27"/>
    <w:rsid w:val="00C43AA6"/>
    <w:rsid w:val="00C45CF6"/>
    <w:rsid w:val="00C4667A"/>
    <w:rsid w:val="00C5012D"/>
    <w:rsid w:val="00C51E19"/>
    <w:rsid w:val="00C52152"/>
    <w:rsid w:val="00C57B48"/>
    <w:rsid w:val="00C60E26"/>
    <w:rsid w:val="00C65248"/>
    <w:rsid w:val="00C65B5E"/>
    <w:rsid w:val="00C70BFB"/>
    <w:rsid w:val="00C91337"/>
    <w:rsid w:val="00C924B9"/>
    <w:rsid w:val="00C94438"/>
    <w:rsid w:val="00C978EF"/>
    <w:rsid w:val="00C97981"/>
    <w:rsid w:val="00CA442F"/>
    <w:rsid w:val="00CA66A5"/>
    <w:rsid w:val="00CB06D8"/>
    <w:rsid w:val="00CD3777"/>
    <w:rsid w:val="00CE200D"/>
    <w:rsid w:val="00CE651F"/>
    <w:rsid w:val="00CE711C"/>
    <w:rsid w:val="00CE7293"/>
    <w:rsid w:val="00CF1CF4"/>
    <w:rsid w:val="00D03CA1"/>
    <w:rsid w:val="00D05B18"/>
    <w:rsid w:val="00D072F7"/>
    <w:rsid w:val="00D076AC"/>
    <w:rsid w:val="00D10B68"/>
    <w:rsid w:val="00D11C49"/>
    <w:rsid w:val="00D11E66"/>
    <w:rsid w:val="00D22DBC"/>
    <w:rsid w:val="00D31A3C"/>
    <w:rsid w:val="00D334BB"/>
    <w:rsid w:val="00D36AB3"/>
    <w:rsid w:val="00D37C18"/>
    <w:rsid w:val="00D43813"/>
    <w:rsid w:val="00D44C35"/>
    <w:rsid w:val="00D4505D"/>
    <w:rsid w:val="00D47025"/>
    <w:rsid w:val="00D47D1B"/>
    <w:rsid w:val="00D50FED"/>
    <w:rsid w:val="00D52224"/>
    <w:rsid w:val="00D52753"/>
    <w:rsid w:val="00D52DC7"/>
    <w:rsid w:val="00D6753F"/>
    <w:rsid w:val="00D71160"/>
    <w:rsid w:val="00D7651D"/>
    <w:rsid w:val="00D83858"/>
    <w:rsid w:val="00D91C6C"/>
    <w:rsid w:val="00DA4D97"/>
    <w:rsid w:val="00DB25E1"/>
    <w:rsid w:val="00DC0B5B"/>
    <w:rsid w:val="00DC56A6"/>
    <w:rsid w:val="00DD6067"/>
    <w:rsid w:val="00DD6E57"/>
    <w:rsid w:val="00DE3525"/>
    <w:rsid w:val="00DF0866"/>
    <w:rsid w:val="00DF1A1B"/>
    <w:rsid w:val="00DF3781"/>
    <w:rsid w:val="00DF3D61"/>
    <w:rsid w:val="00DF4C74"/>
    <w:rsid w:val="00DF7567"/>
    <w:rsid w:val="00DF7E2C"/>
    <w:rsid w:val="00E00981"/>
    <w:rsid w:val="00E05FE0"/>
    <w:rsid w:val="00E103FF"/>
    <w:rsid w:val="00E114BD"/>
    <w:rsid w:val="00E124A5"/>
    <w:rsid w:val="00E127AD"/>
    <w:rsid w:val="00E14F91"/>
    <w:rsid w:val="00E15889"/>
    <w:rsid w:val="00E20022"/>
    <w:rsid w:val="00E2339C"/>
    <w:rsid w:val="00E23F43"/>
    <w:rsid w:val="00E258AC"/>
    <w:rsid w:val="00E334C7"/>
    <w:rsid w:val="00E34BE4"/>
    <w:rsid w:val="00E4729A"/>
    <w:rsid w:val="00E51043"/>
    <w:rsid w:val="00E55549"/>
    <w:rsid w:val="00E60741"/>
    <w:rsid w:val="00E62D3A"/>
    <w:rsid w:val="00E66B61"/>
    <w:rsid w:val="00E70E9F"/>
    <w:rsid w:val="00E7300B"/>
    <w:rsid w:val="00E73D62"/>
    <w:rsid w:val="00E74EAD"/>
    <w:rsid w:val="00E7553E"/>
    <w:rsid w:val="00E836E7"/>
    <w:rsid w:val="00E838DF"/>
    <w:rsid w:val="00E85D13"/>
    <w:rsid w:val="00E874F9"/>
    <w:rsid w:val="00E900E6"/>
    <w:rsid w:val="00E90871"/>
    <w:rsid w:val="00E91094"/>
    <w:rsid w:val="00E92A5F"/>
    <w:rsid w:val="00E943B3"/>
    <w:rsid w:val="00E95916"/>
    <w:rsid w:val="00E96223"/>
    <w:rsid w:val="00E9662E"/>
    <w:rsid w:val="00E96921"/>
    <w:rsid w:val="00E96E5F"/>
    <w:rsid w:val="00EA16F4"/>
    <w:rsid w:val="00EA624B"/>
    <w:rsid w:val="00EA6C41"/>
    <w:rsid w:val="00EC23D3"/>
    <w:rsid w:val="00EC66E7"/>
    <w:rsid w:val="00EC6807"/>
    <w:rsid w:val="00ED0C86"/>
    <w:rsid w:val="00ED6BDE"/>
    <w:rsid w:val="00EE1F09"/>
    <w:rsid w:val="00EE6567"/>
    <w:rsid w:val="00EF1AE7"/>
    <w:rsid w:val="00EF1B54"/>
    <w:rsid w:val="00EF6B02"/>
    <w:rsid w:val="00F004CD"/>
    <w:rsid w:val="00F03153"/>
    <w:rsid w:val="00F0443B"/>
    <w:rsid w:val="00F05F4D"/>
    <w:rsid w:val="00F06DC7"/>
    <w:rsid w:val="00F07509"/>
    <w:rsid w:val="00F07D64"/>
    <w:rsid w:val="00F1456C"/>
    <w:rsid w:val="00F14C53"/>
    <w:rsid w:val="00F151E4"/>
    <w:rsid w:val="00F17C43"/>
    <w:rsid w:val="00F2127D"/>
    <w:rsid w:val="00F2597A"/>
    <w:rsid w:val="00F33941"/>
    <w:rsid w:val="00F3469B"/>
    <w:rsid w:val="00F34F75"/>
    <w:rsid w:val="00F35EEE"/>
    <w:rsid w:val="00F378A0"/>
    <w:rsid w:val="00F56664"/>
    <w:rsid w:val="00F705B8"/>
    <w:rsid w:val="00F73362"/>
    <w:rsid w:val="00F74BD2"/>
    <w:rsid w:val="00F7517B"/>
    <w:rsid w:val="00F77D42"/>
    <w:rsid w:val="00F817EC"/>
    <w:rsid w:val="00F86516"/>
    <w:rsid w:val="00F87036"/>
    <w:rsid w:val="00F87402"/>
    <w:rsid w:val="00F9119F"/>
    <w:rsid w:val="00F92DE7"/>
    <w:rsid w:val="00F954A1"/>
    <w:rsid w:val="00F95B98"/>
    <w:rsid w:val="00FA148B"/>
    <w:rsid w:val="00FA59FF"/>
    <w:rsid w:val="00FB1C25"/>
    <w:rsid w:val="00FD3AEE"/>
    <w:rsid w:val="00FD3C33"/>
    <w:rsid w:val="00FD5826"/>
    <w:rsid w:val="00FD59E7"/>
    <w:rsid w:val="00FD602F"/>
    <w:rsid w:val="00FE0A32"/>
    <w:rsid w:val="00FE11DD"/>
    <w:rsid w:val="00FE2413"/>
    <w:rsid w:val="00FE31CD"/>
    <w:rsid w:val="00FE4521"/>
    <w:rsid w:val="00FE4F71"/>
    <w:rsid w:val="00FF762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martTagType w:namespaceuri="urn:schemas-microsoft-com:office:smarttags" w:name="chmetcnv"/>
  <w:shapeDefaults>
    <o:shapedefaults v:ext="edit" spidmax="76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3D36"/>
    <w:pPr>
      <w:widowControl w:val="0"/>
      <w:jc w:val="both"/>
    </w:pPr>
    <w:rPr>
      <w:rFonts w:ascii="Times New Roman"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043D36"/>
    <w:pPr>
      <w:pBdr>
        <w:bottom w:val="single" w:sz="6" w:space="1" w:color="auto"/>
      </w:pBdr>
      <w:tabs>
        <w:tab w:val="center" w:pos="4153"/>
        <w:tab w:val="right" w:pos="8306"/>
      </w:tabs>
      <w:snapToGrid w:val="0"/>
      <w:jc w:val="center"/>
    </w:pPr>
    <w:rPr>
      <w:rFonts w:ascii="Calibri" w:hAnsi="Calibri"/>
      <w:kern w:val="0"/>
      <w:sz w:val="18"/>
      <w:szCs w:val="18"/>
    </w:rPr>
  </w:style>
  <w:style w:type="character" w:customStyle="1" w:styleId="Char">
    <w:name w:val="页眉 Char"/>
    <w:basedOn w:val="a0"/>
    <w:link w:val="a3"/>
    <w:uiPriority w:val="99"/>
    <w:locked/>
    <w:rsid w:val="00043D36"/>
    <w:rPr>
      <w:rFonts w:cs="Times New Roman"/>
      <w:sz w:val="18"/>
    </w:rPr>
  </w:style>
  <w:style w:type="paragraph" w:styleId="a4">
    <w:name w:val="footer"/>
    <w:basedOn w:val="a"/>
    <w:link w:val="Char0"/>
    <w:uiPriority w:val="99"/>
    <w:rsid w:val="00043D36"/>
    <w:pPr>
      <w:tabs>
        <w:tab w:val="center" w:pos="4153"/>
        <w:tab w:val="right" w:pos="8306"/>
      </w:tabs>
      <w:snapToGrid w:val="0"/>
      <w:jc w:val="left"/>
    </w:pPr>
    <w:rPr>
      <w:rFonts w:ascii="Calibri" w:hAnsi="Calibri"/>
      <w:kern w:val="0"/>
      <w:sz w:val="18"/>
      <w:szCs w:val="18"/>
    </w:rPr>
  </w:style>
  <w:style w:type="character" w:customStyle="1" w:styleId="Char0">
    <w:name w:val="页脚 Char"/>
    <w:basedOn w:val="a0"/>
    <w:link w:val="a4"/>
    <w:uiPriority w:val="99"/>
    <w:locked/>
    <w:rsid w:val="00043D36"/>
    <w:rPr>
      <w:rFonts w:cs="Times New Roman"/>
      <w:sz w:val="18"/>
    </w:rPr>
  </w:style>
  <w:style w:type="character" w:styleId="a5">
    <w:name w:val="Hyperlink"/>
    <w:basedOn w:val="a0"/>
    <w:uiPriority w:val="99"/>
    <w:rsid w:val="00043D36"/>
    <w:rPr>
      <w:rFonts w:cs="Times New Roman"/>
      <w:color w:val="0000FF"/>
      <w:u w:val="single"/>
    </w:rPr>
  </w:style>
  <w:style w:type="character" w:styleId="a6">
    <w:name w:val="page number"/>
    <w:basedOn w:val="a0"/>
    <w:uiPriority w:val="99"/>
    <w:rsid w:val="00043D36"/>
    <w:rPr>
      <w:rFonts w:cs="Times New Roman"/>
    </w:rPr>
  </w:style>
  <w:style w:type="character" w:customStyle="1" w:styleId="shorttext">
    <w:name w:val="short_text"/>
    <w:basedOn w:val="a0"/>
    <w:uiPriority w:val="99"/>
    <w:rsid w:val="00043D36"/>
    <w:rPr>
      <w:rFonts w:cs="Times New Roman"/>
    </w:rPr>
  </w:style>
  <w:style w:type="paragraph" w:styleId="a7">
    <w:name w:val="caption"/>
    <w:basedOn w:val="a"/>
    <w:next w:val="a"/>
    <w:qFormat/>
    <w:rsid w:val="00043D36"/>
    <w:rPr>
      <w:rFonts w:ascii="Arial" w:eastAsia="黑体" w:hAnsi="Arial"/>
      <w:sz w:val="20"/>
    </w:rPr>
  </w:style>
  <w:style w:type="paragraph" w:styleId="1">
    <w:name w:val="toc 1"/>
    <w:basedOn w:val="a"/>
    <w:next w:val="a"/>
    <w:uiPriority w:val="99"/>
    <w:rsid w:val="00043D36"/>
  </w:style>
  <w:style w:type="paragraph" w:styleId="a8">
    <w:name w:val="Date"/>
    <w:basedOn w:val="a"/>
    <w:next w:val="a"/>
    <w:link w:val="Char1"/>
    <w:uiPriority w:val="99"/>
    <w:rsid w:val="00043D36"/>
    <w:pPr>
      <w:ind w:leftChars="2500" w:left="100"/>
    </w:pPr>
    <w:rPr>
      <w:kern w:val="0"/>
      <w:sz w:val="20"/>
    </w:rPr>
  </w:style>
  <w:style w:type="character" w:customStyle="1" w:styleId="Char1">
    <w:name w:val="日期 Char"/>
    <w:basedOn w:val="a0"/>
    <w:link w:val="a8"/>
    <w:uiPriority w:val="99"/>
    <w:locked/>
    <w:rsid w:val="00043D36"/>
    <w:rPr>
      <w:rFonts w:ascii="Times New Roman" w:eastAsia="宋体" w:hAnsi="Times New Roman" w:cs="Times New Roman"/>
      <w:sz w:val="24"/>
    </w:rPr>
  </w:style>
  <w:style w:type="paragraph" w:styleId="3">
    <w:name w:val="toc 3"/>
    <w:basedOn w:val="a"/>
    <w:next w:val="a"/>
    <w:uiPriority w:val="99"/>
    <w:rsid w:val="00043D36"/>
    <w:pPr>
      <w:ind w:leftChars="400" w:left="840"/>
    </w:pPr>
  </w:style>
  <w:style w:type="paragraph" w:styleId="4">
    <w:name w:val="toc 4"/>
    <w:basedOn w:val="a"/>
    <w:next w:val="a"/>
    <w:uiPriority w:val="99"/>
    <w:semiHidden/>
    <w:rsid w:val="00043D36"/>
    <w:pPr>
      <w:ind w:leftChars="600" w:left="1260"/>
    </w:pPr>
  </w:style>
  <w:style w:type="paragraph" w:styleId="2">
    <w:name w:val="toc 2"/>
    <w:basedOn w:val="a"/>
    <w:next w:val="a"/>
    <w:uiPriority w:val="99"/>
    <w:rsid w:val="00043D36"/>
    <w:pPr>
      <w:ind w:leftChars="200" w:left="420"/>
    </w:pPr>
  </w:style>
  <w:style w:type="paragraph" w:styleId="a9">
    <w:name w:val="No Spacing"/>
    <w:link w:val="Char2"/>
    <w:uiPriority w:val="1"/>
    <w:qFormat/>
    <w:rsid w:val="00DF1A1B"/>
    <w:rPr>
      <w:kern w:val="0"/>
      <w:sz w:val="22"/>
    </w:rPr>
  </w:style>
  <w:style w:type="character" w:customStyle="1" w:styleId="Char2">
    <w:name w:val="无间隔 Char"/>
    <w:basedOn w:val="a0"/>
    <w:link w:val="a9"/>
    <w:uiPriority w:val="1"/>
    <w:locked/>
    <w:rsid w:val="00DF1A1B"/>
    <w:rPr>
      <w:rFonts w:cs="Times New Roman"/>
      <w:sz w:val="22"/>
      <w:szCs w:val="22"/>
      <w:lang w:val="en-US" w:eastAsia="zh-CN" w:bidi="ar-SA"/>
    </w:rPr>
  </w:style>
  <w:style w:type="paragraph" w:styleId="aa">
    <w:name w:val="List Paragraph"/>
    <w:basedOn w:val="a"/>
    <w:uiPriority w:val="34"/>
    <w:qFormat/>
    <w:rsid w:val="0040583A"/>
    <w:pPr>
      <w:ind w:firstLineChars="200" w:firstLine="420"/>
    </w:pPr>
  </w:style>
  <w:style w:type="paragraph" w:styleId="ab">
    <w:name w:val="Balloon Text"/>
    <w:basedOn w:val="a"/>
    <w:link w:val="Char3"/>
    <w:uiPriority w:val="99"/>
    <w:semiHidden/>
    <w:unhideWhenUsed/>
    <w:rsid w:val="0040583A"/>
    <w:rPr>
      <w:sz w:val="18"/>
      <w:szCs w:val="18"/>
    </w:rPr>
  </w:style>
  <w:style w:type="character" w:customStyle="1" w:styleId="Char3">
    <w:name w:val="批注框文本 Char"/>
    <w:basedOn w:val="a0"/>
    <w:link w:val="ab"/>
    <w:uiPriority w:val="99"/>
    <w:semiHidden/>
    <w:rsid w:val="0040583A"/>
    <w:rPr>
      <w:rFonts w:ascii="Times New Roman" w:hAnsi="Times New Roman"/>
      <w:sz w:val="18"/>
      <w:szCs w:val="18"/>
    </w:rPr>
  </w:style>
  <w:style w:type="character" w:styleId="ac">
    <w:name w:val="Emphasis"/>
    <w:basedOn w:val="a0"/>
    <w:qFormat/>
    <w:locked/>
    <w:rsid w:val="001955D3"/>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3.jpeg"/><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636E1AC15D84009973E2382FD06A750"/>
        <w:category>
          <w:name w:val="常规"/>
          <w:gallery w:val="placeholder"/>
        </w:category>
        <w:types>
          <w:type w:val="bbPlcHdr"/>
        </w:types>
        <w:behaviors>
          <w:behavior w:val="content"/>
        </w:behaviors>
        <w:guid w:val="{F086D5CF-C244-480A-90C5-1C6240E511E7}"/>
      </w:docPartPr>
      <w:docPartBody>
        <w:p w:rsidR="00D8148A" w:rsidRDefault="00CC2E42" w:rsidP="00CC2E42">
          <w:pPr>
            <w:pStyle w:val="4636E1AC15D84009973E2382FD06A750"/>
          </w:pPr>
          <w:r>
            <w:rPr>
              <w:color w:val="FFFFFF" w:themeColor="background1"/>
              <w:lang w:val="zh-CN"/>
            </w:rPr>
            <w:t>[</w:t>
          </w:r>
          <w:r>
            <w:rPr>
              <w:color w:val="FFFFFF" w:themeColor="background1"/>
              <w:lang w:val="zh-CN"/>
            </w:rPr>
            <w:t>选取日期</w:t>
          </w:r>
          <w:r>
            <w:rPr>
              <w:color w:val="FFFFFF" w:themeColor="background1"/>
              <w:lang w:val="zh-CN"/>
            </w:rPr>
            <w:t>]</w:t>
          </w:r>
        </w:p>
      </w:docPartBody>
    </w:docPart>
    <w:docPart>
      <w:docPartPr>
        <w:name w:val="3FE210492D4F40DFB723447D869D26E1"/>
        <w:category>
          <w:name w:val="常规"/>
          <w:gallery w:val="placeholder"/>
        </w:category>
        <w:types>
          <w:type w:val="bbPlcHdr"/>
        </w:types>
        <w:behaviors>
          <w:behavior w:val="content"/>
        </w:behaviors>
        <w:guid w:val="{7CA16BA3-1597-49F4-8D57-6D1F4966CED3}"/>
      </w:docPartPr>
      <w:docPartBody>
        <w:p w:rsidR="00D8148A" w:rsidRDefault="00CC2E42" w:rsidP="00CC2E42">
          <w:pPr>
            <w:pStyle w:val="3FE210492D4F40DFB723447D869D26E1"/>
          </w:pPr>
          <w:r>
            <w:rPr>
              <w:color w:val="FFFFFF" w:themeColor="background1"/>
              <w:spacing w:val="60"/>
              <w:lang w:val="zh-CN"/>
            </w:rPr>
            <w:t>[</w:t>
          </w:r>
          <w:r>
            <w:rPr>
              <w:color w:val="FFFFFF" w:themeColor="background1"/>
              <w:spacing w:val="60"/>
              <w:lang w:val="zh-CN"/>
            </w:rPr>
            <w:t>键入公司地址</w:t>
          </w:r>
          <w:r>
            <w:rPr>
              <w:color w:val="FFFFFF" w:themeColor="background1"/>
              <w:spacing w:val="60"/>
              <w:lang w:val="zh-CN"/>
            </w:rPr>
            <w:t>]</w:t>
          </w:r>
        </w:p>
      </w:docPartBody>
    </w:docPart>
    <w:docPart>
      <w:docPartPr>
        <w:name w:val="C0FAA2C75F554BA0A519BDB2336AC01A"/>
        <w:category>
          <w:name w:val="常规"/>
          <w:gallery w:val="placeholder"/>
        </w:category>
        <w:types>
          <w:type w:val="bbPlcHdr"/>
        </w:types>
        <w:behaviors>
          <w:behavior w:val="content"/>
        </w:behaviors>
        <w:guid w:val="{82D8DEFD-187E-4BB7-82AB-8EE34335A2FD}"/>
      </w:docPartPr>
      <w:docPartBody>
        <w:p w:rsidR="00F167C1" w:rsidRDefault="00D8148A" w:rsidP="00D8148A">
          <w:pPr>
            <w:pStyle w:val="C0FAA2C75F554BA0A519BDB2336AC01A"/>
          </w:pPr>
          <w:r>
            <w:rPr>
              <w:color w:val="FFFFFF" w:themeColor="background1"/>
              <w:lang w:val="zh-CN"/>
            </w:rPr>
            <w:t>[</w:t>
          </w:r>
          <w:r>
            <w:rPr>
              <w:color w:val="FFFFFF" w:themeColor="background1"/>
              <w:lang w:val="zh-CN"/>
            </w:rPr>
            <w:t>选取日期</w:t>
          </w:r>
          <w:r>
            <w:rPr>
              <w:color w:val="FFFFFF" w:themeColor="background1"/>
              <w:lang w:val="zh-CN"/>
            </w:rPr>
            <w:t>]</w:t>
          </w:r>
        </w:p>
      </w:docPartBody>
    </w:docPart>
    <w:docPart>
      <w:docPartPr>
        <w:name w:val="4D6450ADB9C3477D9B1F4F3AEF600030"/>
        <w:category>
          <w:name w:val="常规"/>
          <w:gallery w:val="placeholder"/>
        </w:category>
        <w:types>
          <w:type w:val="bbPlcHdr"/>
        </w:types>
        <w:behaviors>
          <w:behavior w:val="content"/>
        </w:behaviors>
        <w:guid w:val="{4F5E833D-633C-4ACF-AE62-44265CCD9372}"/>
      </w:docPartPr>
      <w:docPartBody>
        <w:p w:rsidR="00F167C1" w:rsidRDefault="00D8148A" w:rsidP="00D8148A">
          <w:pPr>
            <w:pStyle w:val="4D6450ADB9C3477D9B1F4F3AEF600030"/>
          </w:pPr>
          <w:r>
            <w:rPr>
              <w:color w:val="FFFFFF" w:themeColor="background1"/>
              <w:spacing w:val="60"/>
              <w:lang w:val="zh-CN"/>
            </w:rPr>
            <w:t>[</w:t>
          </w:r>
          <w:r>
            <w:rPr>
              <w:color w:val="FFFFFF" w:themeColor="background1"/>
              <w:spacing w:val="60"/>
              <w:lang w:val="zh-CN"/>
            </w:rPr>
            <w:t>键入公司地址</w:t>
          </w:r>
          <w:r>
            <w:rPr>
              <w:color w:val="FFFFFF" w:themeColor="background1"/>
              <w:spacing w:val="60"/>
              <w:lang w:val="zh-CN"/>
            </w:rPr>
            <w:t>]</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Bold">
    <w:altName w:val="Arial"/>
    <w:charset w:val="00"/>
    <w:family w:val="swiss"/>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C2E42"/>
    <w:rsid w:val="00905114"/>
    <w:rsid w:val="00A61EA7"/>
    <w:rsid w:val="00CC2E42"/>
    <w:rsid w:val="00D8148A"/>
    <w:rsid w:val="00F167C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48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1BD240D662C4D3BBEC75A9ABAF6C6BD">
    <w:name w:val="B1BD240D662C4D3BBEC75A9ABAF6C6BD"/>
    <w:rsid w:val="00CC2E42"/>
    <w:pPr>
      <w:widowControl w:val="0"/>
      <w:jc w:val="both"/>
    </w:pPr>
  </w:style>
  <w:style w:type="paragraph" w:customStyle="1" w:styleId="92F8DAC85C714C649F8764A337E5C92E">
    <w:name w:val="92F8DAC85C714C649F8764A337E5C92E"/>
    <w:rsid w:val="00CC2E42"/>
    <w:pPr>
      <w:widowControl w:val="0"/>
      <w:jc w:val="both"/>
    </w:pPr>
  </w:style>
  <w:style w:type="paragraph" w:customStyle="1" w:styleId="552088C2948E4849A4E88CC5447D96B0">
    <w:name w:val="552088C2948E4849A4E88CC5447D96B0"/>
    <w:rsid w:val="00CC2E42"/>
    <w:pPr>
      <w:widowControl w:val="0"/>
      <w:jc w:val="both"/>
    </w:pPr>
  </w:style>
  <w:style w:type="paragraph" w:customStyle="1" w:styleId="4636E1AC15D84009973E2382FD06A750">
    <w:name w:val="4636E1AC15D84009973E2382FD06A750"/>
    <w:rsid w:val="00CC2E42"/>
    <w:pPr>
      <w:widowControl w:val="0"/>
      <w:jc w:val="both"/>
    </w:pPr>
  </w:style>
  <w:style w:type="paragraph" w:customStyle="1" w:styleId="83CDDE5FE6D94D67BDA08F91B356B57A">
    <w:name w:val="83CDDE5FE6D94D67BDA08F91B356B57A"/>
    <w:rsid w:val="00CC2E42"/>
    <w:pPr>
      <w:widowControl w:val="0"/>
      <w:jc w:val="both"/>
    </w:pPr>
  </w:style>
  <w:style w:type="paragraph" w:customStyle="1" w:styleId="3FE210492D4F40DFB723447D869D26E1">
    <w:name w:val="3FE210492D4F40DFB723447D869D26E1"/>
    <w:rsid w:val="00CC2E42"/>
    <w:pPr>
      <w:widowControl w:val="0"/>
      <w:jc w:val="both"/>
    </w:pPr>
  </w:style>
  <w:style w:type="paragraph" w:customStyle="1" w:styleId="C0FAA2C75F554BA0A519BDB2336AC01A">
    <w:name w:val="C0FAA2C75F554BA0A519BDB2336AC01A"/>
    <w:rsid w:val="00D8148A"/>
    <w:pPr>
      <w:widowControl w:val="0"/>
      <w:jc w:val="both"/>
    </w:pPr>
  </w:style>
  <w:style w:type="paragraph" w:customStyle="1" w:styleId="48EE479C7E9F47DBA32EE4557958D35B">
    <w:name w:val="48EE479C7E9F47DBA32EE4557958D35B"/>
    <w:rsid w:val="00D8148A"/>
    <w:pPr>
      <w:widowControl w:val="0"/>
      <w:jc w:val="both"/>
    </w:pPr>
  </w:style>
  <w:style w:type="paragraph" w:customStyle="1" w:styleId="0B76A3202ACC46339E6AC671957DB5BC">
    <w:name w:val="0B76A3202ACC46339E6AC671957DB5BC"/>
    <w:rsid w:val="00D8148A"/>
    <w:pPr>
      <w:widowControl w:val="0"/>
      <w:jc w:val="both"/>
    </w:pPr>
  </w:style>
  <w:style w:type="paragraph" w:customStyle="1" w:styleId="4D6450ADB9C3477D9B1F4F3AEF600030">
    <w:name w:val="4D6450ADB9C3477D9B1F4F3AEF600030"/>
    <w:rsid w:val="00D8148A"/>
    <w:pPr>
      <w:widowControl w:val="0"/>
      <w:jc w:val="both"/>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2017-03-07T00:00:00</PublishDate>
  <Abstract/>
  <CompanyAddress>ARRAY</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720A738-E5F5-4120-96C2-4A20503EF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7555</TotalTime>
  <Pages>61</Pages>
  <Words>16859</Words>
  <Characters>96101</Characters>
  <Application>Microsoft Office Word</Application>
  <DocSecurity>0</DocSecurity>
  <Lines>800</Lines>
  <Paragraphs>225</Paragraphs>
  <ScaleCrop>false</ScaleCrop>
  <Company>微软中国</Company>
  <LinksUpToDate>false</LinksUpToDate>
  <CharactersWithSpaces>112735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Array 375XA&amp;376</dc:title>
  <dc:creator>微软用户</dc:creator>
  <cp:lastModifiedBy>Windows 用户</cp:lastModifiedBy>
  <cp:revision>286</cp:revision>
  <cp:lastPrinted>2017-03-08T03:12:00Z</cp:lastPrinted>
  <dcterms:created xsi:type="dcterms:W3CDTF">2017-02-09T00:32:00Z</dcterms:created>
  <dcterms:modified xsi:type="dcterms:W3CDTF">2017-03-13T00:49:00Z</dcterms:modified>
</cp:coreProperties>
</file>